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68307" w14:textId="77777777" w:rsidR="0049659D" w:rsidRDefault="0049659D">
      <w:pPr>
        <w:autoSpaceDE w:val="0"/>
        <w:autoSpaceDN w:val="0"/>
        <w:spacing w:after="78" w:line="220" w:lineRule="exact"/>
      </w:pPr>
    </w:p>
    <w:p w14:paraId="207D8301" w14:textId="4139DC16" w:rsidR="0049659D" w:rsidRPr="001031F2" w:rsidRDefault="001031F2" w:rsidP="00A57901">
      <w:pPr>
        <w:autoSpaceDE w:val="0"/>
        <w:autoSpaceDN w:val="0"/>
        <w:spacing w:after="0" w:line="360" w:lineRule="auto"/>
        <w:ind w:left="1276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МИНИСТЕРСТВО ПРОСВЕЩЕНИЯ РОССИЙСКОЙ </w:t>
      </w:r>
      <w:r w:rsidR="00A57901">
        <w:rPr>
          <w:rFonts w:ascii="Times New Roman" w:eastAsia="Times New Roman" w:hAnsi="Times New Roman"/>
          <w:b/>
          <w:color w:val="000000"/>
          <w:sz w:val="24"/>
          <w:lang w:val="ru-RU"/>
        </w:rPr>
        <w:t>Ф</w:t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ЕДЕРАЦИИ</w:t>
      </w:r>
    </w:p>
    <w:p w14:paraId="0A178094" w14:textId="77777777" w:rsidR="0049659D" w:rsidRPr="001031F2" w:rsidRDefault="001031F2" w:rsidP="00A57901">
      <w:pPr>
        <w:autoSpaceDE w:val="0"/>
        <w:autoSpaceDN w:val="0"/>
        <w:spacing w:after="0" w:line="360" w:lineRule="auto"/>
        <w:ind w:left="567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образования, науки и молодежной политики Краснодарского края</w:t>
      </w:r>
    </w:p>
    <w:p w14:paraId="42AC5E9E" w14:textId="77777777" w:rsidR="0049659D" w:rsidRPr="001031F2" w:rsidRDefault="001031F2" w:rsidP="001031F2">
      <w:pPr>
        <w:autoSpaceDE w:val="0"/>
        <w:autoSpaceDN w:val="0"/>
        <w:spacing w:after="0" w:line="360" w:lineRule="auto"/>
        <w:ind w:left="1644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муниципального образования Мостовский район Краснодарского края</w:t>
      </w:r>
    </w:p>
    <w:p w14:paraId="69B6BDB8" w14:textId="009D475E" w:rsidR="0049659D" w:rsidRDefault="001031F2" w:rsidP="00A57901">
      <w:pPr>
        <w:autoSpaceDE w:val="0"/>
        <w:autoSpaceDN w:val="0"/>
        <w:spacing w:after="0" w:line="360" w:lineRule="auto"/>
        <w:ind w:left="720" w:right="1649" w:firstLine="7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bookmarkStart w:id="0" w:name="_GoBack"/>
      <w:bookmarkEnd w:id="0"/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ООШ №23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имени Я.В. Склярова 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поселка Узловой</w:t>
      </w:r>
    </w:p>
    <w:p w14:paraId="2CC786FD" w14:textId="7D926755" w:rsidR="001031F2" w:rsidRDefault="001031F2" w:rsidP="001031F2">
      <w:pPr>
        <w:autoSpaceDE w:val="0"/>
        <w:autoSpaceDN w:val="0"/>
        <w:spacing w:after="0" w:line="360" w:lineRule="auto"/>
        <w:ind w:right="2074" w:firstLine="7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749321E6" w14:textId="4B885A15" w:rsidR="001031F2" w:rsidRDefault="001031F2" w:rsidP="001031F2">
      <w:pPr>
        <w:autoSpaceDE w:val="0"/>
        <w:autoSpaceDN w:val="0"/>
        <w:spacing w:after="0" w:line="360" w:lineRule="auto"/>
        <w:ind w:right="2074" w:firstLine="7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48F4B643" w14:textId="6F0111FC" w:rsidR="001031F2" w:rsidRDefault="001031F2" w:rsidP="001031F2">
      <w:pPr>
        <w:autoSpaceDE w:val="0"/>
        <w:autoSpaceDN w:val="0"/>
        <w:spacing w:after="0" w:line="360" w:lineRule="auto"/>
        <w:ind w:right="2074" w:firstLine="7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171BF519" w14:textId="77777777" w:rsidR="001031F2" w:rsidRPr="001031F2" w:rsidRDefault="001031F2" w:rsidP="001031F2">
      <w:pPr>
        <w:autoSpaceDE w:val="0"/>
        <w:autoSpaceDN w:val="0"/>
        <w:spacing w:after="0" w:line="360" w:lineRule="auto"/>
        <w:ind w:right="2074" w:firstLine="720"/>
        <w:jc w:val="right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3580"/>
        <w:gridCol w:w="3460"/>
      </w:tblGrid>
      <w:tr w:rsidR="0049659D" w14:paraId="1E845DAE" w14:textId="77777777">
        <w:trPr>
          <w:trHeight w:hRule="exact" w:val="274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22993262" w14:textId="77777777" w:rsidR="0049659D" w:rsidRDefault="001031F2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6A2E9AB6" w14:textId="77777777" w:rsidR="0049659D" w:rsidRDefault="001031F2">
            <w:pPr>
              <w:autoSpaceDE w:val="0"/>
              <w:autoSpaceDN w:val="0"/>
              <w:spacing w:before="48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18F23267" w14:textId="77777777" w:rsidR="0049659D" w:rsidRDefault="001031F2">
            <w:pPr>
              <w:autoSpaceDE w:val="0"/>
              <w:autoSpaceDN w:val="0"/>
              <w:spacing w:before="4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49659D" w14:paraId="1923AB50" w14:textId="77777777">
        <w:trPr>
          <w:trHeight w:hRule="exact" w:val="200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570AA1E5" w14:textId="77777777" w:rsidR="0049659D" w:rsidRDefault="001031F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4DF1A52F" w14:textId="77777777" w:rsidR="0049659D" w:rsidRDefault="001031F2">
            <w:pPr>
              <w:autoSpaceDE w:val="0"/>
              <w:autoSpaceDN w:val="0"/>
              <w:spacing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УР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4A5AD17E" w14:textId="77777777" w:rsidR="0049659D" w:rsidRDefault="001031F2">
            <w:pPr>
              <w:autoSpaceDE w:val="0"/>
              <w:autoSpaceDN w:val="0"/>
              <w:spacing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МБОУ ООШ №23 имени</w:t>
            </w:r>
          </w:p>
        </w:tc>
      </w:tr>
      <w:tr w:rsidR="0049659D" w:rsidRPr="00A57901" w14:paraId="08066B29" w14:textId="77777777">
        <w:trPr>
          <w:trHeight w:hRule="exact" w:val="400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086FDC0E" w14:textId="77777777" w:rsidR="0049659D" w:rsidRDefault="001031F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учителей гуманитарного цикла 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14:paraId="4659BD35" w14:textId="77777777" w:rsidR="0049659D" w:rsidRDefault="001031F2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______________Бородинова Н.В.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7BBC75F6" w14:textId="77777777" w:rsidR="0049659D" w:rsidRPr="001031F2" w:rsidRDefault="001031F2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Я.В. Склярова посёлка Узловой</w:t>
            </w:r>
          </w:p>
        </w:tc>
      </w:tr>
      <w:tr w:rsidR="0049659D" w14:paraId="65B3A7D4" w14:textId="77777777">
        <w:trPr>
          <w:trHeight w:hRule="exact" w:val="116"/>
        </w:trPr>
        <w:tc>
          <w:tcPr>
            <w:tcW w:w="3142" w:type="dxa"/>
            <w:vMerge w:val="restart"/>
            <w:tcMar>
              <w:left w:w="0" w:type="dxa"/>
              <w:right w:w="0" w:type="dxa"/>
            </w:tcMar>
          </w:tcPr>
          <w:p w14:paraId="7949C30E" w14:textId="77777777" w:rsidR="0049659D" w:rsidRDefault="001031F2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______________Налбандян Н.Е.</w:t>
            </w:r>
          </w:p>
        </w:tc>
        <w:tc>
          <w:tcPr>
            <w:tcW w:w="3432" w:type="dxa"/>
            <w:vMerge/>
          </w:tcPr>
          <w:p w14:paraId="1DCCF503" w14:textId="77777777" w:rsidR="0049659D" w:rsidRDefault="0049659D"/>
        </w:tc>
        <w:tc>
          <w:tcPr>
            <w:tcW w:w="3460" w:type="dxa"/>
            <w:vMerge w:val="restart"/>
            <w:tcMar>
              <w:left w:w="0" w:type="dxa"/>
              <w:right w:w="0" w:type="dxa"/>
            </w:tcMar>
          </w:tcPr>
          <w:p w14:paraId="5AE0308E" w14:textId="77777777" w:rsidR="0049659D" w:rsidRDefault="001031F2">
            <w:pPr>
              <w:autoSpaceDE w:val="0"/>
              <w:autoSpaceDN w:val="0"/>
              <w:spacing w:before="2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______________Казарина Е.Н.</w:t>
            </w:r>
          </w:p>
        </w:tc>
      </w:tr>
      <w:tr w:rsidR="0049659D" w14:paraId="416C6F04" w14:textId="77777777">
        <w:trPr>
          <w:trHeight w:hRule="exact" w:val="304"/>
        </w:trPr>
        <w:tc>
          <w:tcPr>
            <w:tcW w:w="3432" w:type="dxa"/>
            <w:vMerge/>
          </w:tcPr>
          <w:p w14:paraId="383A4D9A" w14:textId="77777777" w:rsidR="0049659D" w:rsidRDefault="0049659D"/>
        </w:tc>
        <w:tc>
          <w:tcPr>
            <w:tcW w:w="3580" w:type="dxa"/>
            <w:tcMar>
              <w:left w:w="0" w:type="dxa"/>
              <w:right w:w="0" w:type="dxa"/>
            </w:tcMar>
          </w:tcPr>
          <w:p w14:paraId="2FBFE1C4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32" w:type="dxa"/>
            <w:vMerge/>
          </w:tcPr>
          <w:p w14:paraId="6F44E75B" w14:textId="77777777" w:rsidR="0049659D" w:rsidRDefault="0049659D"/>
        </w:tc>
      </w:tr>
      <w:tr w:rsidR="0049659D" w14:paraId="23B0F7AD" w14:textId="77777777">
        <w:trPr>
          <w:trHeight w:hRule="exact" w:val="300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77EBC816" w14:textId="77777777" w:rsidR="0049659D" w:rsidRDefault="001031F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14:paraId="2B67F9D1" w14:textId="77777777" w:rsidR="0049659D" w:rsidRDefault="001031F2">
            <w:pPr>
              <w:autoSpaceDE w:val="0"/>
              <w:autoSpaceDN w:val="0"/>
              <w:spacing w:before="194" w:after="0" w:line="230" w:lineRule="auto"/>
              <w:ind w:left="3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августа  2022 г.</w:t>
            </w:r>
          </w:p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4EE78A49" w14:textId="77777777" w:rsidR="0049659D" w:rsidRDefault="001031F2">
            <w:pPr>
              <w:autoSpaceDE w:val="0"/>
              <w:autoSpaceDN w:val="0"/>
              <w:spacing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№197</w:t>
            </w:r>
          </w:p>
        </w:tc>
      </w:tr>
      <w:tr w:rsidR="0049659D" w14:paraId="353D5287" w14:textId="77777777">
        <w:trPr>
          <w:trHeight w:hRule="exact" w:val="384"/>
        </w:trPr>
        <w:tc>
          <w:tcPr>
            <w:tcW w:w="3142" w:type="dxa"/>
            <w:tcMar>
              <w:left w:w="0" w:type="dxa"/>
              <w:right w:w="0" w:type="dxa"/>
            </w:tcMar>
          </w:tcPr>
          <w:p w14:paraId="571A6390" w14:textId="77777777" w:rsidR="0049659D" w:rsidRDefault="001031F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"29" августа2022 г.</w:t>
            </w:r>
          </w:p>
        </w:tc>
        <w:tc>
          <w:tcPr>
            <w:tcW w:w="3432" w:type="dxa"/>
            <w:vMerge/>
          </w:tcPr>
          <w:p w14:paraId="2A6A829A" w14:textId="77777777" w:rsidR="0049659D" w:rsidRDefault="0049659D"/>
        </w:tc>
        <w:tc>
          <w:tcPr>
            <w:tcW w:w="3460" w:type="dxa"/>
            <w:tcMar>
              <w:left w:w="0" w:type="dxa"/>
              <w:right w:w="0" w:type="dxa"/>
            </w:tcMar>
          </w:tcPr>
          <w:p w14:paraId="5321080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3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августа2022 г.</w:t>
            </w:r>
          </w:p>
        </w:tc>
      </w:tr>
    </w:tbl>
    <w:p w14:paraId="0C93CD0D" w14:textId="77777777" w:rsidR="0049659D" w:rsidRDefault="001031F2">
      <w:pPr>
        <w:autoSpaceDE w:val="0"/>
        <w:autoSpaceDN w:val="0"/>
        <w:spacing w:before="978" w:after="0" w:line="230" w:lineRule="auto"/>
        <w:ind w:right="365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1D2E348E" w14:textId="77777777" w:rsidR="0049659D" w:rsidRDefault="001031F2">
      <w:pPr>
        <w:autoSpaceDE w:val="0"/>
        <w:autoSpaceDN w:val="0"/>
        <w:spacing w:before="70" w:after="0" w:line="230" w:lineRule="auto"/>
        <w:ind w:right="448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904712)</w:t>
      </w:r>
    </w:p>
    <w:p w14:paraId="10A2F458" w14:textId="77777777" w:rsidR="0049659D" w:rsidRDefault="001031F2">
      <w:pPr>
        <w:autoSpaceDE w:val="0"/>
        <w:autoSpaceDN w:val="0"/>
        <w:spacing w:before="166" w:after="0" w:line="230" w:lineRule="auto"/>
        <w:ind w:right="4026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568495C1" w14:textId="77777777" w:rsidR="0049659D" w:rsidRDefault="001031F2">
      <w:pPr>
        <w:autoSpaceDE w:val="0"/>
        <w:autoSpaceDN w:val="0"/>
        <w:spacing w:before="70" w:after="0" w:line="230" w:lineRule="auto"/>
        <w:ind w:right="4446"/>
        <w:jc w:val="right"/>
      </w:pPr>
      <w:r>
        <w:rPr>
          <w:rFonts w:ascii="Times New Roman" w:eastAsia="Times New Roman" w:hAnsi="Times New Roman"/>
          <w:color w:val="000000"/>
          <w:sz w:val="24"/>
        </w:rPr>
        <w:t>«История»</w:t>
      </w:r>
    </w:p>
    <w:p w14:paraId="3771F963" w14:textId="77777777" w:rsidR="0049659D" w:rsidRDefault="001031F2">
      <w:pPr>
        <w:autoSpaceDE w:val="0"/>
        <w:autoSpaceDN w:val="0"/>
        <w:spacing w:before="670" w:after="0" w:line="230" w:lineRule="auto"/>
        <w:ind w:right="2740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5 класса основного общего образования</w:t>
      </w:r>
    </w:p>
    <w:p w14:paraId="2A791080" w14:textId="77777777" w:rsidR="0049659D" w:rsidRDefault="001031F2">
      <w:pPr>
        <w:autoSpaceDE w:val="0"/>
        <w:autoSpaceDN w:val="0"/>
        <w:spacing w:before="70" w:after="0" w:line="230" w:lineRule="auto"/>
        <w:ind w:right="3624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017AC78F" w14:textId="77777777" w:rsidR="0049659D" w:rsidRDefault="001031F2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Бородинова Наталья Викторовна</w:t>
      </w:r>
    </w:p>
    <w:p w14:paraId="5E46703F" w14:textId="77777777" w:rsidR="0049659D" w:rsidRDefault="001031F2">
      <w:pPr>
        <w:autoSpaceDE w:val="0"/>
        <w:autoSpaceDN w:val="0"/>
        <w:spacing w:before="70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истории</w:t>
      </w:r>
    </w:p>
    <w:p w14:paraId="206A673C" w14:textId="77777777" w:rsidR="0049659D" w:rsidRDefault="0049659D">
      <w:pPr>
        <w:rPr>
          <w:rFonts w:ascii="Times New Roman" w:eastAsia="Times New Roman" w:hAnsi="Times New Roman"/>
          <w:color w:val="000000"/>
          <w:sz w:val="24"/>
        </w:rPr>
      </w:pPr>
    </w:p>
    <w:p w14:paraId="038A85FF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4FE6D43C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054870AA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5188AB9C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56CC0FC3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37A83E67" w14:textId="77777777" w:rsidR="001031F2" w:rsidRDefault="001031F2">
      <w:pPr>
        <w:autoSpaceDE w:val="0"/>
        <w:autoSpaceDN w:val="0"/>
        <w:spacing w:after="0" w:line="230" w:lineRule="auto"/>
        <w:ind w:right="3312"/>
        <w:jc w:val="right"/>
        <w:rPr>
          <w:rFonts w:ascii="Times New Roman" w:eastAsia="Times New Roman" w:hAnsi="Times New Roman"/>
          <w:color w:val="000000"/>
          <w:sz w:val="24"/>
        </w:rPr>
      </w:pPr>
    </w:p>
    <w:p w14:paraId="56054848" w14:textId="6D858E12" w:rsidR="0049659D" w:rsidRDefault="001031F2">
      <w:pPr>
        <w:autoSpaceDE w:val="0"/>
        <w:autoSpaceDN w:val="0"/>
        <w:spacing w:after="0" w:line="230" w:lineRule="auto"/>
        <w:ind w:right="3312"/>
        <w:jc w:val="right"/>
      </w:pPr>
      <w:r>
        <w:rPr>
          <w:rFonts w:ascii="Times New Roman" w:eastAsia="Times New Roman" w:hAnsi="Times New Roman"/>
          <w:color w:val="000000"/>
          <w:sz w:val="24"/>
        </w:rPr>
        <w:t>посёлок Узловой 2022</w:t>
      </w:r>
    </w:p>
    <w:p w14:paraId="23B2DFC7" w14:textId="77777777" w:rsidR="0049659D" w:rsidRDefault="0049659D">
      <w:pPr>
        <w:sectPr w:rsidR="0049659D" w:rsidSect="001031F2">
          <w:pgSz w:w="11900" w:h="16840"/>
          <w:pgMar w:top="298" w:right="1440" w:bottom="567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203FA52B" w14:textId="77777777" w:rsidR="0049659D" w:rsidRDefault="0049659D">
      <w:pPr>
        <w:autoSpaceDE w:val="0"/>
        <w:autoSpaceDN w:val="0"/>
        <w:spacing w:after="216" w:line="220" w:lineRule="exact"/>
      </w:pPr>
    </w:p>
    <w:p w14:paraId="44B02E39" w14:textId="77777777" w:rsidR="0049659D" w:rsidRDefault="001031F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35EA251D" w14:textId="77777777" w:rsidR="0049659D" w:rsidRPr="001031F2" w:rsidRDefault="001031F2">
      <w:pPr>
        <w:autoSpaceDE w:val="0"/>
        <w:autoSpaceDN w:val="0"/>
        <w:spacing w:before="346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14:paraId="729E8C4B" w14:textId="77777777" w:rsidR="0049659D" w:rsidRPr="001031F2" w:rsidRDefault="001031F2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47791361" w14:textId="77777777" w:rsidR="0049659D" w:rsidRPr="001031F2" w:rsidRDefault="001031F2">
      <w:pPr>
        <w:autoSpaceDE w:val="0"/>
        <w:autoSpaceDN w:val="0"/>
        <w:spacing w:before="384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14:paraId="0AE94D14" w14:textId="77777777" w:rsidR="0049659D" w:rsidRPr="001031F2" w:rsidRDefault="001031F2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333EADC4" w14:textId="77777777" w:rsidR="0049659D" w:rsidRPr="001031F2" w:rsidRDefault="001031F2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069D0635" w14:textId="77777777" w:rsidR="0049659D" w:rsidRPr="001031F2" w:rsidRDefault="001031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14:paraId="5103D61A" w14:textId="77777777" w:rsidR="0049659D" w:rsidRPr="001031F2" w:rsidRDefault="001031F2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1B397BCA" w14:textId="77777777" w:rsidR="0049659D" w:rsidRPr="001031F2" w:rsidRDefault="001031F2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074EADC8" w14:textId="77777777" w:rsidR="0049659D" w:rsidRPr="001031F2" w:rsidRDefault="001031F2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14:paraId="706D8A60" w14:textId="77777777" w:rsidR="0049659D" w:rsidRPr="001031F2" w:rsidRDefault="001031F2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полиэтничном и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 — С. 7—8).</w:t>
      </w:r>
    </w:p>
    <w:p w14:paraId="356271F9" w14:textId="77777777" w:rsidR="0049659D" w:rsidRPr="001031F2" w:rsidRDefault="001031F2">
      <w:pPr>
        <w:autoSpaceDE w:val="0"/>
        <w:autoSpaceDN w:val="0"/>
        <w:spacing w:before="514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14:paraId="1CBB22EB" w14:textId="77777777" w:rsidR="0049659D" w:rsidRPr="001031F2" w:rsidRDefault="001031F2">
      <w:pPr>
        <w:autoSpaceDE w:val="0"/>
        <w:autoSpaceDN w:val="0"/>
        <w:spacing w:before="406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учебным планом общее количество времени на учебный года обучения составляет</w:t>
      </w:r>
    </w:p>
    <w:p w14:paraId="52375375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F899149" w14:textId="77777777" w:rsidR="0049659D" w:rsidRPr="001031F2" w:rsidRDefault="0049659D">
      <w:pPr>
        <w:autoSpaceDE w:val="0"/>
        <w:autoSpaceDN w:val="0"/>
        <w:spacing w:after="66" w:line="220" w:lineRule="exact"/>
        <w:rPr>
          <w:lang w:val="ru-RU"/>
        </w:rPr>
      </w:pPr>
    </w:p>
    <w:p w14:paraId="4B9778EF" w14:textId="77777777" w:rsidR="0049659D" w:rsidRPr="001031F2" w:rsidRDefault="001031F2">
      <w:pPr>
        <w:autoSpaceDE w:val="0"/>
        <w:autoSpaceDN w:val="0"/>
        <w:spacing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14:paraId="0D073362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14:paraId="684ADFCF" w14:textId="77777777" w:rsidR="0049659D" w:rsidRPr="001031F2" w:rsidRDefault="0049659D">
      <w:pPr>
        <w:autoSpaceDE w:val="0"/>
        <w:autoSpaceDN w:val="0"/>
        <w:spacing w:after="78" w:line="220" w:lineRule="exact"/>
        <w:rPr>
          <w:lang w:val="ru-RU"/>
        </w:rPr>
      </w:pPr>
    </w:p>
    <w:p w14:paraId="1B7904A8" w14:textId="77777777" w:rsidR="0049659D" w:rsidRPr="001031F2" w:rsidRDefault="001031F2">
      <w:pPr>
        <w:autoSpaceDE w:val="0"/>
        <w:autoSpaceDN w:val="0"/>
        <w:spacing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0CB46F8F" w14:textId="77777777" w:rsidR="0049659D" w:rsidRPr="001031F2" w:rsidRDefault="001031F2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14:paraId="01288237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0A18337A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5D7B8B56" w14:textId="77777777" w:rsidR="0049659D" w:rsidRPr="001031F2" w:rsidRDefault="001031F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14:paraId="679D5A8A" w14:textId="77777777" w:rsidR="0049659D" w:rsidRPr="001031F2" w:rsidRDefault="001031F2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1AA73EB2" w14:textId="77777777" w:rsidR="0049659D" w:rsidRPr="001031F2" w:rsidRDefault="001031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14:paraId="1D1CEEFC" w14:textId="77777777" w:rsidR="0049659D" w:rsidRPr="001031F2" w:rsidRDefault="001031F2">
      <w:pPr>
        <w:autoSpaceDE w:val="0"/>
        <w:autoSpaceDN w:val="0"/>
        <w:spacing w:before="190" w:after="0" w:line="262" w:lineRule="auto"/>
        <w:ind w:left="180" w:right="1872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14:paraId="7A08F57C" w14:textId="77777777" w:rsidR="0049659D" w:rsidRPr="001031F2" w:rsidRDefault="001031F2">
      <w:pPr>
        <w:autoSpaceDE w:val="0"/>
        <w:autoSpaceDN w:val="0"/>
        <w:spacing w:before="190" w:after="0" w:line="262" w:lineRule="auto"/>
        <w:ind w:left="180" w:right="4176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14:paraId="44BEA23D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6062D24E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4A2AD380" w14:textId="77777777" w:rsidR="0049659D" w:rsidRPr="001031F2" w:rsidRDefault="001031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14:paraId="6800B52E" w14:textId="77777777" w:rsidR="0049659D" w:rsidRPr="001031F2" w:rsidRDefault="001031F2">
      <w:pPr>
        <w:autoSpaceDE w:val="0"/>
        <w:autoSpaceDN w:val="0"/>
        <w:spacing w:before="70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14:paraId="7E33A430" w14:textId="77777777" w:rsidR="0049659D" w:rsidRPr="001031F2" w:rsidRDefault="001031F2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14:paraId="1E2EB6A8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2" w:after="0" w:line="271" w:lineRule="auto"/>
        <w:ind w:right="1008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01221032" w14:textId="77777777" w:rsidR="0049659D" w:rsidRPr="001031F2" w:rsidRDefault="001031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14:paraId="12D3F461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6852F924" w14:textId="77777777" w:rsidR="0049659D" w:rsidRPr="001031F2" w:rsidRDefault="001031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Усиление Нововавилонского царства. Легендарные памятники города Вавилона.</w:t>
      </w:r>
    </w:p>
    <w:p w14:paraId="522CBF7E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19BB2C07" w14:textId="77777777" w:rsidR="0049659D" w:rsidRPr="001031F2" w:rsidRDefault="001031F2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14:paraId="3C94C78F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2B88993" w14:textId="77777777" w:rsidR="0049659D" w:rsidRPr="001031F2" w:rsidRDefault="0049659D">
      <w:pPr>
        <w:autoSpaceDE w:val="0"/>
        <w:autoSpaceDN w:val="0"/>
        <w:spacing w:after="72" w:line="220" w:lineRule="exact"/>
        <w:rPr>
          <w:lang w:val="ru-RU"/>
        </w:rPr>
      </w:pPr>
    </w:p>
    <w:p w14:paraId="6C8290F6" w14:textId="77777777" w:rsidR="0049659D" w:rsidRPr="001031F2" w:rsidRDefault="001031F2">
      <w:pPr>
        <w:autoSpaceDE w:val="0"/>
        <w:autoSpaceDN w:val="0"/>
        <w:spacing w:after="0" w:line="262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14:paraId="68000EEC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54960C1" w14:textId="77777777" w:rsidR="0049659D" w:rsidRPr="001031F2" w:rsidRDefault="001031F2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14:paraId="4B11B0F7" w14:textId="77777777" w:rsidR="0049659D" w:rsidRPr="001031F2" w:rsidRDefault="001031F2">
      <w:pPr>
        <w:autoSpaceDE w:val="0"/>
        <w:autoSpaceDN w:val="0"/>
        <w:spacing w:before="72" w:after="0"/>
        <w:ind w:right="144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00BEE04E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</w:t>
      </w:r>
    </w:p>
    <w:p w14:paraId="35AFCB61" w14:textId="77777777" w:rsidR="0049659D" w:rsidRPr="001031F2" w:rsidRDefault="001031F2">
      <w:pPr>
        <w:autoSpaceDE w:val="0"/>
        <w:autoSpaceDN w:val="0"/>
        <w:spacing w:before="70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14:paraId="341A272D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6A5DAD9B" w14:textId="77777777" w:rsidR="0049659D" w:rsidRPr="001031F2" w:rsidRDefault="001031F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26D9FF5B" w14:textId="77777777" w:rsidR="0049659D" w:rsidRPr="001031F2" w:rsidRDefault="001031F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14261D0E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5355125" w14:textId="77777777" w:rsidR="0049659D" w:rsidRPr="001031F2" w:rsidRDefault="001031F2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14:paraId="3976AE9E" w14:textId="77777777" w:rsidR="0049659D" w:rsidRPr="001031F2" w:rsidRDefault="001031F2">
      <w:pPr>
        <w:autoSpaceDE w:val="0"/>
        <w:autoSpaceDN w:val="0"/>
        <w:spacing w:before="70" w:after="0" w:line="262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1915A364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14:paraId="6E29EB72" w14:textId="77777777" w:rsidR="0049659D" w:rsidRPr="001031F2" w:rsidRDefault="001031F2">
      <w:pPr>
        <w:autoSpaceDE w:val="0"/>
        <w:autoSpaceDN w:val="0"/>
        <w:spacing w:before="70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14:paraId="593A767D" w14:textId="77777777" w:rsidR="0049659D" w:rsidRPr="001031F2" w:rsidRDefault="001031F2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Природа и население Апеннинского полуострова в древности. Этрусские города-государства.</w:t>
      </w:r>
    </w:p>
    <w:p w14:paraId="32E07FD7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292" w:right="692" w:bottom="348" w:left="666" w:header="720" w:footer="720" w:gutter="0"/>
          <w:cols w:space="720" w:equalWidth="0">
            <w:col w:w="10542" w:space="0"/>
          </w:cols>
          <w:docGrid w:linePitch="360"/>
        </w:sectPr>
      </w:pPr>
    </w:p>
    <w:p w14:paraId="69951A31" w14:textId="77777777" w:rsidR="0049659D" w:rsidRPr="001031F2" w:rsidRDefault="0049659D">
      <w:pPr>
        <w:autoSpaceDE w:val="0"/>
        <w:autoSpaceDN w:val="0"/>
        <w:spacing w:after="66" w:line="220" w:lineRule="exact"/>
        <w:rPr>
          <w:lang w:val="ru-RU"/>
        </w:rPr>
      </w:pPr>
    </w:p>
    <w:p w14:paraId="181AC7C2" w14:textId="77777777" w:rsidR="0049659D" w:rsidRPr="001031F2" w:rsidRDefault="001031F2">
      <w:pPr>
        <w:autoSpaceDE w:val="0"/>
        <w:autoSpaceDN w:val="0"/>
        <w:spacing w:after="0" w:line="271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566E1DEA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597E7BF0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64658F89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Октавиан Август. Императоры Рима: завоеватели и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7406372" w14:textId="77777777" w:rsidR="0049659D" w:rsidRPr="001031F2" w:rsidRDefault="001031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14:paraId="6C33DCBC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1CA80DB6" w14:textId="77777777" w:rsidR="0049659D" w:rsidRPr="001031F2" w:rsidRDefault="001031F2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14:paraId="7622CADE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286" w:right="680" w:bottom="1440" w:left="666" w:header="720" w:footer="720" w:gutter="0"/>
          <w:cols w:space="720" w:equalWidth="0">
            <w:col w:w="10554" w:space="0"/>
          </w:cols>
          <w:docGrid w:linePitch="360"/>
        </w:sectPr>
      </w:pPr>
    </w:p>
    <w:p w14:paraId="2FCD98FE" w14:textId="77777777" w:rsidR="0049659D" w:rsidRPr="001031F2" w:rsidRDefault="0049659D">
      <w:pPr>
        <w:autoSpaceDE w:val="0"/>
        <w:autoSpaceDN w:val="0"/>
        <w:spacing w:after="78" w:line="220" w:lineRule="exact"/>
        <w:rPr>
          <w:lang w:val="ru-RU"/>
        </w:rPr>
      </w:pPr>
    </w:p>
    <w:p w14:paraId="7D7302F0" w14:textId="77777777" w:rsidR="0049659D" w:rsidRPr="001031F2" w:rsidRDefault="001031F2">
      <w:pPr>
        <w:autoSpaceDE w:val="0"/>
        <w:autoSpaceDN w:val="0"/>
        <w:spacing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14:paraId="4044BA02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27A0AC47" w14:textId="77777777" w:rsidR="0049659D" w:rsidRPr="001031F2" w:rsidRDefault="001031F2">
      <w:pPr>
        <w:autoSpaceDE w:val="0"/>
        <w:autoSpaceDN w:val="0"/>
        <w:spacing w:before="262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9FDF98E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14:paraId="7F5BADA6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B21BD2D" w14:textId="77777777" w:rsidR="0049659D" w:rsidRPr="001031F2" w:rsidRDefault="0049659D">
      <w:pPr>
        <w:autoSpaceDE w:val="0"/>
        <w:autoSpaceDN w:val="0"/>
        <w:spacing w:after="72" w:line="220" w:lineRule="exact"/>
        <w:rPr>
          <w:lang w:val="ru-RU"/>
        </w:rPr>
      </w:pPr>
    </w:p>
    <w:p w14:paraId="58635B8F" w14:textId="77777777" w:rsidR="0049659D" w:rsidRPr="001031F2" w:rsidRDefault="001031F2">
      <w:pPr>
        <w:autoSpaceDE w:val="0"/>
        <w:autoSpaceDN w:val="0"/>
        <w:spacing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14:paraId="76BC72A9" w14:textId="77777777" w:rsidR="0049659D" w:rsidRPr="001031F2" w:rsidRDefault="001031F2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687A4F2" w14:textId="77777777" w:rsidR="0049659D" w:rsidRPr="001031F2" w:rsidRDefault="001031F2">
      <w:pPr>
        <w:autoSpaceDE w:val="0"/>
        <w:autoSpaceDN w:val="0"/>
        <w:spacing w:before="262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0CCFB2F5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 результаты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171108B8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14:paraId="038838AA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BF27F9E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41168A2B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18BF6F30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14:paraId="03193692" w14:textId="77777777" w:rsidR="0049659D" w:rsidRPr="001031F2" w:rsidRDefault="0049659D">
      <w:pPr>
        <w:autoSpaceDE w:val="0"/>
        <w:autoSpaceDN w:val="0"/>
        <w:spacing w:after="96" w:line="220" w:lineRule="exact"/>
        <w:rPr>
          <w:lang w:val="ru-RU"/>
        </w:rPr>
      </w:pPr>
    </w:p>
    <w:p w14:paraId="794F2001" w14:textId="77777777" w:rsidR="0049659D" w:rsidRPr="001031F2" w:rsidRDefault="001031F2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6B8BC392" w14:textId="77777777" w:rsidR="0049659D" w:rsidRPr="001031F2" w:rsidRDefault="001031F2">
      <w:pPr>
        <w:autoSpaceDE w:val="0"/>
        <w:autoSpaceDN w:val="0"/>
        <w:spacing w:before="262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6BDA9685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3BCD6E78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2" w:after="0"/>
        <w:ind w:right="144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14:paraId="5313B8B3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36A19354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6F9DD15C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14759A14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14:paraId="7EA4BB37" w14:textId="77777777" w:rsidR="0049659D" w:rsidRPr="001031F2" w:rsidRDefault="001031F2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10AF37E7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316" w:right="698" w:bottom="432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2D004367" w14:textId="77777777" w:rsidR="0049659D" w:rsidRPr="001031F2" w:rsidRDefault="0049659D">
      <w:pPr>
        <w:autoSpaceDE w:val="0"/>
        <w:autoSpaceDN w:val="0"/>
        <w:spacing w:after="78" w:line="220" w:lineRule="exact"/>
        <w:rPr>
          <w:lang w:val="ru-RU"/>
        </w:rPr>
      </w:pPr>
    </w:p>
    <w:p w14:paraId="7E269FE1" w14:textId="77777777" w:rsidR="0049659D" w:rsidRPr="001031F2" w:rsidRDefault="001031F2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1031F2">
        <w:rPr>
          <w:lang w:val="ru-RU"/>
        </w:rPr>
        <w:br/>
      </w:r>
      <w:r w:rsidRPr="001031F2">
        <w:rPr>
          <w:lang w:val="ru-RU"/>
        </w:rPr>
        <w:tab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14:paraId="2AD0764C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298" w:right="1126" w:bottom="1440" w:left="666" w:header="720" w:footer="720" w:gutter="0"/>
          <w:cols w:space="720" w:equalWidth="0">
            <w:col w:w="10108" w:space="0"/>
          </w:cols>
          <w:docGrid w:linePitch="360"/>
        </w:sectPr>
      </w:pPr>
    </w:p>
    <w:p w14:paraId="1A570952" w14:textId="77777777" w:rsidR="0049659D" w:rsidRPr="001031F2" w:rsidRDefault="0049659D">
      <w:pPr>
        <w:autoSpaceDE w:val="0"/>
        <w:autoSpaceDN w:val="0"/>
        <w:spacing w:after="64" w:line="220" w:lineRule="exact"/>
        <w:rPr>
          <w:lang w:val="ru-RU"/>
        </w:rPr>
      </w:pPr>
    </w:p>
    <w:p w14:paraId="180D3BC0" w14:textId="77777777" w:rsidR="0049659D" w:rsidRDefault="001031F2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64"/>
        <w:gridCol w:w="6328"/>
        <w:gridCol w:w="1020"/>
        <w:gridCol w:w="2054"/>
      </w:tblGrid>
      <w:tr w:rsidR="0049659D" w14:paraId="3C5CB8C8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9E7A0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7CBC7" w14:textId="77777777" w:rsidR="0049659D" w:rsidRPr="001031F2" w:rsidRDefault="001031F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16549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7931D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3811A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C7374" w14:textId="77777777" w:rsidR="0049659D" w:rsidRDefault="001031F2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5D4AC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9659D" w14:paraId="3DBC24B6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9285" w14:textId="77777777" w:rsidR="0049659D" w:rsidRDefault="0049659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6C531" w14:textId="77777777" w:rsidR="0049659D" w:rsidRDefault="0049659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7D094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98745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7432C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D86A" w14:textId="77777777" w:rsidR="0049659D" w:rsidRDefault="0049659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FD6C" w14:textId="77777777" w:rsidR="0049659D" w:rsidRDefault="0049659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0ACD" w14:textId="77777777" w:rsidR="0049659D" w:rsidRDefault="0049659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29E5" w14:textId="77777777" w:rsidR="0049659D" w:rsidRDefault="0049659D"/>
        </w:tc>
      </w:tr>
      <w:tr w:rsidR="0049659D" w14:paraId="283814DA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930F5" w14:textId="77777777" w:rsidR="0049659D" w:rsidRDefault="001031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Введение</w:t>
            </w:r>
          </w:p>
        </w:tc>
      </w:tr>
      <w:tr w:rsidR="0049659D" w14:paraId="16EE1919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4ADC4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ADF05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A79BC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D26F8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CD3BB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38C65" w14:textId="77777777" w:rsidR="0049659D" w:rsidRDefault="001031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02.09.2022 05.09.2022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DC1E7" w14:textId="77777777" w:rsidR="0049659D" w:rsidRPr="001031F2" w:rsidRDefault="001031F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как историки узнают о далеком прошлом;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49222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70CAC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https://bigenc.ru</w:t>
            </w:r>
          </w:p>
        </w:tc>
      </w:tr>
      <w:tr w:rsidR="0049659D" w14:paraId="0994115C" w14:textId="77777777">
        <w:trPr>
          <w:trHeight w:hRule="exact" w:val="348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59C3D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7A6ED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BB8F9" w14:textId="77777777" w:rsidR="0049659D" w:rsidRDefault="0049659D"/>
        </w:tc>
      </w:tr>
      <w:tr w:rsidR="0049659D" w14:paraId="68B99A91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AB54A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Первобытность</w:t>
            </w:r>
          </w:p>
        </w:tc>
      </w:tr>
      <w:tr w:rsidR="0049659D" w14:paraId="76A3C5B5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B9FD7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FDBEA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Первобытность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46D90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BE0B7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89730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CC395" w14:textId="77777777" w:rsidR="0049659D" w:rsidRDefault="001031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08.09.2022 19.09.2022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81F58" w14:textId="77777777" w:rsidR="0049659D" w:rsidRPr="001031F2" w:rsidRDefault="001031F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карте места расселения древнейших людей, известные историкам;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74251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804F9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http://www.hrono.ru</w:t>
            </w:r>
          </w:p>
        </w:tc>
      </w:tr>
      <w:tr w:rsidR="0049659D" w14:paraId="7E93A2FC" w14:textId="77777777">
        <w:trPr>
          <w:trHeight w:hRule="exact" w:val="348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49743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B8508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B7DBD" w14:textId="77777777" w:rsidR="0049659D" w:rsidRDefault="0049659D"/>
        </w:tc>
      </w:tr>
      <w:tr w:rsidR="0049659D" w14:paraId="4116E2D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089E6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Древний Восток</w:t>
            </w:r>
          </w:p>
        </w:tc>
      </w:tr>
      <w:tr w:rsidR="0049659D" w14:paraId="2DDB7C2E" w14:textId="77777777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94B58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C29DD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Египет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ED448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2B58F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BFBE6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B954D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24.09.2022 11.10.2022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B7048" w14:textId="77777777" w:rsidR="0049659D" w:rsidRPr="001031F2" w:rsidRDefault="001031F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с использованием исторической карты о природных условиях Египта, их влиянии на занятия населения;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F54AB" w14:textId="77777777" w:rsidR="0049659D" w:rsidRDefault="001031F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00E24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http://www.hrono.ru</w:t>
            </w:r>
          </w:p>
        </w:tc>
      </w:tr>
      <w:tr w:rsidR="0049659D" w14:paraId="13645E63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7C946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17717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Древние цивилизации Месопотамии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2A670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804E7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11989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D9448" w14:textId="77777777" w:rsidR="0049659D" w:rsidRDefault="001031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14.10.2022 25.10.2022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E5D36" w14:textId="77777777" w:rsidR="0049659D" w:rsidRPr="001031F2" w:rsidRDefault="001031F2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Месопотамии и занятиях живших там в древности людей;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клинопись, эпос, зиккурат;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расположение древнего Вавилонского царства;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чем известен в истории вавилонский царь Хаммурапи;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A85EF" w14:textId="77777777" w:rsidR="0049659D" w:rsidRDefault="001031F2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0E6D5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4C719B2C" w14:textId="77777777">
        <w:trPr>
          <w:trHeight w:hRule="exact" w:val="1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5A9C0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DDD8C" w14:textId="77777777" w:rsidR="0049659D" w:rsidRDefault="001031F2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Восточное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Средиземноморье в древности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949E8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52178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1F0C7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EE9A0" w14:textId="77777777" w:rsidR="0049659D" w:rsidRDefault="001031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26.10.2022 08.11.2022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53EBF" w14:textId="77777777" w:rsidR="0049659D" w:rsidRPr="001031F2" w:rsidRDefault="001031F2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ремесел и торговли в Финикии;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колония, колонизация, алфавит;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показывать на карте древние государства Палестины;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известен в истории царь Соломон;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4F1E4" w14:textId="77777777" w:rsidR="0049659D" w:rsidRDefault="001031F2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093C4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 http://www.hrono.ru</w:t>
            </w:r>
          </w:p>
        </w:tc>
      </w:tr>
      <w:tr w:rsidR="0049659D" w14:paraId="01A6C6F4" w14:textId="77777777">
        <w:trPr>
          <w:trHeight w:hRule="exact" w:val="1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AC013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7719E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Персидская держава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E96A3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5B5B2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83645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6CF48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11.11.2022 15.11.2022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ACB4E" w14:textId="77777777" w:rsidR="0049659D" w:rsidRPr="001031F2" w:rsidRDefault="001031F2">
            <w:pPr>
              <w:autoSpaceDE w:val="0"/>
              <w:autoSpaceDN w:val="0"/>
              <w:spacing w:before="78" w:after="0" w:line="252" w:lineRule="auto"/>
              <w:ind w:left="72" w:right="86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Персидской державы в период ее могущества; Объяснять причины военных успехов персидской армии;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систему управления персидской державой;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религии древних персов;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65A7C" w14:textId="77777777" w:rsidR="0049659D" w:rsidRDefault="001031F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A1725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</w:tbl>
    <w:p w14:paraId="762B3051" w14:textId="77777777" w:rsidR="0049659D" w:rsidRDefault="0049659D">
      <w:pPr>
        <w:autoSpaceDE w:val="0"/>
        <w:autoSpaceDN w:val="0"/>
        <w:spacing w:after="0" w:line="14" w:lineRule="exact"/>
      </w:pPr>
    </w:p>
    <w:p w14:paraId="71E97DAC" w14:textId="77777777" w:rsidR="0049659D" w:rsidRDefault="0049659D">
      <w:pPr>
        <w:sectPr w:rsidR="0049659D">
          <w:pgSz w:w="16840" w:h="11900"/>
          <w:pgMar w:top="282" w:right="640" w:bottom="112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5872A98" w14:textId="77777777" w:rsidR="0049659D" w:rsidRDefault="004965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64"/>
        <w:gridCol w:w="6328"/>
        <w:gridCol w:w="1020"/>
        <w:gridCol w:w="2054"/>
      </w:tblGrid>
      <w:tr w:rsidR="0049659D" w14:paraId="6E121214" w14:textId="7777777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9CD7A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CAD5E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Древняя Индия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3C624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5287F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F6CAC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8E8D6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18.11.2022 22.11.2022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9383A" w14:textId="77777777" w:rsidR="0049659D" w:rsidRPr="001031F2" w:rsidRDefault="001031F2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природных условиях Древней Индии, занятиях населения;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древнейших индийских городах, используя карту;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арии, раджа, варна, каста, брахман, Веды, санскрит;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верования древних индийцев, называть главных богов, почитаемых в индуизме;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возникновении буддизма, основных положениях этого учения; Давать описание внешнего вида и внутреннего убранства индуистских и буддийских храмов (на основе текста и иллюстраций учебника);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EE4C8" w14:textId="77777777" w:rsidR="0049659D" w:rsidRDefault="001031F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BB315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18BCA111" w14:textId="77777777">
        <w:trPr>
          <w:trHeight w:hRule="exact" w:val="343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C8738" w14:textId="77777777" w:rsidR="0049659D" w:rsidRDefault="001031F2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C5639" w14:textId="77777777" w:rsidR="0049659D" w:rsidRDefault="001031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Древний Китай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48B3F" w14:textId="77777777" w:rsidR="0049659D" w:rsidRDefault="001031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EAEC0" w14:textId="77777777" w:rsidR="0049659D" w:rsidRDefault="001031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92F04C" w14:textId="77777777" w:rsidR="0049659D" w:rsidRDefault="001031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96775" w14:textId="77777777" w:rsidR="0049659D" w:rsidRDefault="001031F2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25.11.2022 02.12.2022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2B0CC" w14:textId="77777777" w:rsidR="0049659D" w:rsidRPr="001031F2" w:rsidRDefault="001031F2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хозяйственной деятельности древних китайцев, совершенствовании орудий их труда, технических сооружениях;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территорию империи Цинь и объяснять значение создания единого государства;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императора Цинь Шихуанди и итогов его деятельности; Рассказывать о достижениях древних китайцев в развитии ремесел и торговли;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частых восстаний населения в Древнем Китае, показывать, чем они завершались;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Великая Китайская стена, Великий шелковый путь, пагода, иероглиф, каллиграфия;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учении Конфуция, высказывать суждения о причинах его популярности в Древнем Китае и в последующие столетия;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достижений древних китайцев в развитии письменности, в науке, технике, художественной культуре (в форме устных сообщений, альбомов,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презентаций);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54BEA" w14:textId="77777777" w:rsidR="0049659D" w:rsidRDefault="001031F2"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E26A0" w14:textId="77777777" w:rsidR="0049659D" w:rsidRDefault="001031F2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4A54D1EC" w14:textId="77777777">
        <w:trPr>
          <w:trHeight w:hRule="exact" w:val="348"/>
        </w:trPr>
        <w:tc>
          <w:tcPr>
            <w:tcW w:w="246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BD3F5" w14:textId="77777777" w:rsidR="0049659D" w:rsidRDefault="001031F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F1C20" w14:textId="77777777" w:rsidR="0049659D" w:rsidRDefault="001031F2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1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69AFE" w14:textId="77777777" w:rsidR="0049659D" w:rsidRDefault="0049659D"/>
        </w:tc>
      </w:tr>
      <w:tr w:rsidR="0049659D" w14:paraId="0E31878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627CC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Древняя Греция. Эллинизм</w:t>
            </w:r>
          </w:p>
        </w:tc>
      </w:tr>
      <w:tr w:rsidR="0049659D" w14:paraId="0808AC19" w14:textId="77777777">
        <w:trPr>
          <w:trHeight w:hRule="exact" w:val="13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89498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94331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Древнейшая Греция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37C95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F0212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F513E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CAD3C" w14:textId="77777777" w:rsidR="0049659D" w:rsidRDefault="001031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06.12.2022 16.12.2022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EBE6C" w14:textId="77777777" w:rsidR="0049659D" w:rsidRPr="001031F2" w:rsidRDefault="001031F2">
            <w:pPr>
              <w:autoSpaceDE w:val="0"/>
              <w:autoSpaceDN w:val="0"/>
              <w:spacing w:before="76" w:after="0" w:line="252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находки археологов свидетельствуют о существовании древних цивилизации на о. Крит, в Микенах;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о чем повествуют поэмы «Илиада» и «Одиссея»;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выражений «Ахиллесова пята», «Троянский конь»;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C1718" w14:textId="77777777" w:rsidR="0049659D" w:rsidRDefault="001031F2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EAFBC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</w:tbl>
    <w:p w14:paraId="4FBEE4AB" w14:textId="77777777" w:rsidR="0049659D" w:rsidRDefault="0049659D">
      <w:pPr>
        <w:autoSpaceDE w:val="0"/>
        <w:autoSpaceDN w:val="0"/>
        <w:spacing w:after="0" w:line="14" w:lineRule="exact"/>
      </w:pPr>
    </w:p>
    <w:p w14:paraId="695746B1" w14:textId="77777777" w:rsidR="0049659D" w:rsidRDefault="0049659D">
      <w:pPr>
        <w:sectPr w:rsidR="0049659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43FD495" w14:textId="77777777" w:rsidR="0049659D" w:rsidRDefault="004965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64"/>
        <w:gridCol w:w="6328"/>
        <w:gridCol w:w="1020"/>
        <w:gridCol w:w="2054"/>
      </w:tblGrid>
      <w:tr w:rsidR="0049659D" w14:paraId="481AF5AB" w14:textId="77777777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B41A1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18DBD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Греческие полисы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753BF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46FD3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2B649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7F70B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20.12.2022 31.01.2023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D49C0" w14:textId="77777777" w:rsidR="0049659D" w:rsidRPr="001031F2" w:rsidRDefault="001031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крупнейшие греческие города-государства;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полис, аристократия, демос, тиран, акрополь, агора, фаланга, метрополия, колония;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группы населения греческого полиса, их положение, отношение к власти;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составе и организации полисного войска;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как осуществлялось управление греческими колониями, в чем заключались их связи с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метрополиями;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ареопаг, архонт, народное собрание, реформа, остракизм;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положения и значение законов Солона и реформ Клисфена; Объяснять, почему политическое устройство Древних Афин называется демократией; Рассказывать об основных группах населения Спарты, о том, кто управлял государством; Раскрывать значение понятий и терминов: олигархия, илоты, гоплиты;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спартанское войско считалось самым сильным в Греции;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Составить сообщение о спартанском воспитании, высказать суждение о его достоинствах и недостатках;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2FBAD" w14:textId="77777777" w:rsidR="0049659D" w:rsidRDefault="001031F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E0D24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17B41D5A" w14:textId="77777777">
        <w:trPr>
          <w:trHeight w:hRule="exact" w:val="27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F87EC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E4AAA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Древней Греции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3451B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F05A3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7F61D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97D58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03.02.2023 10.02.2023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EA6565" w14:textId="77777777" w:rsidR="0049659D" w:rsidRPr="001031F2" w:rsidRDefault="001031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главных богов, которым поклонялись древние греки, распознавать их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скульптурные изображения;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кто такие титаны и герои;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том, чему учили детей в школах Древней Греции;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гимнасий, Академия, Ликей, философия, логика, этика;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древнегреческих ученых, известных своими трудами по философии, истории, другим отраслям наук;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внешнего вида и планировки древнегреческого храма (в виде устного высказывания, презентации);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ордер, фронтон, капитель, кариатида,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архитектурные элементы зданий на изображениях, фотографиях;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древнегреческом театре, организации представлений;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0B805" w14:textId="77777777" w:rsidR="0049659D" w:rsidRDefault="001031F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079F9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4ED2BF24" w14:textId="77777777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6BBA4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97A64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Македонские завоевания. Эллинизм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912E4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67005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45CB0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4A2EE" w14:textId="77777777" w:rsidR="0049659D" w:rsidRDefault="001031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14.02.2023 21.02.2023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B59E2" w14:textId="77777777" w:rsidR="0049659D" w:rsidRPr="001031F2" w:rsidRDefault="001031F2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способствовало усилению Македонии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</w:t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э., какую роль сыграл в этом царь Филипп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как была установлена власть македонского царя над греческими полисами; Систематизировать в виде таблицы информацию о завоевательных походах Александра Македонского;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(«исторический портрет») Александра Македонского; Раскрывать смысл понятия «эллинизм»;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государства, образовавшиеся в результате распада державы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Александра Македонского;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3E947" w14:textId="77777777" w:rsidR="0049659D" w:rsidRDefault="001031F2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908C8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55BBD242" w14:textId="77777777">
        <w:trPr>
          <w:trHeight w:hRule="exact" w:val="348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BA3CB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C762D0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684A6" w14:textId="77777777" w:rsidR="0049659D" w:rsidRDefault="0049659D"/>
        </w:tc>
      </w:tr>
      <w:tr w:rsidR="0049659D" w14:paraId="7CF2D817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E14DB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Древний Рим</w:t>
            </w:r>
          </w:p>
        </w:tc>
      </w:tr>
    </w:tbl>
    <w:p w14:paraId="0B58F5F3" w14:textId="77777777" w:rsidR="0049659D" w:rsidRDefault="0049659D">
      <w:pPr>
        <w:autoSpaceDE w:val="0"/>
        <w:autoSpaceDN w:val="0"/>
        <w:spacing w:after="0" w:line="14" w:lineRule="exact"/>
      </w:pPr>
    </w:p>
    <w:p w14:paraId="6EE02E09" w14:textId="77777777" w:rsidR="0049659D" w:rsidRDefault="0049659D">
      <w:pPr>
        <w:sectPr w:rsidR="0049659D">
          <w:pgSz w:w="16840" w:h="11900"/>
          <w:pgMar w:top="284" w:right="640" w:bottom="79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9530968" w14:textId="77777777" w:rsidR="0049659D" w:rsidRDefault="004965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64"/>
        <w:gridCol w:w="6328"/>
        <w:gridCol w:w="1020"/>
        <w:gridCol w:w="2054"/>
      </w:tblGrid>
      <w:tr w:rsidR="0049659D" w14:paraId="4CD447D7" w14:textId="77777777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C9140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D467A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Возникновение Римского государства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58478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7DABE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F7B1F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334C5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24.02.2023 03.03.2023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C419C" w14:textId="77777777" w:rsidR="0049659D" w:rsidRPr="001031F2" w:rsidRDefault="001031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историческую карту, о природных условиях Апеннинского полуострова и племенах, населявших его в древности;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информацию о происхождении Рима, содержащуюся в легенде и полученную в ходе исследований историков;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патриций, плебей, республика, консул, народный трибун, Сенат, вето, легион, понтифик, авгур;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было организовано управление Римской республикой (какими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полномочиями обладали консулы, народные трибуны, Сенат, народное собрание);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организации и вооружении римской армии, привлекая иллюстрации учебника;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главных богов древних римлян, устанавливать соответствие римских и греческих богов;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карте, с какими противниками воевали римляне в борьбе за власть над Италией;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происхождение и смысл выражений «Гуси Рим спасли», «Пиррова победа»,«Разделяй и властвуй!»;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DC18E" w14:textId="77777777" w:rsidR="0049659D" w:rsidRDefault="001031F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75428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3FDE171E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D4DD9F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6E06C" w14:textId="77777777" w:rsidR="0049659D" w:rsidRDefault="001031F2">
            <w:pPr>
              <w:autoSpaceDE w:val="0"/>
              <w:autoSpaceDN w:val="0"/>
              <w:spacing w:before="76" w:after="0" w:line="245" w:lineRule="auto"/>
              <w:ind w:right="432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Римские завоевания в Средиземноморье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C69E6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76E27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9A096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29334" w14:textId="77777777" w:rsidR="0049659D" w:rsidRDefault="001031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07.03.2023 14.03.2023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5FD45" w14:textId="77777777" w:rsidR="0049659D" w:rsidRPr="001031F2" w:rsidRDefault="001031F2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благодаря чему вошел в историю Ганнибал;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20F90" w14:textId="77777777" w:rsidR="0049659D" w:rsidRDefault="001031F2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BFCCD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61C528EE" w14:textId="77777777">
        <w:trPr>
          <w:trHeight w:hRule="exact" w:val="34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9C126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3B42F" w14:textId="77777777" w:rsidR="0049659D" w:rsidRPr="001031F2" w:rsidRDefault="001031F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Поздняя Римская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республика. Гражданские войны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43FB3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C7A97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7AE0C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CEF3B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17.03.2023 06.04.2023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28159" w14:textId="77777777" w:rsidR="0049659D" w:rsidRPr="001031F2" w:rsidRDefault="001031F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почему причиной острых столкновений в Риме во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до н. э. стал вопрос о переделе «общественной земли»;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«общественная земля», гражданская война, диктатор, проскрипции, триумвират, вольноотпущенник, гладиатор;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цели, содержание и итоги реформ братьев Гракхов;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отрывки из текстов историков (извлекать информацию, высказывать оценочные суждения);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чем были вызваны гражданские войны в Риме, какие силы противостояли друг другу;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рабов в Древнем Риме;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Гая Юлия Цезаря, объяснять, благодаря чему он вошел в историю;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при каких обстоятельствах появились и что означали выражения «Жребий брошен!», «Перейти Рубикон»;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92826" w14:textId="77777777" w:rsidR="0049659D" w:rsidRDefault="001031F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5F42D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</w:tbl>
    <w:p w14:paraId="63C01058" w14:textId="77777777" w:rsidR="0049659D" w:rsidRDefault="0049659D">
      <w:pPr>
        <w:autoSpaceDE w:val="0"/>
        <w:autoSpaceDN w:val="0"/>
        <w:spacing w:after="0" w:line="14" w:lineRule="exact"/>
      </w:pPr>
    </w:p>
    <w:p w14:paraId="5A3FF0A9" w14:textId="77777777" w:rsidR="0049659D" w:rsidRDefault="0049659D">
      <w:pPr>
        <w:sectPr w:rsidR="0049659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200646D" w14:textId="77777777" w:rsidR="0049659D" w:rsidRDefault="004965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066"/>
        <w:gridCol w:w="528"/>
        <w:gridCol w:w="1104"/>
        <w:gridCol w:w="1142"/>
        <w:gridCol w:w="864"/>
        <w:gridCol w:w="6328"/>
        <w:gridCol w:w="1020"/>
        <w:gridCol w:w="2054"/>
      </w:tblGrid>
      <w:tr w:rsidR="0049659D" w14:paraId="10D789D6" w14:textId="77777777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98C0E" w14:textId="77777777" w:rsidR="0049659D" w:rsidRDefault="001031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EC27D" w14:textId="77777777" w:rsidR="0049659D" w:rsidRPr="001031F2" w:rsidRDefault="001031F2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8013C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4541C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B6CA6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3D1CD" w14:textId="77777777" w:rsidR="0049659D" w:rsidRDefault="001031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11.04.2023 25.04.2023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499D6" w14:textId="77777777" w:rsidR="0049659D" w:rsidRPr="001031F2" w:rsidRDefault="001031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установлении единоличной власти Октавиана Августа;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характеристики римских императоров, их правления (Нерон, Траян,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Диоклетиан — по выбору);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территорию Римской империи, объяснять, как было организовано управление провинциями;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положение римского раба и колона, объяснять, чем различались условия их жизни и труда;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форум, Пантеон, Колизей, акведук, амфитеатр, термы;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возникновении и распространении христианства, объяснять, чем отличалась новая религия от верований римлян;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политику римских императоров в отношении христиан, объяснять, как и при каких обстоятельствах она была изменена;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E8407" w14:textId="77777777" w:rsidR="0049659D" w:rsidRDefault="001031F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BDFDB" w14:textId="77777777" w:rsidR="0049659D" w:rsidRDefault="001031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73BA8D9B" w14:textId="77777777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F8FD7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E0552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Культура Древнего Рима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EE8F0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B2A56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3F557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7EB1D" w14:textId="77777777" w:rsidR="0049659D" w:rsidRDefault="001031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05.05.2023 12.05.2023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38F94" w14:textId="77777777" w:rsidR="0049659D" w:rsidRPr="001031F2" w:rsidRDefault="001031F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понятия «золотой век римской поэзии», называть имена поэтов золотого века;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развитии научных знаний в Древнем Риме (философия, география, история); Объяснять, какое значение и почему придавалось в Древнем Риме ораторскому искусству; Составлять описание известных архитектурных сооружений Древнего Рима (по выбору); Сравнивать внешний вид древнегреческих и древнеримских храмов. Определять общие черты и различия;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17E4A7" w14:textId="77777777" w:rsidR="0049659D" w:rsidRDefault="001031F2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BA3E0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0CD5EE05" w14:textId="77777777">
        <w:trPr>
          <w:trHeight w:hRule="exact" w:val="350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76D37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5C534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B16C9" w14:textId="77777777" w:rsidR="0049659D" w:rsidRDefault="0049659D"/>
        </w:tc>
      </w:tr>
      <w:tr w:rsidR="0049659D" w14:paraId="06C2FC8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8F6DC" w14:textId="77777777" w:rsidR="0049659D" w:rsidRDefault="001031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</w:tr>
      <w:tr w:rsidR="0049659D" w14:paraId="58CDA05B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DF5FA" w14:textId="77777777" w:rsidR="0049659D" w:rsidRDefault="001031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216C5" w14:textId="77777777" w:rsidR="0049659D" w:rsidRPr="001031F2" w:rsidRDefault="001031F2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Историческое 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037B8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65D02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AD8AE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736DB" w14:textId="77777777" w:rsidR="0049659D" w:rsidRDefault="001031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16.05.2023 19.05.2023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0551F" w14:textId="77777777" w:rsidR="0049659D" w:rsidRPr="001031F2" w:rsidRDefault="001031F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Виды деятельности по изученным разделам;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E86FC" w14:textId="77777777" w:rsidR="0049659D" w:rsidRDefault="001031F2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 контроль;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D7426" w14:textId="77777777" w:rsidR="0049659D" w:rsidRDefault="001031F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http://www.hrono.ru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https://resh.edu.ru/subject/3/5/</w:t>
            </w:r>
          </w:p>
        </w:tc>
      </w:tr>
      <w:tr w:rsidR="0049659D" w14:paraId="58E07821" w14:textId="77777777">
        <w:trPr>
          <w:trHeight w:hRule="exact" w:val="348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DB8FE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EE4BB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25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9A876" w14:textId="77777777" w:rsidR="0049659D" w:rsidRDefault="0049659D"/>
        </w:tc>
      </w:tr>
      <w:tr w:rsidR="0049659D" w14:paraId="06C7076A" w14:textId="77777777">
        <w:trPr>
          <w:trHeight w:hRule="exact" w:val="520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D6BD8" w14:textId="77777777" w:rsidR="0049659D" w:rsidRPr="001031F2" w:rsidRDefault="001031F2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F1FDA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5B4A2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F546F" w14:textId="77777777" w:rsidR="0049659D" w:rsidRDefault="001031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2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871F43" w14:textId="77777777" w:rsidR="0049659D" w:rsidRDefault="0049659D"/>
        </w:tc>
      </w:tr>
    </w:tbl>
    <w:p w14:paraId="1C741838" w14:textId="77777777" w:rsidR="0049659D" w:rsidRDefault="0049659D">
      <w:pPr>
        <w:autoSpaceDE w:val="0"/>
        <w:autoSpaceDN w:val="0"/>
        <w:spacing w:after="0" w:line="14" w:lineRule="exact"/>
      </w:pPr>
    </w:p>
    <w:p w14:paraId="2CD1E45A" w14:textId="77777777" w:rsidR="0049659D" w:rsidRDefault="0049659D">
      <w:pPr>
        <w:sectPr w:rsidR="0049659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B321987" w14:textId="77777777" w:rsidR="0049659D" w:rsidRDefault="0049659D">
      <w:pPr>
        <w:autoSpaceDE w:val="0"/>
        <w:autoSpaceDN w:val="0"/>
        <w:spacing w:after="78" w:line="220" w:lineRule="exact"/>
      </w:pPr>
    </w:p>
    <w:p w14:paraId="1C0A18CD" w14:textId="77777777" w:rsidR="0049659D" w:rsidRDefault="001031F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9659D" w14:paraId="66C7AA77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63242" w14:textId="77777777" w:rsidR="0049659D" w:rsidRDefault="001031F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2FA3F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72ECA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7A9E14" w14:textId="77777777" w:rsidR="0049659D" w:rsidRDefault="001031F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F1C91" w14:textId="77777777" w:rsidR="0049659D" w:rsidRDefault="001031F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49659D" w14:paraId="41E8284E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87B3" w14:textId="77777777" w:rsidR="0049659D" w:rsidRDefault="0049659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AA27" w14:textId="77777777" w:rsidR="0049659D" w:rsidRDefault="0049659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188FC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11E43" w14:textId="77777777" w:rsidR="0049659D" w:rsidRDefault="001031F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2CDC6" w14:textId="77777777" w:rsidR="0049659D" w:rsidRDefault="001031F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122C" w14:textId="77777777" w:rsidR="0049659D" w:rsidRDefault="0049659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1BBE" w14:textId="77777777" w:rsidR="0049659D" w:rsidRDefault="0049659D"/>
        </w:tc>
      </w:tr>
      <w:tr w:rsidR="0049659D" w14:paraId="219669F5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F21D7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1DEFE" w14:textId="77777777" w:rsidR="0049659D" w:rsidRPr="001031F2" w:rsidRDefault="001031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изучает история.</w:t>
            </w:r>
          </w:p>
          <w:p w14:paraId="5AF47E5B" w14:textId="77777777" w:rsidR="0049659D" w:rsidRDefault="001031F2">
            <w:pPr>
              <w:autoSpaceDE w:val="0"/>
              <w:autoSpaceDN w:val="0"/>
              <w:spacing w:before="70" w:after="0" w:line="281" w:lineRule="auto"/>
              <w:ind w:left="72" w:right="288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Источники исторических знаний.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Специальные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(вспомогательные)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исторические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дисциплины.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04FDC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48CDA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C70A0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94D0A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D6B33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659D" w14:paraId="4453EAC8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B9B18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9BF50" w14:textId="77777777" w:rsidR="0049659D" w:rsidRDefault="001031F2">
            <w:pPr>
              <w:autoSpaceDE w:val="0"/>
              <w:autoSpaceDN w:val="0"/>
              <w:spacing w:before="98" w:after="0"/>
              <w:ind w:left="72" w:right="144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Историческая хронология (счет лет «до н. э.» и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«н. э.»).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Историческая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карта.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D207F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4B06F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15563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5803E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5BD16" w14:textId="77777777" w:rsidR="0049659D" w:rsidRDefault="001031F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49659D" w14:paraId="442F9139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2C2CF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87C55" w14:textId="77777777" w:rsidR="0049659D" w:rsidRPr="001031F2" w:rsidRDefault="001031F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Происхождение,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расселение и эволюция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древнейшего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человека.Условия жизни и занятия первобытных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людей. Овладение огнем.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6896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1AA3C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C6F4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6BCF4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BD0A0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659D" w14:paraId="51FCE471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2FE5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51AA3" w14:textId="77777777" w:rsidR="0049659D" w:rsidRPr="001031F2" w:rsidRDefault="001031F2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Появление человека разумного. Охота и собирательство.</w:t>
            </w:r>
          </w:p>
          <w:p w14:paraId="601BCBEF" w14:textId="77777777" w:rsidR="0049659D" w:rsidRPr="001031F2" w:rsidRDefault="001031F2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Присваивающее хозяйство. Род и родовые отношения.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B7F3F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D4B30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A25D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B5651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B42C2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659D" w14:paraId="5F16B3A5" w14:textId="77777777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4A65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DD835" w14:textId="77777777" w:rsidR="0049659D" w:rsidRPr="001031F2" w:rsidRDefault="001031F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Древнейшие земледельцы и скотоводы: трудовая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деятельность, изобретения. Появление ремесел.</w:t>
            </w:r>
          </w:p>
          <w:p w14:paraId="525C2E1D" w14:textId="77777777" w:rsidR="0049659D" w:rsidRPr="001031F2" w:rsidRDefault="001031F2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Производящее хозяйство.</w:t>
            </w:r>
          </w:p>
          <w:p w14:paraId="3561E59A" w14:textId="77777777" w:rsidR="0049659D" w:rsidRDefault="001031F2">
            <w:pPr>
              <w:autoSpaceDE w:val="0"/>
              <w:autoSpaceDN w:val="0"/>
              <w:spacing w:before="70" w:after="0"/>
              <w:ind w:left="72" w:right="144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обмена 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торговли. Переход от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родовой к соседской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общине.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Появление знати.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22156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5924B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A2DF8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2846B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EEA7F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659D" w14:paraId="31A6190D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6B2E9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A52B0" w14:textId="77777777" w:rsidR="0049659D" w:rsidRPr="001031F2" w:rsidRDefault="001031F2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верования первобытных людей. Искусство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первобытных людей.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2ECB2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F62CC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E08CC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4480A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C578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14:paraId="4C1BE71B" w14:textId="77777777" w:rsidR="0049659D" w:rsidRDefault="0049659D">
      <w:pPr>
        <w:autoSpaceDE w:val="0"/>
        <w:autoSpaceDN w:val="0"/>
        <w:spacing w:after="0" w:line="14" w:lineRule="exact"/>
      </w:pPr>
    </w:p>
    <w:p w14:paraId="657DD96A" w14:textId="77777777" w:rsidR="0049659D" w:rsidRDefault="0049659D">
      <w:pPr>
        <w:sectPr w:rsidR="0049659D">
          <w:pgSz w:w="11900" w:h="16840"/>
          <w:pgMar w:top="298" w:right="650" w:bottom="8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80A92D9" w14:textId="77777777" w:rsidR="0049659D" w:rsidRDefault="004965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9659D" w14:paraId="3D86395B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0526B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6A690" w14:textId="77777777" w:rsidR="0049659D" w:rsidRPr="001031F2" w:rsidRDefault="001031F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Египта. Условия жизни и занятия древних египтян. Возникновение государственной власти. Объединение Египта.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0DE65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09AB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D1A87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F8D07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2132C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659D" w14:paraId="706CA60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31EA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B5776" w14:textId="77777777" w:rsidR="0049659D" w:rsidRPr="001031F2" w:rsidRDefault="001031F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чиновники).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73A90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E60FB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B5FA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0E3FB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6E002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49659D" w14:paraId="00900984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A8409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7FBF3" w14:textId="77777777" w:rsidR="0049659D" w:rsidRDefault="001031F2">
            <w:pPr>
              <w:autoSpaceDE w:val="0"/>
              <w:autoSpaceDN w:val="0"/>
              <w:spacing w:before="98" w:after="0" w:line="278" w:lineRule="auto"/>
              <w:ind w:left="72" w:right="144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Положение и повинности населения. Развитие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земледелия, скотоводства, ремесел.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97955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0ACD7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936A6E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6CBE4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8B0B6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659D" w14:paraId="01E07330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9C6CD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C62A4" w14:textId="77777777" w:rsidR="0049659D" w:rsidRPr="001031F2" w:rsidRDefault="001031F2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 Египта с соседними народами.</w:t>
            </w:r>
          </w:p>
          <w:p w14:paraId="6CC10D72" w14:textId="77777777" w:rsidR="0049659D" w:rsidRPr="001031F2" w:rsidRDefault="001031F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Египетское войско.</w:t>
            </w:r>
          </w:p>
          <w:p w14:paraId="452DCB18" w14:textId="77777777" w:rsidR="0049659D" w:rsidRPr="001031F2" w:rsidRDefault="001031F2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Завоевательные походы фараонов; Тутмос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III</w:t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08D53B27" w14:textId="77777777" w:rsidR="0049659D" w:rsidRPr="001031F2" w:rsidRDefault="001031F2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Могущество Египта при Рамсесе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AFC10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4FB29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4056C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20DC8C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9B84F" w14:textId="77777777" w:rsidR="0049659D" w:rsidRDefault="001031F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49659D" w14:paraId="05B725E1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FACAA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FC063" w14:textId="77777777" w:rsidR="0049659D" w:rsidRPr="001031F2" w:rsidRDefault="001031F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Религиозные верования египтян. Боги Древнего Египта. Храмы и жрецы. Пирамиды и гробницы.</w:t>
            </w:r>
          </w:p>
          <w:p w14:paraId="20048383" w14:textId="77777777" w:rsidR="0049659D" w:rsidRDefault="001031F2">
            <w:pPr>
              <w:autoSpaceDE w:val="0"/>
              <w:autoSpaceDN w:val="0"/>
              <w:spacing w:before="7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Фараон-реформатор Эхнатон.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6017E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434DB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CBFF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CBA00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85AFA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659D" w14:paraId="6BB8C241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4E25B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CB10D" w14:textId="77777777" w:rsidR="0049659D" w:rsidRPr="001031F2" w:rsidRDefault="001031F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Познания древних египтян (астрономия, математика, медицина). Письменность (иероглифы, папирус).</w:t>
            </w:r>
          </w:p>
          <w:p w14:paraId="0680FA18" w14:textId="77777777" w:rsidR="0049659D" w:rsidRPr="001031F2" w:rsidRDefault="001031F2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Открытие Ж. Ф.</w:t>
            </w:r>
          </w:p>
          <w:p w14:paraId="1D07314E" w14:textId="77777777" w:rsidR="0049659D" w:rsidRDefault="001031F2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Шампольона.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B34DC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7A640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1C647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09A9C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84696" w14:textId="3DB1E5AF" w:rsidR="0049659D" w:rsidRDefault="00882D8A">
            <w:pPr>
              <w:autoSpaceDE w:val="0"/>
              <w:autoSpaceDN w:val="0"/>
              <w:spacing w:before="98" w:after="0" w:line="230" w:lineRule="auto"/>
              <w:ind w:left="72"/>
            </w:pPr>
            <w:r w:rsidRPr="00882D8A">
              <w:t>Устный опрос;</w:t>
            </w:r>
          </w:p>
        </w:tc>
      </w:tr>
      <w:tr w:rsidR="0049659D" w14:paraId="51C5DE71" w14:textId="77777777" w:rsidTr="00234E14">
        <w:trPr>
          <w:trHeight w:hRule="exact" w:val="23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128AF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A1D93" w14:textId="77777777" w:rsidR="0049659D" w:rsidRDefault="001031F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Искусство Древнего Египта (архитектура, рельефы, фрески).</w:t>
            </w:r>
          </w:p>
          <w:p w14:paraId="098278CD" w14:textId="291CA853" w:rsidR="00882D8A" w:rsidRPr="001031F2" w:rsidRDefault="00882D8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Повторительно-обобщающий урок «Древний Египет»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0FEE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0BB9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A5712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B09A3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5940" w14:textId="77777777" w:rsidR="0049659D" w:rsidRDefault="001031F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49659D" w14:paraId="74A15E43" w14:textId="77777777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367FF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97E66" w14:textId="77777777" w:rsidR="0049659D" w:rsidRPr="001031F2" w:rsidRDefault="001031F2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Месопотамии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(Междуречья). Занятия населения. Древнейшие города-государства.</w:t>
            </w:r>
          </w:p>
          <w:p w14:paraId="7AA2E3F2" w14:textId="77777777" w:rsidR="0049659D" w:rsidRPr="001031F2" w:rsidRDefault="001031F2">
            <w:pPr>
              <w:autoSpaceDE w:val="0"/>
              <w:autoSpaceDN w:val="0"/>
              <w:spacing w:before="70" w:after="0" w:line="262" w:lineRule="auto"/>
              <w:ind w:left="72" w:right="100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единого государства.</w:t>
            </w:r>
          </w:p>
          <w:p w14:paraId="560FB366" w14:textId="77777777" w:rsidR="0049659D" w:rsidRPr="001031F2" w:rsidRDefault="001031F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Письменность. Мифы и сказания.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22CE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102B0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10E4E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E7D2F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54C6A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6DAA35C9" w14:textId="77777777" w:rsidR="0049659D" w:rsidRDefault="0049659D">
      <w:pPr>
        <w:autoSpaceDE w:val="0"/>
        <w:autoSpaceDN w:val="0"/>
        <w:spacing w:after="0" w:line="14" w:lineRule="exact"/>
      </w:pPr>
    </w:p>
    <w:p w14:paraId="35DE4D31" w14:textId="77777777" w:rsidR="0049659D" w:rsidRDefault="0049659D">
      <w:pPr>
        <w:sectPr w:rsidR="0049659D" w:rsidSect="00882D8A">
          <w:pgSz w:w="11900" w:h="16840"/>
          <w:pgMar w:top="284" w:right="650" w:bottom="567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9659D" w14:paraId="58107670" w14:textId="77777777" w:rsidTr="001031F2">
        <w:trPr>
          <w:trHeight w:hRule="exact" w:val="80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41D4E" w14:textId="77777777" w:rsidR="0049659D" w:rsidRDefault="0049659D"/>
        </w:tc>
        <w:tc>
          <w:tcPr>
            <w:tcW w:w="2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24FE45" w14:textId="77777777" w:rsidR="0049659D" w:rsidRDefault="0049659D"/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B7B1A" w14:textId="77777777" w:rsidR="0049659D" w:rsidRDefault="0049659D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E6CB5" w14:textId="77777777" w:rsidR="0049659D" w:rsidRDefault="0049659D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D5AE9" w14:textId="77777777" w:rsidR="0049659D" w:rsidRDefault="0049659D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55990" w14:textId="77777777" w:rsidR="0049659D" w:rsidRDefault="0049659D"/>
        </w:tc>
        <w:tc>
          <w:tcPr>
            <w:tcW w:w="1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9B6A4" w14:textId="77777777" w:rsidR="0049659D" w:rsidRDefault="0049659D"/>
        </w:tc>
      </w:tr>
      <w:tr w:rsidR="0049659D" w:rsidRPr="00A57901" w14:paraId="296B4AE2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13180" w14:textId="77777777" w:rsidR="0049659D" w:rsidRDefault="001031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24D3EA" w14:textId="77777777" w:rsidR="0049659D" w:rsidRPr="001031F2" w:rsidRDefault="001031F2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Древний Вавилон. Царь Хаммурапи и его законы.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29EBD" w14:textId="77777777" w:rsidR="0049659D" w:rsidRDefault="001031F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F06D42" w14:textId="77777777" w:rsidR="0049659D" w:rsidRDefault="001031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C6A72" w14:textId="77777777" w:rsidR="0049659D" w:rsidRDefault="001031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C7FB6" w14:textId="77777777" w:rsidR="0049659D" w:rsidRDefault="001031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C6354" w14:textId="77777777" w:rsidR="0049659D" w:rsidRPr="001031F2" w:rsidRDefault="001031F2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работа;</w:t>
            </w:r>
          </w:p>
        </w:tc>
      </w:tr>
      <w:tr w:rsidR="0049659D" w14:paraId="1FB5399F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490E1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6B3DF" w14:textId="77777777" w:rsidR="0049659D" w:rsidRPr="001031F2" w:rsidRDefault="001031F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Ассирия. Завоевания ассирийцев. Создание сильной державы.</w:t>
            </w:r>
          </w:p>
          <w:p w14:paraId="1CBF4B54" w14:textId="77777777" w:rsidR="0049659D" w:rsidRPr="001031F2" w:rsidRDefault="001031F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Культурные сокровища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Ниневии. Гибель империи.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99CC5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027C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3D596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5CDE9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92535" w14:textId="77777777" w:rsidR="0049659D" w:rsidRDefault="001031F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49659D" w14:paraId="72183030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05AAA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2CD54" w14:textId="77777777" w:rsidR="0049659D" w:rsidRPr="001031F2" w:rsidRDefault="001031F2">
            <w:pPr>
              <w:autoSpaceDE w:val="0"/>
              <w:autoSpaceDN w:val="0"/>
              <w:spacing w:before="98" w:after="0" w:line="281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Усиление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Нововавилонского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царства. Легендарные памятники города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Вавилона.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BD161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BC431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7974F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4A17F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438EA" w14:textId="77777777" w:rsidR="0049659D" w:rsidRDefault="001031F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49659D" w14:paraId="3049F939" w14:textId="77777777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D9F13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C6EB3" w14:textId="77777777" w:rsidR="0049659D" w:rsidRDefault="001031F2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условия, их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влияние на занятия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жителей. Финикия: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ремесел,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караванной и морской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торговли.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Города-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государства. Финикийская колонизация.</w:t>
            </w:r>
          </w:p>
          <w:p w14:paraId="2DBF97DA" w14:textId="77777777" w:rsidR="0049659D" w:rsidRDefault="001031F2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Финикийский алфавит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16355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C8540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0CC21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3ECB2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C5947" w14:textId="77777777" w:rsidR="0049659D" w:rsidRDefault="001031F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49659D" w14:paraId="46AEF3C4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EAC013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74D80" w14:textId="77777777" w:rsidR="0049659D" w:rsidRPr="001031F2" w:rsidRDefault="001031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Палестина и ее население.</w:t>
            </w:r>
          </w:p>
          <w:p w14:paraId="26C514F9" w14:textId="77777777" w:rsidR="0049659D" w:rsidRPr="001031F2" w:rsidRDefault="001031F2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Израильского государства. Царь Соломон.</w:t>
            </w:r>
          </w:p>
          <w:p w14:paraId="71C25664" w14:textId="77777777" w:rsidR="0049659D" w:rsidRPr="001031F2" w:rsidRDefault="001031F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Религиозные верования. Ветхозаветные предания.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93489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14F81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3B246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AF9EC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11.11.2022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2D26A" w14:textId="77777777" w:rsidR="0049659D" w:rsidRDefault="001031F2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49659D" w14:paraId="678D26F7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A7614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0A8DF" w14:textId="77777777" w:rsidR="0049659D" w:rsidRPr="001031F2" w:rsidRDefault="001031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Завоевания персов.</w:t>
            </w:r>
          </w:p>
          <w:p w14:paraId="29FB310E" w14:textId="77777777" w:rsidR="0049659D" w:rsidRPr="001031F2" w:rsidRDefault="001031F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Государство Ахеменидов.</w:t>
            </w:r>
          </w:p>
          <w:p w14:paraId="2495A8D9" w14:textId="77777777" w:rsidR="0049659D" w:rsidRPr="001031F2" w:rsidRDefault="001031F2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Великие цари: Кир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Великий, Дарий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B609B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5D0A2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1A4C6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B3C88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FE303B" w14:textId="77777777" w:rsidR="0049659D" w:rsidRDefault="001031F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2D1CC246" w14:textId="77777777" w:rsidR="0049659D" w:rsidRDefault="0049659D">
      <w:pPr>
        <w:autoSpaceDE w:val="0"/>
        <w:autoSpaceDN w:val="0"/>
        <w:spacing w:after="0" w:line="14" w:lineRule="exact"/>
      </w:pPr>
    </w:p>
    <w:p w14:paraId="4355CA86" w14:textId="77777777" w:rsidR="0049659D" w:rsidRDefault="0049659D">
      <w:pPr>
        <w:autoSpaceDE w:val="0"/>
        <w:autoSpaceDN w:val="0"/>
        <w:spacing w:after="0" w:line="14" w:lineRule="exact"/>
      </w:pPr>
    </w:p>
    <w:p w14:paraId="4D476161" w14:textId="77777777" w:rsidR="0049659D" w:rsidRDefault="0049659D">
      <w:pPr>
        <w:sectPr w:rsidR="0049659D">
          <w:pgSz w:w="11900" w:h="16840"/>
          <w:pgMar w:top="0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9659D" w14:paraId="3C655496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307B3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B33D3" w14:textId="77777777" w:rsidR="0049659D" w:rsidRDefault="001031F2">
            <w:pPr>
              <w:autoSpaceDE w:val="0"/>
              <w:autoSpaceDN w:val="0"/>
              <w:spacing w:before="98" w:after="0" w:line="281" w:lineRule="auto"/>
              <w:ind w:left="72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территории державы. Государственное устройство. Центр 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сатрапии, управление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империей.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Религия персов.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FD84F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9FA15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BD7F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9CF04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79895" w14:textId="77777777" w:rsidR="0049659D" w:rsidRDefault="001031F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49659D" w14:paraId="74A31079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ACAC6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1BDF6" w14:textId="77777777" w:rsidR="0049659D" w:rsidRPr="001031F2" w:rsidRDefault="001031F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Древней Индии. Занятия населения. Древнейшие города-государства.</w:t>
            </w:r>
          </w:p>
          <w:p w14:paraId="6A114A66" w14:textId="77777777" w:rsidR="0049659D" w:rsidRPr="001031F2" w:rsidRDefault="001031F2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Приход ариев в Северную Индию. Держава Маурьев. Государство Гуптов.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02890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0D94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D59A2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45C97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0E44C" w14:textId="77777777" w:rsidR="0049659D" w:rsidRDefault="001031F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49659D" w:rsidRPr="00A57901" w14:paraId="1BACBA68" w14:textId="77777777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BDC22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8C6A9" w14:textId="77777777" w:rsidR="0049659D" w:rsidRPr="001031F2" w:rsidRDefault="001031F2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Общественное устройство, варны. Религиозные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верования древних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индийцев. Легенды 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сказания. Возникновение и распространение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буддизма. Культурное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наследие Древней Индии (эпос и литература,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художественная культура, научное познание).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A3815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764CAE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87AE3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F41D7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D93D2" w14:textId="77777777" w:rsidR="0049659D" w:rsidRPr="001031F2" w:rsidRDefault="001031F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659D" w14:paraId="57ABE16B" w14:textId="77777777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7D676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B4CED" w14:textId="77777777" w:rsidR="0049659D" w:rsidRPr="001031F2" w:rsidRDefault="001031F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условия Древнего Китая.</w:t>
            </w:r>
          </w:p>
          <w:p w14:paraId="2B72F4B1" w14:textId="77777777" w:rsidR="0049659D" w:rsidRPr="001031F2" w:rsidRDefault="001031F2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Хозяйственная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деятельность и условия жизни населения.</w:t>
            </w:r>
          </w:p>
          <w:p w14:paraId="742206E9" w14:textId="77777777" w:rsidR="0049659D" w:rsidRPr="001031F2" w:rsidRDefault="001031F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Древнейшие царства.</w:t>
            </w:r>
          </w:p>
          <w:p w14:paraId="587005F7" w14:textId="77777777" w:rsidR="0049659D" w:rsidRPr="001031F2" w:rsidRDefault="001031F2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объединенной империи.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1AF2B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9E7AD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9B6A1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03613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74CD8" w14:textId="77777777" w:rsidR="0049659D" w:rsidRDefault="001031F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14:paraId="77F3B5BC" w14:textId="77777777" w:rsidR="0049659D" w:rsidRDefault="0049659D">
      <w:pPr>
        <w:autoSpaceDE w:val="0"/>
        <w:autoSpaceDN w:val="0"/>
        <w:spacing w:after="0" w:line="14" w:lineRule="exact"/>
      </w:pPr>
    </w:p>
    <w:p w14:paraId="5B8FF4C4" w14:textId="77777777" w:rsidR="0049659D" w:rsidRDefault="0049659D">
      <w:pPr>
        <w:sectPr w:rsidR="0049659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9659D" w:rsidRPr="00A57901" w14:paraId="3E36EFEC" w14:textId="77777777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BA5C4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342C6" w14:textId="77777777" w:rsidR="0049659D" w:rsidRPr="001031F2" w:rsidRDefault="001031F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Цинь Шихуанди.</w:t>
            </w:r>
          </w:p>
          <w:p w14:paraId="2FC70E4D" w14:textId="77777777" w:rsidR="0049659D" w:rsidRPr="001031F2" w:rsidRDefault="001031F2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Правление династии Хань.</w:t>
            </w:r>
          </w:p>
          <w:p w14:paraId="027C729F" w14:textId="77777777" w:rsidR="0049659D" w:rsidRPr="001031F2" w:rsidRDefault="001031F2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в империи: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правители и подданные, положение различных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групп населения. Развитие ремесел и торговли.</w:t>
            </w:r>
          </w:p>
          <w:p w14:paraId="7B45FEA5" w14:textId="00C53CF4" w:rsidR="0049659D" w:rsidRPr="001031F2" w:rsidRDefault="001031F2">
            <w:pPr>
              <w:autoSpaceDE w:val="0"/>
              <w:autoSpaceDN w:val="0"/>
              <w:spacing w:before="70" w:after="0" w:line="274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Религиозно-философские учения. Конфуций.</w:t>
            </w:r>
          </w:p>
          <w:p w14:paraId="47470BAF" w14:textId="77777777" w:rsidR="0049659D" w:rsidRDefault="001031F2">
            <w:pPr>
              <w:autoSpaceDE w:val="0"/>
              <w:autoSpaceDN w:val="0"/>
              <w:spacing w:before="70" w:after="0" w:line="271" w:lineRule="auto"/>
              <w:ind w:left="72" w:right="576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Научные знания 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изобретения древних китайцев.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Храмы.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82034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82662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55FFB" w14:textId="77777777" w:rsidR="0049659D" w:rsidRDefault="001031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00CFA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EC921" w14:textId="77777777" w:rsidR="0049659D" w:rsidRPr="001031F2" w:rsidRDefault="001031F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49659D" w14:paraId="2922D9B3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F112A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A8578" w14:textId="48F4D809" w:rsidR="00882D8A" w:rsidRPr="001031F2" w:rsidRDefault="00882D8A" w:rsidP="00882D8A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Возведение Великой Китайской стены. Великий шелковый путь.</w:t>
            </w:r>
          </w:p>
          <w:p w14:paraId="5D626FB1" w14:textId="361C2FC9" w:rsidR="0049659D" w:rsidRPr="00882D8A" w:rsidRDefault="0049659D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3C7AC" w14:textId="7410B2B6" w:rsidR="0049659D" w:rsidRPr="00882D8A" w:rsidRDefault="00882D8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FDA51" w14:textId="3FA4E5C1" w:rsidR="0049659D" w:rsidRPr="00882D8A" w:rsidRDefault="00882D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71E2E" w14:textId="340EFDD9" w:rsidR="0049659D" w:rsidRPr="00882D8A" w:rsidRDefault="00882D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DB2DC" w14:textId="77777777" w:rsidR="0049659D" w:rsidRDefault="001031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38E31" w14:textId="3EEA52D4" w:rsidR="0049659D" w:rsidRPr="00882D8A" w:rsidRDefault="00882D8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>Тестирование;</w:t>
            </w:r>
          </w:p>
        </w:tc>
      </w:tr>
      <w:tr w:rsidR="00882D8A" w14:paraId="5C27821C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67115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6C2AC" w14:textId="7ED75952" w:rsidR="00882D8A" w:rsidRPr="001031F2" w:rsidRDefault="00882D8A" w:rsidP="00882D8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условия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Древней Греции. Занятия населения.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Древнейшие государства на Крите.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70785" w14:textId="268A9FF8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83448" w14:textId="2F27A644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AAC7C" w14:textId="1F2248E2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7F47A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DAC795" w14:textId="4E4A2491" w:rsidR="00882D8A" w:rsidRDefault="00882D8A" w:rsidP="00882D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14:paraId="1C1A1AD5" w14:textId="77777777" w:rsidTr="00882D8A">
        <w:trPr>
          <w:trHeight w:hRule="exact" w:val="211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743FC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7F440" w14:textId="77777777" w:rsidR="00882D8A" w:rsidRPr="001031F2" w:rsidRDefault="00882D8A" w:rsidP="00882D8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Расцвет и гибель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Минойской цивилизации.</w:t>
            </w:r>
          </w:p>
          <w:p w14:paraId="603A9141" w14:textId="31B212EB" w:rsidR="00882D8A" w:rsidRPr="001031F2" w:rsidRDefault="00882D8A" w:rsidP="00882D8A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Государства Ахейской Греции (Микены,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Тиринф).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35C21" w14:textId="178C88C8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23EF2" w14:textId="0568181B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5A567" w14:textId="0571872C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731F1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3B601" w14:textId="0F183F9E" w:rsidR="00882D8A" w:rsidRDefault="00882D8A" w:rsidP="00882D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14:paraId="27B33E3A" w14:textId="77777777" w:rsidTr="00882D8A">
        <w:trPr>
          <w:trHeight w:hRule="exact" w:val="122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42862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7750F" w14:textId="77777777" w:rsidR="00882D8A" w:rsidRPr="001031F2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Троянская война.</w:t>
            </w:r>
          </w:p>
          <w:p w14:paraId="590E0A9F" w14:textId="1F82957F" w:rsidR="00882D8A" w:rsidRPr="00A57901" w:rsidRDefault="00882D8A" w:rsidP="00882D8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Вторжение дорийских племен.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A597F" w14:textId="6FADE2D4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8078C" w14:textId="7CE3D9F8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16585C" w14:textId="4C2E0225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87460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54E21" w14:textId="0197E0F1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14:paraId="3E358D2C" w14:textId="77777777" w:rsidTr="00882D8A">
        <w:trPr>
          <w:trHeight w:hRule="exact" w:val="8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6702D3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E155F" w14:textId="0A31EE2E" w:rsidR="00882D8A" w:rsidRDefault="00882D8A" w:rsidP="00882D8A">
            <w:pPr>
              <w:autoSpaceDE w:val="0"/>
              <w:autoSpaceDN w:val="0"/>
              <w:spacing w:before="7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Поэмы Гомера «Илиада»,«Одиссея».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6B207" w14:textId="388B0738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8B28D" w14:textId="48A0C523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69660" w14:textId="5AB7A8BA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3C1D5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FE3DF" w14:textId="35474485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82D8A" w14:paraId="4F0C9C7A" w14:textId="77777777" w:rsidTr="00882D8A">
        <w:trPr>
          <w:trHeight w:hRule="exact" w:val="257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59C70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2281F" w14:textId="77777777" w:rsidR="00882D8A" w:rsidRPr="001031F2" w:rsidRDefault="00882D8A" w:rsidP="00882D8A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хозяйственной жизни после «темных веков». Развитие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земледелия и ремесла.</w:t>
            </w:r>
          </w:p>
          <w:p w14:paraId="65FF4B27" w14:textId="12EA02D5" w:rsidR="00882D8A" w:rsidRPr="001031F2" w:rsidRDefault="00882D8A" w:rsidP="00882D8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Становление полисов, их политическое устройство.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Аристократия и демос.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3088A" w14:textId="367B697D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B42CA" w14:textId="378ABE85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E231D" w14:textId="60BBD38C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5E04F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B0932" w14:textId="2630C088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82D8A" w14:paraId="53411178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BE1F1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7AA6C" w14:textId="7B5AD415" w:rsidR="00882D8A" w:rsidRPr="00A57901" w:rsidRDefault="00882D8A" w:rsidP="00882D8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Великая греческая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колонизация. Метрополии и колонии.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1E334" w14:textId="66871466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5FFEE" w14:textId="6726871C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83696" w14:textId="4C1A3941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2EC44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EA306" w14:textId="542C18EB" w:rsidR="00882D8A" w:rsidRDefault="00882D8A" w:rsidP="00882D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247FED7" w14:textId="77777777" w:rsidR="0049659D" w:rsidRDefault="0049659D">
      <w:pPr>
        <w:autoSpaceDE w:val="0"/>
        <w:autoSpaceDN w:val="0"/>
        <w:spacing w:after="0" w:line="14" w:lineRule="exact"/>
      </w:pPr>
    </w:p>
    <w:p w14:paraId="1F083435" w14:textId="77777777" w:rsidR="0049659D" w:rsidRDefault="0049659D">
      <w:pPr>
        <w:sectPr w:rsidR="0049659D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49659D" w14:paraId="126D6559" w14:textId="77777777" w:rsidTr="001031F2">
        <w:trPr>
          <w:trHeight w:hRule="exact" w:val="80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78E48" w14:textId="77777777" w:rsidR="0049659D" w:rsidRDefault="0049659D"/>
        </w:tc>
        <w:tc>
          <w:tcPr>
            <w:tcW w:w="2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AA0D0A" w14:textId="77777777" w:rsidR="0049659D" w:rsidRDefault="0049659D"/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30AE8" w14:textId="77777777" w:rsidR="0049659D" w:rsidRDefault="0049659D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62AB0" w14:textId="77777777" w:rsidR="0049659D" w:rsidRDefault="0049659D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09BEB" w14:textId="77777777" w:rsidR="0049659D" w:rsidRDefault="0049659D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A7B7C" w14:textId="77777777" w:rsidR="0049659D" w:rsidRDefault="0049659D"/>
        </w:tc>
        <w:tc>
          <w:tcPr>
            <w:tcW w:w="1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01A4A" w14:textId="77777777" w:rsidR="0049659D" w:rsidRDefault="0049659D"/>
        </w:tc>
      </w:tr>
      <w:tr w:rsidR="00882D8A" w14:paraId="79138EED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11F4C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7C8A6" w14:textId="5EDD1806" w:rsidR="00882D8A" w:rsidRPr="001031F2" w:rsidRDefault="00882D8A" w:rsidP="00882D8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Афины: утверждение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демократии. Законы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Солона.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Реформы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Клисфена, их значение.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95C00" w14:textId="62EF923E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B41B7" w14:textId="1BCA3C3A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501E3" w14:textId="38753F88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65DB2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555A7" w14:textId="00C3D463" w:rsidR="00882D8A" w:rsidRDefault="00882D8A" w:rsidP="00882D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14:paraId="53F3D87F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F2131" w14:textId="77777777" w:rsidR="00882D8A" w:rsidRDefault="00882D8A" w:rsidP="00882D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C3AB8" w14:textId="77777777" w:rsidR="00882D8A" w:rsidRPr="001031F2" w:rsidRDefault="00882D8A" w:rsidP="00882D8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Спарта: основные группы населения, политическое устройство. Организация военного дела.</w:t>
            </w:r>
          </w:p>
          <w:p w14:paraId="22894D5D" w14:textId="20A5545A" w:rsidR="00882D8A" w:rsidRPr="001031F2" w:rsidRDefault="00882D8A" w:rsidP="00882D8A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Спартанское воспитание.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9A64E" w14:textId="01A1BA52" w:rsidR="00882D8A" w:rsidRDefault="00882D8A" w:rsidP="00882D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DB6AE" w14:textId="3475830D" w:rsidR="00882D8A" w:rsidRDefault="00882D8A" w:rsidP="00882D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F621D5" w14:textId="1B316A75" w:rsidR="00882D8A" w:rsidRDefault="00882D8A" w:rsidP="00882D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C9C15" w14:textId="77777777" w:rsidR="00882D8A" w:rsidRDefault="00882D8A" w:rsidP="00882D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C91D7" w14:textId="1ABFD22D" w:rsidR="00882D8A" w:rsidRDefault="00882D8A" w:rsidP="00882D8A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14:paraId="752F9EF4" w14:textId="77777777" w:rsidTr="00882D8A">
        <w:trPr>
          <w:trHeight w:hRule="exact" w:val="20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C54F7C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9DB79" w14:textId="26F2900B" w:rsidR="00882D8A" w:rsidRPr="00A57901" w:rsidRDefault="00882D8A" w:rsidP="00882D8A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Греко-персидские войны. Причины войн. Походы персов на Грецию. Битва при Марафоне, ее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57119" w14:textId="428CC738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09224" w14:textId="2DC3854A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3428C" w14:textId="40DD2879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CDC0A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223AF" w14:textId="24406797" w:rsidR="00882D8A" w:rsidRDefault="00882D8A" w:rsidP="00882D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14:paraId="6C703E86" w14:textId="77777777" w:rsidTr="00882D8A">
        <w:trPr>
          <w:trHeight w:hRule="exact" w:val="31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1E130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9506D" w14:textId="77777777" w:rsidR="00882D8A" w:rsidRPr="001031F2" w:rsidRDefault="00882D8A" w:rsidP="00882D8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Усиление афинского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могущества; Фемистокл. Битва при Фермопилах. Захват персами Аттики.</w:t>
            </w:r>
          </w:p>
          <w:p w14:paraId="6058D3AA" w14:textId="312F40C9" w:rsidR="00882D8A" w:rsidRPr="001031F2" w:rsidRDefault="00882D8A" w:rsidP="00882D8A">
            <w:pPr>
              <w:autoSpaceDE w:val="0"/>
              <w:autoSpaceDN w:val="0"/>
              <w:spacing w:before="98" w:after="0" w:line="271" w:lineRule="auto"/>
              <w:ind w:left="72" w:right="352"/>
              <w:jc w:val="both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Победы греков в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Саламинском сражении, при Платеях и Микале.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Итоги греко-персидских войн.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D09CF" w14:textId="7CD53B07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E1700" w14:textId="1B467DD9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53BCE" w14:textId="7A569C82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441C0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B3C96" w14:textId="50947576" w:rsidR="00882D8A" w:rsidRDefault="00882D8A" w:rsidP="00882D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14:paraId="19B6529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B9A6F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062A0" w14:textId="71D54058" w:rsidR="00882D8A" w:rsidRPr="00A57901" w:rsidRDefault="00882D8A" w:rsidP="00882D8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Возвышение Афинского государства. Афины при Перикле.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466D8" w14:textId="1D126323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A5AB0" w14:textId="6571F03B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5F332" w14:textId="5F1A0250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F962A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08A4C" w14:textId="44B5F270" w:rsidR="00882D8A" w:rsidRDefault="00882D8A" w:rsidP="00882D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14:paraId="517158DA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A26B3" w14:textId="77777777" w:rsidR="00882D8A" w:rsidRDefault="00882D8A" w:rsidP="00882D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B3FFA" w14:textId="76C74AAE" w:rsidR="00882D8A" w:rsidRPr="00882D8A" w:rsidRDefault="00882D8A" w:rsidP="00882D8A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Хозяйственная жизнь. Развитие рабовладения.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20DF9" w14:textId="5688E680" w:rsidR="00882D8A" w:rsidRDefault="00882D8A" w:rsidP="00882D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EE41C" w14:textId="5CFFAEEA" w:rsidR="00882D8A" w:rsidRDefault="00882D8A" w:rsidP="00882D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1EEE3" w14:textId="57E62EDB" w:rsidR="00882D8A" w:rsidRDefault="00882D8A" w:rsidP="00882D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63B22" w14:textId="77777777" w:rsidR="00882D8A" w:rsidRDefault="00882D8A" w:rsidP="00882D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73177" w14:textId="74ED8F67" w:rsidR="00882D8A" w:rsidRDefault="00882D8A" w:rsidP="00882D8A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14:paraId="7CCD16C3" w14:textId="77777777" w:rsidTr="00882D8A">
        <w:trPr>
          <w:trHeight w:hRule="exact" w:val="10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A8CFF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FD866" w14:textId="0A1A989E" w:rsidR="00882D8A" w:rsidRDefault="00882D8A" w:rsidP="00882D8A">
            <w:pPr>
              <w:autoSpaceDE w:val="0"/>
              <w:autoSpaceDN w:val="0"/>
              <w:spacing w:before="98" w:after="0" w:line="230" w:lineRule="auto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Пелопоннесская война: причины, участники,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итоги. </w:t>
            </w:r>
            <w:r w:rsidRPr="00882D8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Упадок Эллады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D78A7" w14:textId="7BBB51C0" w:rsidR="00882D8A" w:rsidRDefault="00882D8A" w:rsidP="00882D8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A6FF7" w14:textId="5C3C1CD9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633A5" w14:textId="092B9278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7FD69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C16F07" w14:textId="554C1F9A" w:rsidR="00882D8A" w:rsidRDefault="00882D8A" w:rsidP="00882D8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82D8A" w:rsidRPr="001031F2" w14:paraId="6CF1D475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F3205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EDB56" w14:textId="27573578" w:rsidR="00882D8A" w:rsidRDefault="00882D8A" w:rsidP="00882D8A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12CD7" w14:textId="57AAF2FE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1E93B" w14:textId="5438CF2B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D4DF4" w14:textId="227076BF" w:rsidR="00882D8A" w:rsidRDefault="00882D8A" w:rsidP="00882D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47B74" w14:textId="77777777" w:rsidR="00882D8A" w:rsidRDefault="00882D8A" w:rsidP="00882D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10DF8" w14:textId="1C1CCF16" w:rsidR="00882D8A" w:rsidRPr="001031F2" w:rsidRDefault="00882D8A" w:rsidP="00882D8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14:paraId="147085E4" w14:textId="77777777" w:rsidR="0049659D" w:rsidRPr="001031F2" w:rsidRDefault="0049659D">
      <w:pPr>
        <w:autoSpaceDE w:val="0"/>
        <w:autoSpaceDN w:val="0"/>
        <w:spacing w:after="0" w:line="14" w:lineRule="exact"/>
        <w:rPr>
          <w:lang w:val="ru-RU"/>
        </w:rPr>
      </w:pPr>
    </w:p>
    <w:p w14:paraId="3BCD3932" w14:textId="77777777" w:rsidR="0049659D" w:rsidRPr="001031F2" w:rsidRDefault="0049659D">
      <w:pPr>
        <w:autoSpaceDE w:val="0"/>
        <w:autoSpaceDN w:val="0"/>
        <w:spacing w:after="0" w:line="14" w:lineRule="exact"/>
        <w:rPr>
          <w:lang w:val="ru-RU"/>
        </w:rPr>
      </w:pPr>
    </w:p>
    <w:p w14:paraId="4B1803F0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0" w:right="650" w:bottom="104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84CC3" w:rsidRPr="00A57901" w14:paraId="5471EB65" w14:textId="77777777" w:rsidTr="00E84CC3">
        <w:trPr>
          <w:trHeight w:hRule="exact" w:val="11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C772E4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C87DE" w14:textId="1BB8418C" w:rsidR="00E84CC3" w:rsidRPr="001031F2" w:rsidRDefault="00E84CC3" w:rsidP="00E84CC3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Религия древних греков; пантеон богов. </w:t>
            </w:r>
            <w:r w:rsidRPr="00E84CC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Храмы и жрецы.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51B40" w14:textId="06B75C59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34AA7" w14:textId="435E768F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3D1CB" w14:textId="19F71695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42C98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F8083" w14:textId="3348F9E9" w:rsidR="00E84CC3" w:rsidRP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84CC3" w14:paraId="7B923B63" w14:textId="77777777" w:rsidTr="00E84CC3">
        <w:trPr>
          <w:trHeight w:hRule="exact" w:val="274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0584F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B864B" w14:textId="77777777" w:rsidR="00E84CC3" w:rsidRPr="001031F2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наук. Греческая философия. Школа 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образование. Литература.</w:t>
            </w:r>
          </w:p>
          <w:p w14:paraId="2AB4095C" w14:textId="14BBA625" w:rsidR="00E84CC3" w:rsidRPr="001031F2" w:rsidRDefault="00E84CC3" w:rsidP="00E84CC3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Греческое искусство: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архитектура, скульптура. Повседневная жизнь и быт древних греков.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7CC89" w14:textId="7DE18412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E93DE" w14:textId="4F94B44E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B54EE" w14:textId="16D5E14A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631E4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49C06" w14:textId="0CAF681A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78AEE8E6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D416C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BD01C" w14:textId="77777777" w:rsidR="00E84CC3" w:rsidRPr="001031F2" w:rsidRDefault="00E84CC3" w:rsidP="00E84CC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Досуг (театр, спортивные состязания).</w:t>
            </w:r>
          </w:p>
          <w:p w14:paraId="07F8ED32" w14:textId="55CB9198" w:rsidR="00E84CC3" w:rsidRPr="00A57901" w:rsidRDefault="00E84CC3" w:rsidP="00E84CC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Общегреческие игры в Олимпии.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0538E" w14:textId="7D9D62B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257DC" w14:textId="19E1C36E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174B3" w14:textId="051313A1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6F8CE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3C165" w14:textId="09497BD9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12F40C64" w14:textId="77777777" w:rsidTr="00E84CC3">
        <w:trPr>
          <w:trHeight w:hRule="exact" w:val="18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9BC02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065DE" w14:textId="77777777" w:rsidR="00E84CC3" w:rsidRPr="001031F2" w:rsidRDefault="00E84CC3" w:rsidP="00E84CC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Возвышение Македонии. Политика Филиппа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II</w:t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14:paraId="4670BB1B" w14:textId="77777777" w:rsidR="00E84CC3" w:rsidRPr="001031F2" w:rsidRDefault="00E84CC3" w:rsidP="00E84CC3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Главенство Македонии над греческими полисами.</w:t>
            </w:r>
          </w:p>
          <w:p w14:paraId="011E8DB2" w14:textId="6DC6E342" w:rsidR="00E84CC3" w:rsidRPr="001031F2" w:rsidRDefault="00E84CC3" w:rsidP="00E84CC3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Коринфский союз.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E8789" w14:textId="02093CC3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24A24" w14:textId="376CB9F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33557" w14:textId="61270A41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11F5D6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110B86" w14:textId="5644C49A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5C143E7F" w14:textId="77777777" w:rsidTr="00E84CC3">
        <w:trPr>
          <w:trHeight w:hRule="exact" w:val="9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C23C8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709F5" w14:textId="5A70BC20" w:rsidR="00E84CC3" w:rsidRPr="001031F2" w:rsidRDefault="00E84CC3" w:rsidP="00E84CC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Александр Македонский и его завоевания на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Востоке.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5CCC6" w14:textId="31EE06BF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DC0CB" w14:textId="13858F2D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9DEC5" w14:textId="05D27742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42029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26A48" w14:textId="2F61B3B2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04A7BD8B" w14:textId="77777777" w:rsidTr="00E84CC3">
        <w:trPr>
          <w:trHeight w:hRule="exact" w:val="282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E6F2C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92046" w14:textId="77777777" w:rsidR="00E84CC3" w:rsidRPr="001031F2" w:rsidRDefault="00E84CC3" w:rsidP="00E84CC3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Распад державы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Александра Македонского.</w:t>
            </w:r>
          </w:p>
          <w:p w14:paraId="74D80F18" w14:textId="77777777" w:rsidR="00E84CC3" w:rsidRPr="001031F2" w:rsidRDefault="00E84CC3" w:rsidP="00E84CC3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Эллинистические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государства Востока.</w:t>
            </w:r>
          </w:p>
          <w:p w14:paraId="1FC7FA9D" w14:textId="77777777" w:rsidR="00E84CC3" w:rsidRPr="001031F2" w:rsidRDefault="00E84CC3" w:rsidP="00E84CC3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эллинистического мира.</w:t>
            </w:r>
          </w:p>
          <w:p w14:paraId="387577AB" w14:textId="55E62C48" w:rsidR="00E84CC3" w:rsidRPr="001031F2" w:rsidRDefault="00E84CC3" w:rsidP="00E84CC3">
            <w:pPr>
              <w:autoSpaceDE w:val="0"/>
              <w:autoSpaceDN w:val="0"/>
              <w:spacing w:before="72" w:after="0" w:line="281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Александрия Египетская.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7CA6F4" w14:textId="7A3D986D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D8B3A" w14:textId="280D785F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2E678" w14:textId="27CFA835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05E7D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5CA89" w14:textId="288FB4B9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84CC3" w14:paraId="225CDB7C" w14:textId="77777777" w:rsidTr="00E84CC3">
        <w:trPr>
          <w:trHeight w:hRule="exact" w:val="31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F33D2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32FC0" w14:textId="77777777" w:rsidR="00E84CC3" w:rsidRPr="001031F2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Апеннинского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полуострова в древности.</w:t>
            </w:r>
          </w:p>
          <w:p w14:paraId="7213CD36" w14:textId="457B92D2" w:rsidR="00E84CC3" w:rsidRPr="001031F2" w:rsidRDefault="00E84CC3" w:rsidP="00E84CC3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Этрусские города-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государства. Наследие этрусков. Легенды об основании Рима. Рим эпохи царей.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48D38" w14:textId="30BC535D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9AA03F" w14:textId="43D6DECB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250F4" w14:textId="252DDA94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85FBB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D6085" w14:textId="50AC4C9B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65856F75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CDF9D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208F2" w14:textId="373D1864" w:rsidR="00E84CC3" w:rsidRPr="00A57901" w:rsidRDefault="00E84CC3" w:rsidP="00E84CC3">
            <w:pPr>
              <w:autoSpaceDE w:val="0"/>
              <w:autoSpaceDN w:val="0"/>
              <w:spacing w:before="70" w:after="0" w:line="230" w:lineRule="auto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Республика римских граждан. Патриции и плебеи.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E1DF4" w14:textId="3DDD7405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00504" w14:textId="73B8A66D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D2918" w14:textId="0DD58FC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E51DD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76473" w14:textId="137F4BCD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14:paraId="4B11D9FC" w14:textId="77777777" w:rsidR="0049659D" w:rsidRDefault="0049659D">
      <w:pPr>
        <w:autoSpaceDE w:val="0"/>
        <w:autoSpaceDN w:val="0"/>
        <w:spacing w:after="0" w:line="14" w:lineRule="exact"/>
      </w:pPr>
    </w:p>
    <w:p w14:paraId="06E46367" w14:textId="77777777" w:rsidR="0049659D" w:rsidRDefault="0049659D">
      <w:pPr>
        <w:sectPr w:rsidR="0049659D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2C62B82" w14:textId="77777777" w:rsidR="0049659D" w:rsidRDefault="004965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84CC3" w14:paraId="72775B15" w14:textId="77777777" w:rsidTr="00E84CC3">
        <w:trPr>
          <w:trHeight w:hRule="exact" w:val="185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FB97A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DCEA2" w14:textId="77777777" w:rsidR="00E84CC3" w:rsidRPr="001031F2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Управление и законы.</w:t>
            </w:r>
          </w:p>
          <w:p w14:paraId="614CD845" w14:textId="77777777" w:rsidR="00E84CC3" w:rsidRPr="001031F2" w:rsidRDefault="00E84CC3" w:rsidP="00E84CC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Римское войско.</w:t>
            </w:r>
          </w:p>
          <w:p w14:paraId="5C11AA7A" w14:textId="77777777" w:rsidR="00E84CC3" w:rsidRPr="001031F2" w:rsidRDefault="00E84CC3" w:rsidP="00E84CC3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Верования древних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римлян. Боги. Жрецы.</w:t>
            </w:r>
          </w:p>
          <w:p w14:paraId="49FB26FC" w14:textId="2CC5FB3D" w:rsidR="00E84CC3" w:rsidRDefault="00E84CC3" w:rsidP="00E84CC3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Завоевание Римом Италии.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35BB7" w14:textId="424422B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265A7" w14:textId="4AF55C64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2A044" w14:textId="41E636DA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FB406C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34267" w14:textId="0D6DC3CD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84CC3" w14:paraId="2F2334A5" w14:textId="77777777" w:rsidTr="00E84CC3">
        <w:trPr>
          <w:trHeight w:hRule="exact" w:val="16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E2385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D59EED" w14:textId="2E2F09A5" w:rsidR="00E84CC3" w:rsidRPr="001031F2" w:rsidRDefault="00E84CC3" w:rsidP="00E84CC3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Войны Рима с Карфагеном. Ганнибал; битва при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Каннах.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Поражение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Карфагена.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EBC5E" w14:textId="5D91DDE0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D4CED" w14:textId="3FF9B989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CCD5A" w14:textId="6A4F8A78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EEACF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2DD5D" w14:textId="272C3BB7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043FB03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75B28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0F6BB" w14:textId="1C8E4126" w:rsidR="00E84CC3" w:rsidRP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63EAC" w14:textId="1866050E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F250D" w14:textId="1CDCB10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D3205" w14:textId="5980CD5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4E2E8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17FC7" w14:textId="105FB98F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06215A22" w14:textId="77777777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70971" w14:textId="77777777" w:rsidR="00E84CC3" w:rsidRDefault="00E84CC3" w:rsidP="00E84C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1EC06" w14:textId="13751994" w:rsidR="00E84CC3" w:rsidRPr="001031F2" w:rsidRDefault="00E84CC3" w:rsidP="00E84CC3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Римские провинции.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86FF6" w14:textId="0E62FA5E" w:rsidR="00E84CC3" w:rsidRDefault="00E84CC3" w:rsidP="00E84CC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BD250" w14:textId="062B9316" w:rsidR="00E84CC3" w:rsidRDefault="00E84CC3" w:rsidP="00E84C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00568" w14:textId="50B6698A" w:rsidR="00E84CC3" w:rsidRDefault="00E84CC3" w:rsidP="00E84C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C360E" w14:textId="77777777" w:rsidR="00E84CC3" w:rsidRDefault="00E84CC3" w:rsidP="00E84C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297AB" w14:textId="2965337B" w:rsidR="00E84CC3" w:rsidRDefault="00E84CC3" w:rsidP="00E84C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:rsidRPr="001031F2" w14:paraId="3B871D14" w14:textId="77777777" w:rsidTr="00E84CC3">
        <w:trPr>
          <w:trHeight w:hRule="exact" w:val="124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B8A1E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E6A7B" w14:textId="710C012A" w:rsidR="00E84CC3" w:rsidRPr="00A57901" w:rsidRDefault="00E84CC3" w:rsidP="00E84CC3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сельского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хозяйства. Латифундии. Рабство.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7B265" w14:textId="7495A0F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3B1FE" w14:textId="2B4D158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4D4B" w14:textId="4740726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1FF01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08B27" w14:textId="0A2B54A8" w:rsidR="00E84CC3" w:rsidRPr="001031F2" w:rsidRDefault="00E84CC3" w:rsidP="00E84CC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84CC3" w:rsidRPr="00A57901" w14:paraId="1073BBF0" w14:textId="77777777" w:rsidTr="00E84CC3">
        <w:trPr>
          <w:trHeight w:hRule="exact" w:val="269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34DCD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56AB4" w14:textId="14262CBD" w:rsidR="00E84CC3" w:rsidRDefault="00E84CC3" w:rsidP="00E84CC3">
            <w:pPr>
              <w:autoSpaceDE w:val="0"/>
              <w:autoSpaceDN w:val="0"/>
              <w:spacing w:before="70" w:after="0" w:line="271" w:lineRule="auto"/>
              <w:ind w:left="72" w:right="432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Борьба за аграрную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реформу. Деятельность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братьев Гракхов: проекты реформ, мероприятия,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Гражданская война и установление диктатуры Суллы.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B572E" w14:textId="178F1B7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C46BE" w14:textId="681D5EA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2C85A" w14:textId="49C5E066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D2306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5809C" w14:textId="6EB52C55" w:rsidR="00E84CC3" w:rsidRP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84CC3" w14:paraId="5DEAF0B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DA2CE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38AC4" w14:textId="77777777" w:rsidR="00E84CC3" w:rsidRPr="001031F2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Восстание Спартака.</w:t>
            </w:r>
          </w:p>
          <w:p w14:paraId="175B90A8" w14:textId="3C3F641C" w:rsidR="00E84CC3" w:rsidRPr="001031F2" w:rsidRDefault="00E84CC3" w:rsidP="00E84CC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Участие армии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гражданских войнах.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Первый триумвират.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92C03" w14:textId="66F05704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A44A8" w14:textId="2D473448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8CB80" w14:textId="1FAD835A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3F20C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99CA3" w14:textId="02BAD30F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7A7F9C7E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215C5" w14:textId="77777777" w:rsidR="00E84CC3" w:rsidRDefault="00E84CC3" w:rsidP="00E84C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9E641" w14:textId="14F51B77" w:rsidR="00E84CC3" w:rsidRPr="001031F2" w:rsidRDefault="00E84CC3" w:rsidP="00E84CC3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33496" w14:textId="1A2B58E8" w:rsidR="00E84CC3" w:rsidRDefault="00E84CC3" w:rsidP="00E84CC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54AB0" w14:textId="0BFE8A5C" w:rsidR="00E84CC3" w:rsidRDefault="00E84CC3" w:rsidP="00E84C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F26DD" w14:textId="3F0EA93D" w:rsidR="00E84CC3" w:rsidRDefault="00E84CC3" w:rsidP="00E84C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2DFD3" w14:textId="77777777" w:rsidR="00E84CC3" w:rsidRDefault="00E84CC3" w:rsidP="00E84C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17EF0" w14:textId="21238FB5" w:rsidR="00E84CC3" w:rsidRDefault="00E84CC3" w:rsidP="00E84CC3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34BE1296" w14:textId="77777777" w:rsidTr="00E84CC3">
        <w:trPr>
          <w:trHeight w:hRule="exact" w:val="8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38FC7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10E9A" w14:textId="45DF2DE9" w:rsidR="00E84CC3" w:rsidRPr="001031F2" w:rsidRDefault="00E84CC3" w:rsidP="00E84CC3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Борьба между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наследниками Цезаря. Победа Октавиана.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9EE5B" w14:textId="1DF11FA9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9ECAE" w14:textId="46584BF8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99DF5" w14:textId="44673E10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DBC89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07.04.2023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6A96A" w14:textId="04B2AC52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2534FF3A" w14:textId="77777777" w:rsidTr="00E84CC3">
        <w:trPr>
          <w:trHeight w:hRule="exact" w:val="310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BDE7A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E8D00" w14:textId="77777777" w:rsidR="00E84CC3" w:rsidRPr="001031F2" w:rsidRDefault="00E84CC3" w:rsidP="00E84CC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императорской власти. Октавиан Август.</w:t>
            </w:r>
          </w:p>
          <w:p w14:paraId="3A04049A" w14:textId="77777777" w:rsidR="00E84CC3" w:rsidRPr="001031F2" w:rsidRDefault="00E84CC3" w:rsidP="00E84CC3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Императоры Рима: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завоеватели и правители.</w:t>
            </w:r>
          </w:p>
          <w:p w14:paraId="47316C59" w14:textId="77777777" w:rsidR="00E84CC3" w:rsidRPr="001031F2" w:rsidRDefault="00E84CC3" w:rsidP="00E84CC3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Римская империя: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территория, управление.</w:t>
            </w:r>
          </w:p>
          <w:p w14:paraId="5FF2F44A" w14:textId="4E167B75" w:rsidR="00E84CC3" w:rsidRPr="001031F2" w:rsidRDefault="00E84CC3" w:rsidP="00E84CC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Римское гражданство.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2B266" w14:textId="4F8B0B46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29BAA" w14:textId="243C591E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AB3D4" w14:textId="3A33A1D3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1BB82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34EDC" w14:textId="46DAE8BA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14:paraId="7D301B79" w14:textId="77777777" w:rsidR="0049659D" w:rsidRDefault="0049659D">
      <w:pPr>
        <w:autoSpaceDE w:val="0"/>
        <w:autoSpaceDN w:val="0"/>
        <w:spacing w:after="0" w:line="14" w:lineRule="exact"/>
      </w:pPr>
    </w:p>
    <w:p w14:paraId="399AF522" w14:textId="77777777" w:rsidR="0049659D" w:rsidRDefault="0049659D">
      <w:pPr>
        <w:sectPr w:rsidR="0049659D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8BADCB7" w14:textId="77777777" w:rsidR="0049659D" w:rsidRDefault="0049659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E84CC3" w14:paraId="1A47131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21746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39425" w14:textId="6B7A05F2" w:rsidR="00E84CC3" w:rsidRP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Повседневная жизнь в столице и провинциях.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746BA" w14:textId="4342F3A0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12E01" w14:textId="7A890B60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EAD83" w14:textId="7686624D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34991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A0463" w14:textId="5E58BC3B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84CC3" w14:paraId="26B0031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46459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7A8200" w14:textId="420621B0" w:rsidR="00E84CC3" w:rsidRPr="001031F2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 и распространение христианства.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A0168" w14:textId="00473FE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4D098" w14:textId="486BF230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31A95" w14:textId="7036F0C8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F84EC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B0D74" w14:textId="56CF008C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84CC3" w14:paraId="78F30D31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27A9E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6D843" w14:textId="44571729" w:rsidR="00E84CC3" w:rsidRPr="001031F2" w:rsidRDefault="00E84CC3" w:rsidP="00E84CC3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перенос столицы в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Константинополь.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36C84" w14:textId="5C206ABE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6C632" w14:textId="62ABD59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E0F28" w14:textId="752EB2A9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844B3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078B2" w14:textId="06A2D3BB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59C83068" w14:textId="77777777" w:rsidTr="00E84CC3">
        <w:trPr>
          <w:trHeight w:hRule="exact" w:val="10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E0A69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2307E" w14:textId="39748279" w:rsidR="00E84CC3" w:rsidRPr="00E84CC3" w:rsidRDefault="00E84CC3" w:rsidP="00E84CC3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Разделение Римской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империи на Западную и Восточную части.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B1D26" w14:textId="45BE1C18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DA30AB" w14:textId="2948B124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9DF40" w14:textId="64C0858C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64689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0CB6A8" w14:textId="2AD5C828" w:rsidR="00E84CC3" w:rsidRDefault="00E84CC3" w:rsidP="00E84CC3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14:paraId="06D59C85" w14:textId="77777777" w:rsidTr="00E84CC3">
        <w:trPr>
          <w:trHeight w:hRule="exact" w:val="22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5FCC4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ED620" w14:textId="695E2F75" w:rsidR="00E84CC3" w:rsidRPr="001031F2" w:rsidRDefault="00E84CC3" w:rsidP="00E84CC3">
            <w:pPr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E84CC3">
              <w:rPr>
                <w:lang w:val="ru-RU"/>
              </w:rPr>
              <w:t>Контрольная работа по теме "Начало Великого переселения народов. Рим и варвары. Падение Западной Римской империи".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96B42" w14:textId="63C08C9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49073" w14:textId="6CDE659A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684F0" w14:textId="2AECC29A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6BA02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AE23A" w14:textId="7D848D77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84CC3" w14:paraId="60E8899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25ECD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BB910" w14:textId="29CF5BAA" w:rsidR="00E84CC3" w:rsidRP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Римская литература, золотой век поэзии.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76571" w14:textId="12FC447B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B7698" w14:textId="72DBCD3D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17731" w14:textId="755DA3F4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661B3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EF422" w14:textId="4F40BA48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E84CC3" w:rsidRPr="001031F2" w14:paraId="24A996FD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3BD33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E28B7" w14:textId="164E8CF8" w:rsidR="00E84CC3" w:rsidRDefault="00E84CC3" w:rsidP="00E84CC3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Ораторское искусство; Цицерон. Развитие наук.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Римские историки.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CD07E" w14:textId="5E82CFBF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74DB5" w14:textId="5B68C16E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D1415" w14:textId="5CD17A24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8693B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9E316" w14:textId="114B2F4B" w:rsidR="00E84CC3" w:rsidRPr="001031F2" w:rsidRDefault="00E84CC3" w:rsidP="00E84CC3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E84CC3" w:rsidRPr="00A57901" w14:paraId="7DCBFA05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23324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0ADA3" w14:textId="7E2EBE76" w:rsidR="00E84CC3" w:rsidRPr="001031F2" w:rsidRDefault="00E84CC3" w:rsidP="00E84CC3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Искусство Древнего Рима: архитектура, скульптура. Пантеон.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243F2" w14:textId="624DB478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56CD0" w14:textId="5A114652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C2F7E" w14:textId="63C392C0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26DD00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915F3" w14:textId="4B798B8A" w:rsidR="00E84CC3" w:rsidRPr="001031F2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E84CC3" w:rsidRPr="001031F2" w14:paraId="69A4AE3E" w14:textId="77777777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37D7E" w14:textId="77777777" w:rsidR="00E84CC3" w:rsidRDefault="00E84CC3" w:rsidP="00E84C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1FEFF" w14:textId="0A804B33" w:rsidR="00E84CC3" w:rsidRPr="001031F2" w:rsidRDefault="00E84CC3" w:rsidP="00E84CC3">
            <w:pPr>
              <w:autoSpaceDE w:val="0"/>
              <w:autoSpaceDN w:val="0"/>
              <w:spacing w:before="100" w:after="0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культурное наследие цивилизаций Древнего мира.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06DA0" w14:textId="76D1998C" w:rsidR="00E84CC3" w:rsidRDefault="00E84CC3" w:rsidP="00E84CC3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4A9009" w14:textId="4D38FD52" w:rsidR="00E84CC3" w:rsidRPr="00E84CC3" w:rsidRDefault="00E84CC3" w:rsidP="00E84CC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454F4" w14:textId="30F8E9F1" w:rsidR="00E84CC3" w:rsidRDefault="00E84CC3" w:rsidP="00E84CC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BEA82" w14:textId="77777777" w:rsidR="00E84CC3" w:rsidRDefault="00E84CC3" w:rsidP="00E84CC3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205D35" w14:textId="0D45163F" w:rsidR="00E84CC3" w:rsidRPr="001031F2" w:rsidRDefault="00E84CC3" w:rsidP="00E84CC3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84CC3" w:rsidRPr="00A57901" w14:paraId="55905EAA" w14:textId="77777777" w:rsidTr="001031F2">
        <w:trPr>
          <w:trHeight w:hRule="exact" w:val="14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D6141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8E790" w14:textId="7D91BA82" w:rsidR="00E84CC3" w:rsidRPr="001031F2" w:rsidRDefault="00E84CC3" w:rsidP="00E84CC3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культурное наследие цивилизаций Древнего мира.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836FC" w14:textId="5AAD05C9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239CF" w14:textId="2468208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0B95A" w14:textId="05A4FD45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394FA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C70826" w14:textId="3BBCFDED" w:rsidR="00E84CC3" w:rsidRPr="00E84CC3" w:rsidRDefault="00E84CC3" w:rsidP="00E84CC3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1031F2">
              <w:rPr>
                <w:lang w:val="ru-RU"/>
              </w:rPr>
              <w:br/>
            </w: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использованием«Оценочного листа»;</w:t>
            </w:r>
          </w:p>
        </w:tc>
      </w:tr>
      <w:tr w:rsidR="00E84CC3" w14:paraId="56EB381C" w14:textId="7777777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8C76D4" w14:textId="77777777" w:rsidR="00E84CC3" w:rsidRPr="001031F2" w:rsidRDefault="00E84CC3" w:rsidP="00E84CC3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1031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7590B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FAD0C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FE8C17" w14:textId="77777777" w:rsidR="00E84CC3" w:rsidRDefault="00E84CC3" w:rsidP="00E84CC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102F4" w14:textId="77777777" w:rsidR="00E84CC3" w:rsidRDefault="00E84CC3" w:rsidP="00E84CC3"/>
        </w:tc>
      </w:tr>
    </w:tbl>
    <w:p w14:paraId="18D4728D" w14:textId="77777777" w:rsidR="0049659D" w:rsidRDefault="0049659D">
      <w:pPr>
        <w:autoSpaceDE w:val="0"/>
        <w:autoSpaceDN w:val="0"/>
        <w:spacing w:after="0" w:line="14" w:lineRule="exact"/>
      </w:pPr>
    </w:p>
    <w:p w14:paraId="293B3FAD" w14:textId="77777777" w:rsidR="0049659D" w:rsidRDefault="0049659D">
      <w:pPr>
        <w:sectPr w:rsidR="0049659D">
          <w:pgSz w:w="11900" w:h="16840"/>
          <w:pgMar w:top="284" w:right="650" w:bottom="105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1068904" w14:textId="77777777" w:rsidR="0049659D" w:rsidRDefault="0049659D">
      <w:pPr>
        <w:autoSpaceDE w:val="0"/>
        <w:autoSpaceDN w:val="0"/>
        <w:spacing w:after="78" w:line="220" w:lineRule="exact"/>
      </w:pPr>
    </w:p>
    <w:p w14:paraId="52C34EFF" w14:textId="77777777" w:rsidR="0049659D" w:rsidRDefault="001031F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9BA5FBC" w14:textId="77777777" w:rsidR="0049659D" w:rsidRDefault="001031F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6DF773A1" w14:textId="77777777" w:rsidR="0049659D" w:rsidRPr="001031F2" w:rsidRDefault="001031F2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Вигасин А.А., Годер Г.И., Свенцицкая И.С.; под редакцией Искендерова А.А. Всеобщая история. История Древнего мира.5 кл. Издательство «Просвещение»;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491BDA81" w14:textId="77777777" w:rsidR="0049659D" w:rsidRPr="001031F2" w:rsidRDefault="001031F2">
      <w:pPr>
        <w:autoSpaceDE w:val="0"/>
        <w:autoSpaceDN w:val="0"/>
        <w:spacing w:before="262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4C9A59CF" w14:textId="77777777" w:rsidR="0049659D" w:rsidRPr="001031F2" w:rsidRDefault="001031F2">
      <w:pPr>
        <w:autoSpaceDE w:val="0"/>
        <w:autoSpaceDN w:val="0"/>
        <w:spacing w:before="166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1. Методическое пособие к учебнику В.О. Никишина, А.В. Стрелкова, О.В. Томашевич, Ф.А.</w:t>
      </w:r>
    </w:p>
    <w:p w14:paraId="587436F6" w14:textId="77777777" w:rsidR="0049659D" w:rsidRPr="001031F2" w:rsidRDefault="001031F2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Михайловского, под ред. С.П. Карпова «Всеобщая история. История Древнего мира» для 5 класса общеобразовательных организаций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Автор: Ф.А. Михайловский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2. Дидактические материалы (оценочные листы по истории Древнего мира к учебнику Всеобщая история. История Древнего мира/ Ф.А.Михайловский)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categories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/8/</w:t>
      </w:r>
      <w:r>
        <w:rPr>
          <w:rFonts w:ascii="Times New Roman" w:eastAsia="Times New Roman" w:hAnsi="Times New Roman"/>
          <w:color w:val="000000"/>
          <w:sz w:val="24"/>
        </w:rPr>
        <w:t>articles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/13878 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dlrstore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661375-8</w:t>
      </w:r>
      <w:r>
        <w:rPr>
          <w:rFonts w:ascii="Times New Roman" w:eastAsia="Times New Roman" w:hAnsi="Times New Roman"/>
          <w:color w:val="000000"/>
          <w:sz w:val="24"/>
        </w:rPr>
        <w:t>da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4-4326-9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7904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method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4.</w:t>
      </w:r>
    </w:p>
    <w:p w14:paraId="7D6D5042" w14:textId="77777777" w:rsidR="0049659D" w:rsidRPr="001031F2" w:rsidRDefault="001031F2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Ar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афонов С.В. Схемы по всеобщей истории. 5 кл.: к учебнику Ф.А Михайловского «История Древнего мира». М.: Русское слово, 2005-23 с.</w:t>
      </w:r>
    </w:p>
    <w:p w14:paraId="65ACEC76" w14:textId="77777777" w:rsidR="0049659D" w:rsidRPr="001031F2" w:rsidRDefault="001031F2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5. Эллада (</w:t>
      </w:r>
      <w:r>
        <w:rPr>
          <w:rFonts w:ascii="Times New Roman" w:eastAsia="Times New Roman" w:hAnsi="Times New Roman"/>
          <w:color w:val="000000"/>
          <w:sz w:val="24"/>
        </w:rPr>
        <w:t>htt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р://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е1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.г</w:t>
      </w:r>
      <w:r>
        <w:rPr>
          <w:rFonts w:ascii="Times New Roman" w:eastAsia="Times New Roman" w:hAnsi="Times New Roman"/>
          <w:color w:val="000000"/>
          <w:sz w:val="24"/>
        </w:rPr>
        <w:t>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) снабжена алфавитным Указателем и содержит более 500 иллюстраций к древнегреческим мифам.</w:t>
      </w:r>
    </w:p>
    <w:p w14:paraId="35F847B4" w14:textId="77777777" w:rsidR="0049659D" w:rsidRPr="001031F2" w:rsidRDefault="001031F2">
      <w:pPr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6. Античная мифология (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mythology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sgu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mythology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ant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) предполагает не только изучение материала, но и возможность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line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тестирования, а Мифология (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mifologia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cjb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) содержит статьи, очерки, библиографию, произведения классиков, рисунки в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«мифологическом»стиле, рецензии на книги (научные и художественные), тексты песен, статьи по музыке и т.д.</w:t>
      </w:r>
    </w:p>
    <w:p w14:paraId="10E3A042" w14:textId="77777777" w:rsidR="0049659D" w:rsidRPr="001031F2" w:rsidRDefault="001031F2">
      <w:pPr>
        <w:autoSpaceDE w:val="0"/>
        <w:autoSpaceDN w:val="0"/>
        <w:spacing w:before="262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0787AB9E" w14:textId="77777777" w:rsidR="0049659D" w:rsidRPr="001031F2" w:rsidRDefault="001031F2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bigenc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14:paraId="7ACF833E" w14:textId="77777777" w:rsidR="0049659D" w:rsidRPr="001031F2" w:rsidRDefault="001031F2">
      <w:pPr>
        <w:autoSpaceDE w:val="0"/>
        <w:autoSpaceDN w:val="0"/>
        <w:spacing w:before="406" w:after="0" w:line="262" w:lineRule="auto"/>
        <w:ind w:right="74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hrono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031F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/3/5/ </w:t>
      </w:r>
    </w:p>
    <w:p w14:paraId="05EAE03B" w14:textId="77777777" w:rsidR="0049659D" w:rsidRPr="001031F2" w:rsidRDefault="0049659D">
      <w:pPr>
        <w:rPr>
          <w:lang w:val="ru-RU"/>
        </w:rPr>
        <w:sectPr w:rsidR="0049659D" w:rsidRPr="001031F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EA8F0E8" w14:textId="77777777" w:rsidR="0049659D" w:rsidRPr="001031F2" w:rsidRDefault="0049659D">
      <w:pPr>
        <w:autoSpaceDE w:val="0"/>
        <w:autoSpaceDN w:val="0"/>
        <w:spacing w:after="78" w:line="220" w:lineRule="exact"/>
        <w:rPr>
          <w:lang w:val="ru-RU"/>
        </w:rPr>
      </w:pPr>
    </w:p>
    <w:p w14:paraId="522EB3F8" w14:textId="77777777" w:rsidR="0049659D" w:rsidRPr="001031F2" w:rsidRDefault="001031F2">
      <w:pPr>
        <w:autoSpaceDE w:val="0"/>
        <w:autoSpaceDN w:val="0"/>
        <w:spacing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64BB1A11" w14:textId="77777777" w:rsidR="0049659D" w:rsidRPr="001031F2" w:rsidRDefault="001031F2">
      <w:pPr>
        <w:autoSpaceDE w:val="0"/>
        <w:autoSpaceDN w:val="0"/>
        <w:spacing w:before="346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78E3EA5E" w14:textId="77777777" w:rsidR="0049659D" w:rsidRPr="001031F2" w:rsidRDefault="001031F2">
      <w:pPr>
        <w:autoSpaceDE w:val="0"/>
        <w:autoSpaceDN w:val="0"/>
        <w:spacing w:before="166" w:after="0" w:line="281" w:lineRule="auto"/>
        <w:ind w:right="6336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1. Учебные карты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2. Печатные пособия раздаточные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3.Печатные демонстрационные пособия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4.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-фильмы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5.Компакт-диски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6.Интерактивные пособия</w:t>
      </w:r>
    </w:p>
    <w:p w14:paraId="5AA32370" w14:textId="77777777" w:rsidR="0049659D" w:rsidRPr="001031F2" w:rsidRDefault="001031F2">
      <w:pPr>
        <w:autoSpaceDE w:val="0"/>
        <w:autoSpaceDN w:val="0"/>
        <w:spacing w:before="264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3F93734D" w14:textId="77777777" w:rsidR="0049659D" w:rsidRPr="001031F2" w:rsidRDefault="001031F2">
      <w:pPr>
        <w:autoSpaceDE w:val="0"/>
        <w:autoSpaceDN w:val="0"/>
        <w:spacing w:before="168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1. Классная доска.</w:t>
      </w:r>
    </w:p>
    <w:p w14:paraId="16BB353B" w14:textId="77777777" w:rsidR="0049659D" w:rsidRPr="001031F2" w:rsidRDefault="001031F2">
      <w:pPr>
        <w:autoSpaceDE w:val="0"/>
        <w:autoSpaceDN w:val="0"/>
        <w:spacing w:before="70" w:after="0" w:line="230" w:lineRule="auto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14:paraId="55271DD9" w14:textId="751BDB4C" w:rsidR="001031F2" w:rsidRPr="001031F2" w:rsidRDefault="001031F2" w:rsidP="001031F2">
      <w:pPr>
        <w:autoSpaceDE w:val="0"/>
        <w:autoSpaceDN w:val="0"/>
        <w:spacing w:before="70" w:after="0"/>
        <w:ind w:right="7920"/>
        <w:rPr>
          <w:lang w:val="ru-RU"/>
        </w:rPr>
      </w:pP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3.Колонки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4. Компьютер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 xml:space="preserve">5. Проектор </w:t>
      </w:r>
      <w:r w:rsidRPr="001031F2">
        <w:rPr>
          <w:lang w:val="ru-RU"/>
        </w:rPr>
        <w:br/>
      </w:r>
      <w:r w:rsidRPr="001031F2">
        <w:rPr>
          <w:rFonts w:ascii="Times New Roman" w:eastAsia="Times New Roman" w:hAnsi="Times New Roman"/>
          <w:color w:val="000000"/>
          <w:sz w:val="24"/>
          <w:lang w:val="ru-RU"/>
        </w:rPr>
        <w:t>6. Раздаточный материал</w:t>
      </w:r>
    </w:p>
    <w:sectPr w:rsidR="001031F2" w:rsidRPr="001031F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898E0" w14:textId="77777777" w:rsidR="001031F2" w:rsidRDefault="001031F2" w:rsidP="001031F2">
      <w:pPr>
        <w:spacing w:after="0" w:line="240" w:lineRule="auto"/>
      </w:pPr>
      <w:r>
        <w:separator/>
      </w:r>
    </w:p>
  </w:endnote>
  <w:endnote w:type="continuationSeparator" w:id="0">
    <w:p w14:paraId="678CC8ED" w14:textId="77777777" w:rsidR="001031F2" w:rsidRDefault="001031F2" w:rsidP="00103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123C6" w14:textId="77777777" w:rsidR="001031F2" w:rsidRDefault="001031F2" w:rsidP="001031F2">
      <w:pPr>
        <w:spacing w:after="0" w:line="240" w:lineRule="auto"/>
      </w:pPr>
      <w:r>
        <w:separator/>
      </w:r>
    </w:p>
  </w:footnote>
  <w:footnote w:type="continuationSeparator" w:id="0">
    <w:p w14:paraId="20C44A8C" w14:textId="77777777" w:rsidR="001031F2" w:rsidRDefault="001031F2" w:rsidP="00103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031F2"/>
    <w:rsid w:val="0015074B"/>
    <w:rsid w:val="00234E14"/>
    <w:rsid w:val="0029639D"/>
    <w:rsid w:val="00326F90"/>
    <w:rsid w:val="0049659D"/>
    <w:rsid w:val="00882D8A"/>
    <w:rsid w:val="00A57901"/>
    <w:rsid w:val="00AA1D8D"/>
    <w:rsid w:val="00B47730"/>
    <w:rsid w:val="00CB0664"/>
    <w:rsid w:val="00E84CC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F9AB91"/>
  <w14:defaultImageDpi w14:val="300"/>
  <w15:docId w15:val="{6B2665C5-0313-4937-9813-8833607A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7D701A-4C94-4195-BC0F-01B6308F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6813</Words>
  <Characters>38840</Characters>
  <Application>Microsoft Office Word</Application>
  <DocSecurity>0</DocSecurity>
  <Lines>323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45562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Учитель</cp:lastModifiedBy>
  <cp:revision>2</cp:revision>
  <dcterms:created xsi:type="dcterms:W3CDTF">2022-11-08T11:20:00Z</dcterms:created>
  <dcterms:modified xsi:type="dcterms:W3CDTF">2022-11-08T11:20:00Z</dcterms:modified>
  <cp:category/>
</cp:coreProperties>
</file>