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DD2" w:rsidRDefault="008C53F1">
      <w:pPr>
        <w:spacing w:after="0"/>
        <w:ind w:left="120"/>
      </w:pPr>
      <w:bookmarkStart w:id="0" w:name="block-7207935"/>
      <w:r>
        <w:rPr>
          <w:noProof/>
          <w:lang w:val="ru-RU" w:eastAsia="ru-RU"/>
        </w:rPr>
        <w:drawing>
          <wp:inline distT="0" distB="0" distL="0" distR="0">
            <wp:extent cx="5940425" cy="8374185"/>
            <wp:effectExtent l="19050" t="0" r="3175" b="0"/>
            <wp:docPr id="1" name="Рисунок 1" descr="C:\Users\JAPANH~1\AppData\Local\Temp\Rar$DIa0.649\AnyScanner_09_16_2024 4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PANH~1\AppData\Local\Temp\Rar$DIa0.649\AnyScanner_09_16_2024 4 (1).jpg"/>
                    <pic:cNvPicPr>
                      <a:picLocks noChangeAspect="1" noChangeArrowheads="1"/>
                    </pic:cNvPicPr>
                  </pic:nvPicPr>
                  <pic:blipFill>
                    <a:blip r:embed="rId7" cstate="print"/>
                    <a:srcRect/>
                    <a:stretch>
                      <a:fillRect/>
                    </a:stretch>
                  </pic:blipFill>
                  <pic:spPr bwMode="auto">
                    <a:xfrm>
                      <a:off x="0" y="0"/>
                      <a:ext cx="5940425" cy="8374185"/>
                    </a:xfrm>
                    <a:prstGeom prst="rect">
                      <a:avLst/>
                    </a:prstGeom>
                    <a:noFill/>
                    <a:ln w="9525">
                      <a:noFill/>
                      <a:miter lim="800000"/>
                      <a:headEnd/>
                      <a:tailEnd/>
                    </a:ln>
                  </pic:spPr>
                </pic:pic>
              </a:graphicData>
            </a:graphic>
          </wp:inline>
        </w:drawing>
      </w:r>
    </w:p>
    <w:p w:rsidR="008C53F1" w:rsidRDefault="008C53F1">
      <w:pPr>
        <w:spacing w:after="0" w:line="264" w:lineRule="auto"/>
        <w:ind w:left="120"/>
        <w:rPr>
          <w:rFonts w:ascii="Times New Roman" w:hAnsi="Times New Roman"/>
          <w:b/>
          <w:color w:val="000000"/>
          <w:sz w:val="28"/>
          <w:lang w:val="ru-RU"/>
        </w:rPr>
      </w:pPr>
      <w:bookmarkStart w:id="1" w:name="_GoBack"/>
      <w:bookmarkEnd w:id="0"/>
      <w:bookmarkEnd w:id="1"/>
    </w:p>
    <w:p w:rsidR="008C53F1" w:rsidRDefault="008C53F1">
      <w:pPr>
        <w:spacing w:after="0" w:line="264" w:lineRule="auto"/>
        <w:ind w:left="120"/>
        <w:rPr>
          <w:rFonts w:ascii="Times New Roman" w:hAnsi="Times New Roman"/>
          <w:b/>
          <w:color w:val="000000"/>
          <w:sz w:val="28"/>
          <w:lang w:val="ru-RU"/>
        </w:rPr>
      </w:pPr>
    </w:p>
    <w:p w:rsidR="006A4DD2" w:rsidRPr="008C53F1" w:rsidRDefault="00F16002" w:rsidP="008C53F1">
      <w:pPr>
        <w:spacing w:after="0" w:line="264" w:lineRule="auto"/>
        <w:ind w:left="120"/>
        <w:jc w:val="center"/>
        <w:rPr>
          <w:lang w:val="ru-RU"/>
        </w:rPr>
      </w:pPr>
      <w:r w:rsidRPr="008C53F1">
        <w:rPr>
          <w:rFonts w:ascii="Times New Roman" w:hAnsi="Times New Roman"/>
          <w:b/>
          <w:color w:val="000000"/>
          <w:sz w:val="28"/>
          <w:lang w:val="ru-RU"/>
        </w:rPr>
        <w:lastRenderedPageBreak/>
        <w:t>ПОЯСНИТЕЛЬНАЯ ЗАПИСКА</w:t>
      </w:r>
    </w:p>
    <w:p w:rsidR="006A4DD2" w:rsidRPr="008C53F1" w:rsidRDefault="006A4DD2">
      <w:pPr>
        <w:spacing w:after="0" w:line="264" w:lineRule="auto"/>
        <w:ind w:left="120"/>
        <w:rPr>
          <w:lang w:val="ru-RU"/>
        </w:rPr>
      </w:pP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w:t>
      </w:r>
      <w:r w:rsidRPr="008C53F1">
        <w:rPr>
          <w:rFonts w:ascii="Times New Roman" w:hAnsi="Times New Roman"/>
          <w:color w:val="000000"/>
          <w:sz w:val="28"/>
          <w:lang w:val="ru-RU"/>
        </w:rPr>
        <w:t>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w:t>
      </w:r>
      <w:r w:rsidRPr="008C53F1">
        <w:rPr>
          <w:rFonts w:ascii="Times New Roman" w:hAnsi="Times New Roman"/>
          <w:color w:val="000000"/>
          <w:sz w:val="28"/>
          <w:lang w:val="ru-RU"/>
        </w:rPr>
        <w:t>бного плана, а также подходы к отбору содержания и планируемым результатам.</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w:t>
      </w:r>
      <w:r w:rsidRPr="008C53F1">
        <w:rPr>
          <w:rFonts w:ascii="Times New Roman" w:hAnsi="Times New Roman"/>
          <w:color w:val="000000"/>
          <w:sz w:val="28"/>
          <w:lang w:val="ru-RU"/>
        </w:rPr>
        <w:t xml:space="preserve">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Планируемые результаты освоения</w:t>
      </w:r>
      <w:r w:rsidRPr="008C53F1">
        <w:rPr>
          <w:rFonts w:ascii="Times New Roman" w:hAnsi="Times New Roman"/>
          <w:color w:val="000000"/>
          <w:sz w:val="28"/>
          <w:lang w:val="ru-RU"/>
        </w:rPr>
        <w:t xml:space="preserve">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A4DD2" w:rsidRPr="008C53F1" w:rsidRDefault="006A4DD2">
      <w:pPr>
        <w:spacing w:after="0" w:line="264" w:lineRule="auto"/>
        <w:ind w:left="120"/>
        <w:rPr>
          <w:lang w:val="ru-RU"/>
        </w:rPr>
      </w:pPr>
    </w:p>
    <w:p w:rsidR="006A4DD2" w:rsidRPr="008C53F1" w:rsidRDefault="00F16002">
      <w:pPr>
        <w:spacing w:after="0" w:line="264" w:lineRule="auto"/>
        <w:ind w:left="120"/>
        <w:rPr>
          <w:lang w:val="ru-RU"/>
        </w:rPr>
      </w:pPr>
      <w:r w:rsidRPr="008C53F1">
        <w:rPr>
          <w:rFonts w:ascii="Times New Roman" w:hAnsi="Times New Roman"/>
          <w:b/>
          <w:color w:val="000000"/>
          <w:sz w:val="28"/>
          <w:lang w:val="ru-RU"/>
        </w:rPr>
        <w:t xml:space="preserve">ОБЩАЯ ХАРАКТЕРИСТИКА УЧЕБНОГО ПРЕДМЕТА </w:t>
      </w:r>
      <w:r w:rsidRPr="008C53F1">
        <w:rPr>
          <w:rFonts w:ascii="Times New Roman" w:hAnsi="Times New Roman"/>
          <w:b/>
          <w:color w:val="000000"/>
          <w:sz w:val="28"/>
          <w:lang w:val="ru-RU"/>
        </w:rPr>
        <w:t>«ЛИТЕРАТУРНОЕ ЧТЕНИЕ»</w:t>
      </w:r>
    </w:p>
    <w:p w:rsidR="006A4DD2" w:rsidRPr="008C53F1" w:rsidRDefault="006A4DD2">
      <w:pPr>
        <w:spacing w:after="0" w:line="264" w:lineRule="auto"/>
        <w:ind w:left="120"/>
        <w:rPr>
          <w:lang w:val="ru-RU"/>
        </w:rPr>
      </w:pP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w:t>
      </w:r>
      <w:r w:rsidRPr="008C53F1">
        <w:rPr>
          <w:rFonts w:ascii="Times New Roman" w:hAnsi="Times New Roman"/>
          <w:color w:val="000000"/>
          <w:sz w:val="28"/>
          <w:lang w:val="ru-RU"/>
        </w:rPr>
        <w:t xml:space="preserve">авственного развития, воспитания и социализации обучающихся, сформулированные в федеральной </w:t>
      </w:r>
      <w:r w:rsidRPr="008C53F1">
        <w:rPr>
          <w:rFonts w:ascii="Times New Roman" w:hAnsi="Times New Roman"/>
          <w:color w:val="333333"/>
          <w:sz w:val="28"/>
          <w:lang w:val="ru-RU"/>
        </w:rPr>
        <w:t xml:space="preserve">рабочей </w:t>
      </w:r>
      <w:r w:rsidRPr="008C53F1">
        <w:rPr>
          <w:rFonts w:ascii="Times New Roman" w:hAnsi="Times New Roman"/>
          <w:color w:val="000000"/>
          <w:sz w:val="28"/>
          <w:lang w:val="ru-RU"/>
        </w:rPr>
        <w:t>программе воспитания.</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w:t>
      </w:r>
      <w:r w:rsidRPr="008C53F1">
        <w:rPr>
          <w:rFonts w:ascii="Times New Roman" w:hAnsi="Times New Roman"/>
          <w:color w:val="000000"/>
          <w:sz w:val="28"/>
          <w:lang w:val="ru-RU"/>
        </w:rPr>
        <w:t>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w:t>
      </w:r>
      <w:r w:rsidRPr="008C53F1">
        <w:rPr>
          <w:rFonts w:ascii="Times New Roman" w:hAnsi="Times New Roman"/>
          <w:color w:val="000000"/>
          <w:sz w:val="28"/>
          <w:lang w:val="ru-RU"/>
        </w:rPr>
        <w:t>бучающихся.</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8C53F1">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w:t>
      </w:r>
      <w:r w:rsidRPr="008C53F1">
        <w:rPr>
          <w:rFonts w:ascii="Times New Roman" w:hAnsi="Times New Roman"/>
          <w:color w:val="000000"/>
          <w:sz w:val="28"/>
          <w:lang w:val="ru-RU"/>
        </w:rPr>
        <w:t>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6A4DD2" w:rsidRPr="008C53F1" w:rsidRDefault="00F16002">
      <w:pPr>
        <w:spacing w:after="0" w:line="264" w:lineRule="auto"/>
        <w:ind w:left="120"/>
        <w:rPr>
          <w:lang w:val="ru-RU"/>
        </w:rPr>
      </w:pPr>
      <w:r w:rsidRPr="008C53F1">
        <w:rPr>
          <w:rFonts w:ascii="Times New Roman" w:hAnsi="Times New Roman"/>
          <w:b/>
          <w:color w:val="000000"/>
          <w:sz w:val="28"/>
          <w:lang w:val="ru-RU"/>
        </w:rPr>
        <w:t>ЦЕЛИ ИЗУЧЕНИЯ УЧЕБНОГО ПРЕДМЕТА «ЛИТЕРАТУРНОЕ ЧТЕНИЕ»</w:t>
      </w:r>
    </w:p>
    <w:p w:rsidR="006A4DD2" w:rsidRPr="008C53F1" w:rsidRDefault="006A4DD2">
      <w:pPr>
        <w:spacing w:after="0" w:line="264" w:lineRule="auto"/>
        <w:ind w:left="120"/>
        <w:rPr>
          <w:lang w:val="ru-RU"/>
        </w:rPr>
      </w:pP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Приорит</w:t>
      </w:r>
      <w:r w:rsidRPr="008C53F1">
        <w:rPr>
          <w:rFonts w:ascii="Times New Roman" w:hAnsi="Times New Roman"/>
          <w:color w:val="000000"/>
          <w:sz w:val="28"/>
          <w:lang w:val="ru-RU"/>
        </w:rPr>
        <w:t>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w:t>
      </w:r>
      <w:r w:rsidRPr="008C53F1">
        <w:rPr>
          <w:rFonts w:ascii="Times New Roman" w:hAnsi="Times New Roman"/>
          <w:color w:val="000000"/>
          <w:sz w:val="28"/>
          <w:lang w:val="ru-RU"/>
        </w:rPr>
        <w:t>ьно откликающегося на прослушанное или прочитанное произведение.</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w:t>
      </w:r>
      <w:r w:rsidRPr="008C53F1">
        <w:rPr>
          <w:rFonts w:ascii="Times New Roman" w:hAnsi="Times New Roman"/>
          <w:color w:val="000000"/>
          <w:sz w:val="28"/>
          <w:lang w:val="ru-RU"/>
        </w:rPr>
        <w:t>том обучения на уровне основного общего образования, а также будут востребованы в жизни.</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6A4DD2" w:rsidRPr="008C53F1" w:rsidRDefault="00F16002">
      <w:pPr>
        <w:numPr>
          <w:ilvl w:val="0"/>
          <w:numId w:val="1"/>
        </w:numPr>
        <w:spacing w:after="0" w:line="264" w:lineRule="auto"/>
        <w:rPr>
          <w:lang w:val="ru-RU"/>
        </w:rPr>
      </w:pPr>
      <w:r w:rsidRPr="008C53F1">
        <w:rPr>
          <w:rFonts w:ascii="Times New Roman" w:hAnsi="Times New Roman"/>
          <w:color w:val="000000"/>
          <w:sz w:val="28"/>
          <w:lang w:val="ru-RU"/>
        </w:rPr>
        <w:t>формирование у обучающихся положительной мотивации к систематическому чтению и слу</w:t>
      </w:r>
      <w:r w:rsidRPr="008C53F1">
        <w:rPr>
          <w:rFonts w:ascii="Times New Roman" w:hAnsi="Times New Roman"/>
          <w:color w:val="000000"/>
          <w:sz w:val="28"/>
          <w:lang w:val="ru-RU"/>
        </w:rPr>
        <w:t>шанию художественной литературы и произведений устного народного творчества;</w:t>
      </w:r>
    </w:p>
    <w:p w:rsidR="006A4DD2" w:rsidRPr="008C53F1" w:rsidRDefault="00F16002">
      <w:pPr>
        <w:numPr>
          <w:ilvl w:val="0"/>
          <w:numId w:val="1"/>
        </w:numPr>
        <w:spacing w:after="0" w:line="264" w:lineRule="auto"/>
        <w:rPr>
          <w:lang w:val="ru-RU"/>
        </w:rPr>
      </w:pPr>
      <w:r w:rsidRPr="008C53F1">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6A4DD2" w:rsidRPr="008C53F1" w:rsidRDefault="00F16002">
      <w:pPr>
        <w:numPr>
          <w:ilvl w:val="0"/>
          <w:numId w:val="1"/>
        </w:numPr>
        <w:spacing w:after="0" w:line="264" w:lineRule="auto"/>
        <w:rPr>
          <w:lang w:val="ru-RU"/>
        </w:rPr>
      </w:pPr>
      <w:r w:rsidRPr="008C53F1">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w:t>
      </w:r>
      <w:r w:rsidRPr="008C53F1">
        <w:rPr>
          <w:rFonts w:ascii="Times New Roman" w:hAnsi="Times New Roman"/>
          <w:color w:val="000000"/>
          <w:sz w:val="28"/>
          <w:lang w:val="ru-RU"/>
        </w:rPr>
        <w:t xml:space="preserve"> всестороннего развития личности человека;</w:t>
      </w:r>
    </w:p>
    <w:p w:rsidR="006A4DD2" w:rsidRPr="008C53F1" w:rsidRDefault="00F16002">
      <w:pPr>
        <w:numPr>
          <w:ilvl w:val="0"/>
          <w:numId w:val="1"/>
        </w:numPr>
        <w:spacing w:after="0" w:line="264" w:lineRule="auto"/>
        <w:rPr>
          <w:lang w:val="ru-RU"/>
        </w:rPr>
      </w:pPr>
      <w:r w:rsidRPr="008C53F1">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6A4DD2" w:rsidRPr="008C53F1" w:rsidRDefault="00F16002">
      <w:pPr>
        <w:numPr>
          <w:ilvl w:val="0"/>
          <w:numId w:val="1"/>
        </w:numPr>
        <w:spacing w:after="0" w:line="264" w:lineRule="auto"/>
        <w:rPr>
          <w:lang w:val="ru-RU"/>
        </w:rPr>
      </w:pPr>
      <w:r w:rsidRPr="008C53F1">
        <w:rPr>
          <w:rFonts w:ascii="Times New Roman" w:hAnsi="Times New Roman"/>
          <w:color w:val="000000"/>
          <w:sz w:val="28"/>
          <w:lang w:val="ru-RU"/>
        </w:rPr>
        <w:t>овладение элементарными умениями анализа и интерпретации текста, осознанного использовани</w:t>
      </w:r>
      <w:r w:rsidRPr="008C53F1">
        <w:rPr>
          <w:rFonts w:ascii="Times New Roman" w:hAnsi="Times New Roman"/>
          <w:color w:val="000000"/>
          <w:sz w:val="28"/>
          <w:lang w:val="ru-RU"/>
        </w:rPr>
        <w:t>я при анализе текста изученных литературных понятий в соответствии с представленными предметными результатами по классам;</w:t>
      </w:r>
    </w:p>
    <w:p w:rsidR="006A4DD2" w:rsidRPr="008C53F1" w:rsidRDefault="00F16002">
      <w:pPr>
        <w:numPr>
          <w:ilvl w:val="0"/>
          <w:numId w:val="1"/>
        </w:numPr>
        <w:spacing w:after="0" w:line="264" w:lineRule="auto"/>
        <w:rPr>
          <w:lang w:val="ru-RU"/>
        </w:rPr>
      </w:pPr>
      <w:r w:rsidRPr="008C53F1">
        <w:rPr>
          <w:rFonts w:ascii="Times New Roman" w:hAnsi="Times New Roman"/>
          <w:color w:val="000000"/>
          <w:sz w:val="28"/>
          <w:lang w:val="ru-RU"/>
        </w:rPr>
        <w:t>овладение техникой смыслового чтения вслух, «про себя» (молча) и текстовой деятельностью, обеспечивающей понимание и использование инф</w:t>
      </w:r>
      <w:r w:rsidRPr="008C53F1">
        <w:rPr>
          <w:rFonts w:ascii="Times New Roman" w:hAnsi="Times New Roman"/>
          <w:color w:val="000000"/>
          <w:sz w:val="28"/>
          <w:lang w:val="ru-RU"/>
        </w:rPr>
        <w:t xml:space="preserve">ормации </w:t>
      </w:r>
    </w:p>
    <w:p w:rsidR="006A4DD2" w:rsidRDefault="00F16002">
      <w:pPr>
        <w:numPr>
          <w:ilvl w:val="0"/>
          <w:numId w:val="1"/>
        </w:numPr>
        <w:spacing w:after="0" w:line="264" w:lineRule="auto"/>
      </w:pPr>
      <w:r>
        <w:rPr>
          <w:rFonts w:ascii="Times New Roman" w:hAnsi="Times New Roman"/>
          <w:color w:val="000000"/>
          <w:sz w:val="28"/>
        </w:rPr>
        <w:t>для решения учебных задач.</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w:t>
      </w:r>
      <w:r w:rsidRPr="008C53F1">
        <w:rPr>
          <w:rFonts w:ascii="Times New Roman" w:hAnsi="Times New Roman"/>
          <w:color w:val="000000"/>
          <w:sz w:val="28"/>
          <w:lang w:val="ru-RU"/>
        </w:rPr>
        <w:t>аправления литературного образования обучающегося: речевая и читательская деятельности, круг чтения, творческая деятельность.</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w:t>
      </w:r>
      <w:r w:rsidRPr="008C53F1">
        <w:rPr>
          <w:rFonts w:ascii="Times New Roman" w:hAnsi="Times New Roman"/>
          <w:color w:val="000000"/>
          <w:sz w:val="28"/>
          <w:lang w:val="ru-RU"/>
        </w:rPr>
        <w:t>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w:t>
      </w:r>
      <w:r w:rsidRPr="008C53F1">
        <w:rPr>
          <w:rFonts w:ascii="Times New Roman" w:hAnsi="Times New Roman"/>
          <w:color w:val="000000"/>
          <w:sz w:val="28"/>
          <w:lang w:val="ru-RU"/>
        </w:rPr>
        <w:t xml:space="preserve"> детской литературы</w:t>
      </w:r>
      <w:r w:rsidRPr="008C53F1">
        <w:rPr>
          <w:rFonts w:ascii="Times New Roman" w:hAnsi="Times New Roman"/>
          <w:color w:val="FF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w:t>
      </w:r>
      <w:r w:rsidRPr="008C53F1">
        <w:rPr>
          <w:rFonts w:ascii="Times New Roman" w:hAnsi="Times New Roman"/>
          <w:color w:val="000000"/>
          <w:sz w:val="28"/>
          <w:lang w:val="ru-RU"/>
        </w:rPr>
        <w:t>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Планируемые результаты изучения литературного чтения включают личностные</w:t>
      </w:r>
      <w:r w:rsidRPr="008C53F1">
        <w:rPr>
          <w:rFonts w:ascii="Times New Roman" w:hAnsi="Times New Roman"/>
          <w:color w:val="000000"/>
          <w:sz w:val="28"/>
          <w:lang w:val="ru-RU"/>
        </w:rPr>
        <w:t>,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A4DD2" w:rsidRPr="008C53F1" w:rsidRDefault="00F16002">
      <w:pPr>
        <w:spacing w:after="0" w:line="264" w:lineRule="auto"/>
        <w:ind w:left="120"/>
        <w:rPr>
          <w:lang w:val="ru-RU"/>
        </w:rPr>
      </w:pPr>
      <w:r w:rsidRPr="008C53F1">
        <w:rPr>
          <w:rFonts w:ascii="Times New Roman" w:hAnsi="Times New Roman"/>
          <w:b/>
          <w:color w:val="000000"/>
          <w:sz w:val="28"/>
          <w:lang w:val="ru-RU"/>
        </w:rPr>
        <w:t>МЕСТО УЧЕБНОГО ПРЕДМЕТА «ЛИТЕРАТУРНОЕ ЧТЕНИЕ» В УЧЕБНОМ ПЛАНЕ</w:t>
      </w:r>
    </w:p>
    <w:p w:rsidR="006A4DD2" w:rsidRPr="008C53F1" w:rsidRDefault="006A4DD2">
      <w:pPr>
        <w:spacing w:after="0" w:line="264" w:lineRule="auto"/>
        <w:ind w:left="120"/>
        <w:rPr>
          <w:lang w:val="ru-RU"/>
        </w:rPr>
      </w:pP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Предмет «Литературное чтение» преемств</w:t>
      </w:r>
      <w:r w:rsidRPr="008C53F1">
        <w:rPr>
          <w:rFonts w:ascii="Times New Roman" w:hAnsi="Times New Roman"/>
          <w:color w:val="000000"/>
          <w:sz w:val="28"/>
          <w:lang w:val="ru-RU"/>
        </w:rPr>
        <w:t>енен по отношению к предмету «Литература», который изучается в основной школе.</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На литературное чтение в 1 классе отводится 132 часа (из них </w:t>
      </w:r>
      <w:bookmarkStart w:id="2" w:name="8184041c-500f-4898-8c17-3f7c192d7a9a"/>
      <w:r w:rsidRPr="008C53F1">
        <w:rPr>
          <w:rFonts w:ascii="Times New Roman" w:hAnsi="Times New Roman"/>
          <w:color w:val="000000"/>
          <w:sz w:val="28"/>
          <w:lang w:val="ru-RU"/>
        </w:rPr>
        <w:t>не менее 80 часов</w:t>
      </w:r>
      <w:bookmarkEnd w:id="2"/>
      <w:r w:rsidRPr="008C53F1">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6A4DD2" w:rsidRPr="008C53F1" w:rsidRDefault="006A4DD2">
      <w:pPr>
        <w:rPr>
          <w:lang w:val="ru-RU"/>
        </w:rPr>
        <w:sectPr w:rsidR="006A4DD2" w:rsidRPr="008C53F1">
          <w:pgSz w:w="11906" w:h="16383"/>
          <w:pgMar w:top="1134" w:right="850" w:bottom="1134" w:left="1701" w:header="720" w:footer="720" w:gutter="0"/>
          <w:cols w:space="720"/>
        </w:sectPr>
      </w:pPr>
      <w:bookmarkStart w:id="3" w:name="block-7207936"/>
    </w:p>
    <w:bookmarkEnd w:id="3"/>
    <w:p w:rsidR="006A4DD2" w:rsidRPr="008C53F1" w:rsidRDefault="00F16002">
      <w:pPr>
        <w:spacing w:after="0" w:line="264" w:lineRule="auto"/>
        <w:ind w:left="120"/>
        <w:jc w:val="both"/>
        <w:rPr>
          <w:lang w:val="ru-RU"/>
        </w:rPr>
      </w:pPr>
      <w:r w:rsidRPr="008C53F1">
        <w:rPr>
          <w:rFonts w:ascii="Times New Roman" w:hAnsi="Times New Roman"/>
          <w:b/>
          <w:color w:val="000000"/>
          <w:sz w:val="28"/>
          <w:lang w:val="ru-RU"/>
        </w:rPr>
        <w:lastRenderedPageBreak/>
        <w:t>СОДЕРЖАНИЕ УЧЕБНОГО ПРЕДМЕТА</w:t>
      </w:r>
    </w:p>
    <w:p w:rsidR="006A4DD2" w:rsidRPr="008C53F1" w:rsidRDefault="006A4DD2">
      <w:pPr>
        <w:spacing w:after="0" w:line="264" w:lineRule="auto"/>
        <w:ind w:left="120"/>
        <w:jc w:val="both"/>
        <w:rPr>
          <w:lang w:val="ru-RU"/>
        </w:rPr>
      </w:pPr>
    </w:p>
    <w:p w:rsidR="006A4DD2" w:rsidRPr="008C53F1" w:rsidRDefault="00F16002">
      <w:pPr>
        <w:spacing w:after="0" w:line="264" w:lineRule="auto"/>
        <w:ind w:firstLine="600"/>
        <w:jc w:val="both"/>
        <w:rPr>
          <w:lang w:val="ru-RU"/>
        </w:rPr>
      </w:pPr>
      <w:r w:rsidRPr="008C53F1">
        <w:rPr>
          <w:rFonts w:ascii="Times New Roman" w:hAnsi="Times New Roman"/>
          <w:b/>
          <w:color w:val="333333"/>
          <w:sz w:val="28"/>
          <w:lang w:val="ru-RU"/>
        </w:rPr>
        <w:t>1 КЛАСС</w:t>
      </w:r>
    </w:p>
    <w:p w:rsidR="006A4DD2" w:rsidRPr="008C53F1" w:rsidRDefault="00F16002">
      <w:pPr>
        <w:spacing w:after="0" w:line="264" w:lineRule="auto"/>
        <w:ind w:firstLine="600"/>
        <w:jc w:val="both"/>
        <w:rPr>
          <w:lang w:val="ru-RU"/>
        </w:rPr>
      </w:pPr>
      <w:r w:rsidRPr="008C53F1">
        <w:rPr>
          <w:rFonts w:ascii="Times New Roman" w:hAnsi="Times New Roman"/>
          <w:b/>
          <w:color w:val="000000"/>
          <w:sz w:val="28"/>
          <w:lang w:val="ru-RU"/>
        </w:rPr>
        <w:t>Обучение грамоте</w:t>
      </w:r>
      <w:bookmarkStart w:id="4" w:name="_ftnref1"/>
      <w:r w:rsidR="006A4DD2" w:rsidRPr="006A4DD2">
        <w:fldChar w:fldCharType="begin"/>
      </w:r>
      <w:r w:rsidRPr="008C53F1">
        <w:rPr>
          <w:lang w:val="ru-RU"/>
        </w:rPr>
        <w:instrText xml:space="preserve"> </w:instrText>
      </w:r>
      <w:r>
        <w:instrText>HYPERLINK</w:instrText>
      </w:r>
      <w:r w:rsidRPr="008C53F1">
        <w:rPr>
          <w:lang w:val="ru-RU"/>
        </w:rPr>
        <w:instrText xml:space="preserve"> \</w:instrText>
      </w:r>
      <w:r>
        <w:instrText>l</w:instrText>
      </w:r>
      <w:r w:rsidRPr="008C53F1">
        <w:rPr>
          <w:lang w:val="ru-RU"/>
        </w:rPr>
        <w:instrText xml:space="preserve"> "_</w:instrText>
      </w:r>
      <w:r>
        <w:instrText>ftn</w:instrText>
      </w:r>
      <w:r w:rsidRPr="008C53F1">
        <w:rPr>
          <w:lang w:val="ru-RU"/>
        </w:rPr>
        <w:instrText>1" \</w:instrText>
      </w:r>
      <w:r>
        <w:instrText>h</w:instrText>
      </w:r>
      <w:r w:rsidRPr="008C53F1">
        <w:rPr>
          <w:lang w:val="ru-RU"/>
        </w:rPr>
        <w:instrText xml:space="preserve"> </w:instrText>
      </w:r>
      <w:r w:rsidR="006A4DD2" w:rsidRPr="006A4DD2">
        <w:fldChar w:fldCharType="separate"/>
      </w:r>
      <w:r w:rsidRPr="008C53F1">
        <w:rPr>
          <w:rFonts w:ascii="Times New Roman" w:hAnsi="Times New Roman"/>
          <w:b/>
          <w:color w:val="0000FF"/>
          <w:sz w:val="24"/>
          <w:lang w:val="ru-RU"/>
        </w:rPr>
        <w:t>[1]</w:t>
      </w:r>
      <w:r w:rsidR="006A4DD2">
        <w:rPr>
          <w:rFonts w:ascii="Times New Roman" w:hAnsi="Times New Roman"/>
          <w:b/>
          <w:color w:val="0000FF"/>
          <w:sz w:val="24"/>
        </w:rPr>
        <w:fldChar w:fldCharType="end"/>
      </w:r>
      <w:bookmarkEnd w:id="4"/>
    </w:p>
    <w:p w:rsidR="006A4DD2" w:rsidRPr="008C53F1" w:rsidRDefault="00F16002">
      <w:pPr>
        <w:spacing w:after="0" w:line="264" w:lineRule="auto"/>
        <w:ind w:firstLine="600"/>
        <w:jc w:val="both"/>
        <w:rPr>
          <w:lang w:val="ru-RU"/>
        </w:rPr>
      </w:pPr>
      <w:r w:rsidRPr="008C53F1">
        <w:rPr>
          <w:rFonts w:ascii="Times New Roman" w:hAnsi="Times New Roman"/>
          <w:b/>
          <w:color w:val="000000"/>
          <w:sz w:val="28"/>
          <w:lang w:val="ru-RU"/>
        </w:rPr>
        <w:t>Развитие речи</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Составление </w:t>
      </w:r>
      <w:r w:rsidRPr="008C53F1">
        <w:rPr>
          <w:rFonts w:ascii="Times New Roman" w:hAnsi="Times New Roman"/>
          <w:color w:val="000000"/>
          <w:sz w:val="28"/>
          <w:lang w:val="ru-RU"/>
        </w:rPr>
        <w:t>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6A4DD2" w:rsidRPr="008C53F1" w:rsidRDefault="00F16002">
      <w:pPr>
        <w:spacing w:after="0" w:line="264" w:lineRule="auto"/>
        <w:ind w:firstLine="600"/>
        <w:jc w:val="both"/>
        <w:rPr>
          <w:lang w:val="ru-RU"/>
        </w:rPr>
      </w:pPr>
      <w:r w:rsidRPr="008C53F1">
        <w:rPr>
          <w:rFonts w:ascii="Times New Roman" w:hAnsi="Times New Roman"/>
          <w:b/>
          <w:color w:val="000000"/>
          <w:sz w:val="28"/>
          <w:lang w:val="ru-RU"/>
        </w:rPr>
        <w:t>Фонетика</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w:t>
      </w:r>
      <w:r w:rsidRPr="008C53F1">
        <w:rPr>
          <w:rFonts w:ascii="Times New Roman" w:hAnsi="Times New Roman"/>
          <w:color w:val="000000"/>
          <w:sz w:val="28"/>
          <w:lang w:val="ru-RU"/>
        </w:rPr>
        <w:t>ов в слове и определение количества звуков.</w:t>
      </w:r>
    </w:p>
    <w:p w:rsidR="006A4DD2" w:rsidRPr="008C53F1" w:rsidRDefault="00F16002">
      <w:pPr>
        <w:spacing w:after="0" w:line="264" w:lineRule="auto"/>
        <w:ind w:firstLine="600"/>
        <w:jc w:val="both"/>
        <w:rPr>
          <w:lang w:val="ru-RU"/>
        </w:rPr>
      </w:pPr>
      <w:r w:rsidRPr="008C53F1">
        <w:rPr>
          <w:rFonts w:ascii="Times New Roman" w:hAnsi="Times New Roman"/>
          <w:b/>
          <w:color w:val="000000"/>
          <w:sz w:val="28"/>
          <w:lang w:val="ru-RU"/>
        </w:rPr>
        <w:t>Чтение</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w:t>
      </w:r>
      <w:r w:rsidRPr="008C53F1">
        <w:rPr>
          <w:rFonts w:ascii="Times New Roman" w:hAnsi="Times New Roman"/>
          <w:color w:val="000000"/>
          <w:sz w:val="28"/>
          <w:lang w:val="ru-RU"/>
        </w:rPr>
        <w:t>,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Орфоэпическое чтение (при переходе к чтению целыми словами). Орфографическое чтение (прого</w:t>
      </w:r>
      <w:r w:rsidRPr="008C53F1">
        <w:rPr>
          <w:rFonts w:ascii="Times New Roman" w:hAnsi="Times New Roman"/>
          <w:color w:val="000000"/>
          <w:sz w:val="28"/>
          <w:lang w:val="ru-RU"/>
        </w:rPr>
        <w:t>варивание) как средство самоконтроля при письме под диктовку и при списывании.</w:t>
      </w:r>
    </w:p>
    <w:p w:rsidR="006A4DD2" w:rsidRPr="008C53F1" w:rsidRDefault="00F16002">
      <w:pPr>
        <w:spacing w:after="0" w:line="264" w:lineRule="auto"/>
        <w:ind w:firstLine="600"/>
        <w:jc w:val="both"/>
        <w:rPr>
          <w:lang w:val="ru-RU"/>
        </w:rPr>
      </w:pPr>
      <w:r w:rsidRPr="008C53F1">
        <w:rPr>
          <w:rFonts w:ascii="Times New Roman" w:hAnsi="Times New Roman"/>
          <w:b/>
          <w:color w:val="000000"/>
          <w:sz w:val="28"/>
          <w:lang w:val="ru-RU"/>
        </w:rPr>
        <w:t>СИСТЕМАТИЧЕСКИЙ КУРС</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Сказка фольклорная (народная) и литературная (авторская).</w:t>
      </w:r>
      <w:r w:rsidRPr="008C53F1">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w:t>
      </w:r>
      <w:r w:rsidRPr="008C53F1">
        <w:rPr>
          <w:rFonts w:ascii="Times New Roman" w:hAnsi="Times New Roman"/>
          <w:color w:val="000000"/>
          <w:sz w:val="28"/>
          <w:lang w:val="ru-RU"/>
        </w:rPr>
        <w:t xml:space="preserve">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w:t>
      </w:r>
      <w:r w:rsidRPr="008C53F1">
        <w:rPr>
          <w:rFonts w:ascii="Times New Roman" w:hAnsi="Times New Roman"/>
          <w:color w:val="000000"/>
          <w:sz w:val="28"/>
          <w:lang w:val="ru-RU"/>
        </w:rPr>
        <w:t>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Произведения для </w:t>
      </w:r>
      <w:r w:rsidRPr="008C53F1">
        <w:rPr>
          <w:rFonts w:ascii="Times New Roman" w:hAnsi="Times New Roman"/>
          <w:color w:val="000000"/>
          <w:sz w:val="28"/>
          <w:lang w:val="ru-RU"/>
        </w:rPr>
        <w:t xml:space="preserve">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8C53F1">
        <w:rPr>
          <w:rFonts w:ascii="Times New Roman" w:hAnsi="Times New Roman"/>
          <w:color w:val="000000"/>
          <w:sz w:val="28"/>
          <w:lang w:val="ru-RU"/>
        </w:rPr>
        <w:t>и другие (по выбору).</w:t>
      </w:r>
      <w:bookmarkEnd w:id="5"/>
      <w:r w:rsidRPr="008C53F1">
        <w:rPr>
          <w:rFonts w:ascii="Times New Roman" w:hAnsi="Times New Roman"/>
          <w:color w:val="000000"/>
          <w:sz w:val="28"/>
          <w:lang w:val="ru-RU"/>
        </w:rPr>
        <w:t xml:space="preserve"> </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Произведения о детях и для детей.</w:t>
      </w:r>
      <w:r w:rsidRPr="008C53F1">
        <w:rPr>
          <w:rFonts w:ascii="Times New Roman" w:hAnsi="Times New Roman"/>
          <w:color w:val="000000"/>
          <w:sz w:val="28"/>
          <w:lang w:val="ru-RU"/>
        </w:rPr>
        <w:t xml:space="preserve"> Понятие «тема произвед</w:t>
      </w:r>
      <w:r w:rsidRPr="008C53F1">
        <w:rPr>
          <w:rFonts w:ascii="Times New Roman" w:hAnsi="Times New Roman"/>
          <w:color w:val="000000"/>
          <w:sz w:val="28"/>
          <w:lang w:val="ru-RU"/>
        </w:rPr>
        <w:t xml:space="preserve">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8C53F1">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w:t>
      </w:r>
      <w:r w:rsidRPr="008C53F1">
        <w:rPr>
          <w:rFonts w:ascii="Times New Roman" w:hAnsi="Times New Roman"/>
          <w:color w:val="000000"/>
          <w:sz w:val="28"/>
          <w:lang w:val="ru-RU"/>
        </w:rPr>
        <w:t>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w:t>
      </w:r>
      <w:r w:rsidRPr="008C53F1">
        <w:rPr>
          <w:rFonts w:ascii="Times New Roman" w:hAnsi="Times New Roman"/>
          <w:color w:val="000000"/>
          <w:sz w:val="28"/>
          <w:lang w:val="ru-RU"/>
        </w:rPr>
        <w:t>ения и его идеей. Осознание нравственно-этических понятий: друг, дружба, забота, труд, взаимопомощь.</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В.А. Осеева «Три т</w:t>
      </w:r>
      <w:r w:rsidRPr="008C53F1">
        <w:rPr>
          <w:rFonts w:ascii="Times New Roman" w:hAnsi="Times New Roman"/>
          <w:color w:val="000000"/>
          <w:sz w:val="28"/>
          <w:lang w:val="ru-RU"/>
        </w:rPr>
        <w:t xml:space="preserve">оварища», А.Л. Барто «Я – лишний», Ю.И. Ермолаев «Лучший друг» </w:t>
      </w:r>
      <w:bookmarkStart w:id="6" w:name="fea8cf03-c8e1-4ed3-94a3-40e6561a8359"/>
      <w:r w:rsidRPr="008C53F1">
        <w:rPr>
          <w:rFonts w:ascii="Times New Roman" w:hAnsi="Times New Roman"/>
          <w:color w:val="000000"/>
          <w:sz w:val="28"/>
          <w:lang w:val="ru-RU"/>
        </w:rPr>
        <w:t>и другие (по выбору).</w:t>
      </w:r>
      <w:bookmarkEnd w:id="6"/>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 xml:space="preserve">Произведения о родной природе. </w:t>
      </w:r>
      <w:r w:rsidRPr="008C53F1">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w:t>
      </w:r>
      <w:r w:rsidRPr="008C53F1">
        <w:rPr>
          <w:rFonts w:ascii="Times New Roman" w:hAnsi="Times New Roman"/>
          <w:color w:val="000000"/>
          <w:sz w:val="28"/>
          <w:lang w:val="ru-RU"/>
        </w:rPr>
        <w:t xml:space="preserve">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w:t>
      </w:r>
      <w:r w:rsidRPr="008C53F1">
        <w:rPr>
          <w:rFonts w:ascii="Times New Roman" w:hAnsi="Times New Roman"/>
          <w:color w:val="000000"/>
          <w:sz w:val="28"/>
          <w:lang w:val="ru-RU"/>
        </w:rPr>
        <w:t>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w:t>
      </w:r>
      <w:r w:rsidRPr="008C53F1">
        <w:rPr>
          <w:rFonts w:ascii="Times New Roman" w:hAnsi="Times New Roman"/>
          <w:color w:val="000000"/>
          <w:sz w:val="28"/>
          <w:lang w:val="ru-RU"/>
        </w:rPr>
        <w:t xml:space="preserve"> Роль интонации при выразительном чтении. Интонационный рисунок выразительного чтения: ритм, темп, сила голоса.</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Устное народное творчество – малые фольклорные жанры</w:t>
      </w:r>
      <w:r w:rsidRPr="008C53F1">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w:t>
      </w:r>
      <w:r w:rsidRPr="008C53F1">
        <w:rPr>
          <w:rFonts w:ascii="Times New Roman" w:hAnsi="Times New Roman"/>
          <w:color w:val="000000"/>
          <w:sz w:val="28"/>
          <w:lang w:val="ru-RU"/>
        </w:rPr>
        <w:t>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w:t>
      </w:r>
      <w:r w:rsidRPr="008C53F1">
        <w:rPr>
          <w:rFonts w:ascii="Times New Roman" w:hAnsi="Times New Roman"/>
          <w:color w:val="000000"/>
          <w:sz w:val="28"/>
          <w:lang w:val="ru-RU"/>
        </w:rPr>
        <w:t>дрости, средство воспитания понимания жизненных правил.</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Произведения для чтения: потешки, загадки, пословицы.</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Произведения о братьях наших меньших</w:t>
      </w:r>
      <w:r w:rsidRPr="008C53F1">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w:t>
      </w:r>
      <w:r w:rsidRPr="008C53F1">
        <w:rPr>
          <w:rFonts w:ascii="Times New Roman" w:hAnsi="Times New Roman"/>
          <w:color w:val="000000"/>
          <w:sz w:val="28"/>
          <w:lang w:val="ru-RU"/>
        </w:rPr>
        <w:t>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w:t>
      </w:r>
      <w:r w:rsidRPr="008C53F1">
        <w:rPr>
          <w:rFonts w:ascii="Times New Roman" w:hAnsi="Times New Roman"/>
          <w:color w:val="000000"/>
          <w:sz w:val="28"/>
          <w:lang w:val="ru-RU"/>
        </w:rPr>
        <w:t>ых.</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7" w:name="fce98a40-ae0b-4d2c-875d-505cf2d5a21d"/>
      <w:r w:rsidRPr="008C53F1">
        <w:rPr>
          <w:rFonts w:ascii="Times New Roman" w:hAnsi="Times New Roman"/>
          <w:color w:val="000000"/>
          <w:sz w:val="28"/>
          <w:lang w:val="ru-RU"/>
        </w:rPr>
        <w:t>и другие.</w:t>
      </w:r>
      <w:bookmarkEnd w:id="7"/>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Произведения о маме.</w:t>
      </w:r>
      <w:r w:rsidRPr="008C53F1">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w:t>
      </w:r>
      <w:r w:rsidRPr="008C53F1">
        <w:rPr>
          <w:rFonts w:ascii="Times New Roman" w:hAnsi="Times New Roman"/>
          <w:color w:val="000000"/>
          <w:sz w:val="28"/>
          <w:lang w:val="ru-RU"/>
        </w:rPr>
        <w:t xml:space="preserve">римере доступных произведений Е. А. Благининой, А. Л. Барто, А. В. Митяева </w:t>
      </w:r>
      <w:bookmarkStart w:id="8" w:name="a3da6f91-f80f-4d4a-8e62-998ba5c8e117"/>
      <w:r w:rsidRPr="008C53F1">
        <w:rPr>
          <w:rFonts w:ascii="Times New Roman" w:hAnsi="Times New Roman"/>
          <w:color w:val="000000"/>
          <w:sz w:val="28"/>
          <w:lang w:val="ru-RU"/>
        </w:rPr>
        <w:t>и др.</w:t>
      </w:r>
      <w:bookmarkEnd w:id="8"/>
      <w:r w:rsidRPr="008C53F1">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w:t>
      </w:r>
      <w:r w:rsidRPr="008C53F1">
        <w:rPr>
          <w:rFonts w:ascii="Times New Roman" w:hAnsi="Times New Roman"/>
          <w:color w:val="000000"/>
          <w:sz w:val="28"/>
          <w:lang w:val="ru-RU"/>
        </w:rPr>
        <w:t>одных людях.</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9" w:name="e4e52ce4-82f6-450f-a8ef-39f9bea95300"/>
      <w:r w:rsidRPr="008C53F1">
        <w:rPr>
          <w:rFonts w:ascii="Times New Roman" w:hAnsi="Times New Roman"/>
          <w:color w:val="000000"/>
          <w:sz w:val="28"/>
          <w:lang w:val="ru-RU"/>
        </w:rPr>
        <w:t>и другие (по выбору).</w:t>
      </w:r>
      <w:bookmarkEnd w:id="9"/>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8C53F1">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Произведения для чтения: Р.С. С</w:t>
      </w:r>
      <w:r w:rsidRPr="008C53F1">
        <w:rPr>
          <w:rFonts w:ascii="Times New Roman" w:hAnsi="Times New Roman"/>
          <w:color w:val="000000"/>
          <w:sz w:val="28"/>
          <w:lang w:val="ru-RU"/>
        </w:rPr>
        <w:t xml:space="preserve">еф «Чудо», В.В. Лунин «Я видел чудо», Б.В. Заходер «Моя Вообразилия», Ю.П. Мориц «Сто фантазий» </w:t>
      </w:r>
      <w:bookmarkStart w:id="10" w:name="1276de16-2d11-43d3-bead-a64a93ae8cc5"/>
      <w:r w:rsidRPr="008C53F1">
        <w:rPr>
          <w:rFonts w:ascii="Times New Roman" w:hAnsi="Times New Roman"/>
          <w:color w:val="333333"/>
          <w:sz w:val="28"/>
          <w:lang w:val="ru-RU"/>
        </w:rPr>
        <w:t>и другие (по выбору).</w:t>
      </w:r>
      <w:bookmarkEnd w:id="10"/>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Библиографическая культура</w:t>
      </w:r>
      <w:r w:rsidRPr="008C53F1">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w:t>
      </w:r>
      <w:r w:rsidRPr="008C53F1">
        <w:rPr>
          <w:rFonts w:ascii="Times New Roman" w:hAnsi="Times New Roman"/>
          <w:color w:val="000000"/>
          <w:sz w:val="28"/>
          <w:lang w:val="ru-RU"/>
        </w:rPr>
        <w:t>ллюстрации – элементы ориентировки в книге. Умение использовать тематический каталог при выборе книг в библиотеке.</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Изучение литературного чтения в 1 классе способствует освоению на пропедевтическом уровне ряда универсальных учебных действий: познавательных</w:t>
      </w:r>
      <w:r w:rsidRPr="008C53F1">
        <w:rPr>
          <w:rFonts w:ascii="Times New Roman" w:hAnsi="Times New Roman"/>
          <w:color w:val="000000"/>
          <w:sz w:val="28"/>
          <w:lang w:val="ru-RU"/>
        </w:rPr>
        <w:t xml:space="preserve">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Базовые логические действия</w:t>
      </w:r>
      <w:r w:rsidRPr="008C53F1">
        <w:rPr>
          <w:rFonts w:ascii="Times New Roman" w:hAnsi="Times New Roman"/>
          <w:color w:val="000000"/>
          <w:sz w:val="28"/>
          <w:lang w:val="ru-RU"/>
        </w:rPr>
        <w:t xml:space="preserve"> как часть познавательных универсальных учебных действий способствуют формиро</w:t>
      </w:r>
      <w:r w:rsidRPr="008C53F1">
        <w:rPr>
          <w:rFonts w:ascii="Times New Roman" w:hAnsi="Times New Roman"/>
          <w:color w:val="000000"/>
          <w:sz w:val="28"/>
          <w:lang w:val="ru-RU"/>
        </w:rPr>
        <w:t>ванию умений:</w:t>
      </w:r>
    </w:p>
    <w:p w:rsidR="006A4DD2" w:rsidRPr="008C53F1" w:rsidRDefault="00F16002">
      <w:pPr>
        <w:numPr>
          <w:ilvl w:val="0"/>
          <w:numId w:val="2"/>
        </w:numPr>
        <w:spacing w:after="0" w:line="264" w:lineRule="auto"/>
        <w:jc w:val="both"/>
        <w:rPr>
          <w:lang w:val="ru-RU"/>
        </w:rPr>
      </w:pPr>
      <w:r w:rsidRPr="008C53F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6A4DD2" w:rsidRPr="008C53F1" w:rsidRDefault="00F16002">
      <w:pPr>
        <w:numPr>
          <w:ilvl w:val="0"/>
          <w:numId w:val="2"/>
        </w:numPr>
        <w:spacing w:after="0" w:line="264" w:lineRule="auto"/>
        <w:jc w:val="both"/>
        <w:rPr>
          <w:lang w:val="ru-RU"/>
        </w:rPr>
      </w:pPr>
      <w:r w:rsidRPr="008C53F1">
        <w:rPr>
          <w:rFonts w:ascii="Times New Roman" w:hAnsi="Times New Roman"/>
          <w:color w:val="000000"/>
          <w:sz w:val="28"/>
          <w:lang w:val="ru-RU"/>
        </w:rPr>
        <w:t>понимать фактическое содержание прочитанного или прослушанного текста;</w:t>
      </w:r>
    </w:p>
    <w:p w:rsidR="006A4DD2" w:rsidRPr="008C53F1" w:rsidRDefault="00F16002">
      <w:pPr>
        <w:numPr>
          <w:ilvl w:val="0"/>
          <w:numId w:val="2"/>
        </w:numPr>
        <w:spacing w:after="0" w:line="264" w:lineRule="auto"/>
        <w:jc w:val="both"/>
        <w:rPr>
          <w:lang w:val="ru-RU"/>
        </w:rPr>
      </w:pPr>
      <w:r w:rsidRPr="008C53F1">
        <w:rPr>
          <w:rFonts w:ascii="Times New Roman" w:hAnsi="Times New Roman"/>
          <w:color w:val="000000"/>
          <w:sz w:val="28"/>
          <w:lang w:val="ru-RU"/>
        </w:rPr>
        <w:t>ориентироват</w:t>
      </w:r>
      <w:r w:rsidRPr="008C53F1">
        <w:rPr>
          <w:rFonts w:ascii="Times New Roman" w:hAnsi="Times New Roman"/>
          <w:color w:val="000000"/>
          <w:sz w:val="28"/>
          <w:lang w:val="ru-RU"/>
        </w:rPr>
        <w:t>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6A4DD2" w:rsidRPr="008C53F1" w:rsidRDefault="00F16002">
      <w:pPr>
        <w:numPr>
          <w:ilvl w:val="0"/>
          <w:numId w:val="2"/>
        </w:numPr>
        <w:spacing w:after="0" w:line="264" w:lineRule="auto"/>
        <w:jc w:val="both"/>
        <w:rPr>
          <w:lang w:val="ru-RU"/>
        </w:rPr>
      </w:pPr>
      <w:r w:rsidRPr="008C53F1">
        <w:rPr>
          <w:rFonts w:ascii="Times New Roman" w:hAnsi="Times New Roman"/>
          <w:color w:val="000000"/>
          <w:sz w:val="28"/>
          <w:lang w:val="ru-RU"/>
        </w:rPr>
        <w:lastRenderedPageBreak/>
        <w:t>различать и группировать произведения по жанрам</w:t>
      </w:r>
      <w:r w:rsidRPr="008C53F1">
        <w:rPr>
          <w:rFonts w:ascii="Times New Roman" w:hAnsi="Times New Roman"/>
          <w:color w:val="000000"/>
          <w:sz w:val="28"/>
          <w:lang w:val="ru-RU"/>
        </w:rPr>
        <w:t xml:space="preserve"> (загадки, пословицы, сказки (фольклорная и литературная), стихотворение, рассказ);</w:t>
      </w:r>
    </w:p>
    <w:p w:rsidR="006A4DD2" w:rsidRPr="008C53F1" w:rsidRDefault="00F16002">
      <w:pPr>
        <w:numPr>
          <w:ilvl w:val="0"/>
          <w:numId w:val="2"/>
        </w:numPr>
        <w:spacing w:after="0" w:line="264" w:lineRule="auto"/>
        <w:jc w:val="both"/>
        <w:rPr>
          <w:lang w:val="ru-RU"/>
        </w:rPr>
      </w:pPr>
      <w:r w:rsidRPr="008C53F1">
        <w:rPr>
          <w:rFonts w:ascii="Times New Roman" w:hAnsi="Times New Roman"/>
          <w:color w:val="000000"/>
          <w:sz w:val="28"/>
          <w:lang w:val="ru-RU"/>
        </w:rPr>
        <w:t xml:space="preserve">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w:t>
      </w:r>
      <w:r w:rsidRPr="008C53F1">
        <w:rPr>
          <w:rFonts w:ascii="Times New Roman" w:hAnsi="Times New Roman"/>
          <w:color w:val="000000"/>
          <w:sz w:val="28"/>
          <w:lang w:val="ru-RU"/>
        </w:rPr>
        <w:t>поступкам, задавать вопросы по фактическому содержанию;</w:t>
      </w:r>
    </w:p>
    <w:p w:rsidR="006A4DD2" w:rsidRPr="008C53F1" w:rsidRDefault="00F16002">
      <w:pPr>
        <w:numPr>
          <w:ilvl w:val="0"/>
          <w:numId w:val="2"/>
        </w:numPr>
        <w:spacing w:after="0" w:line="264" w:lineRule="auto"/>
        <w:jc w:val="both"/>
        <w:rPr>
          <w:lang w:val="ru-RU"/>
        </w:rPr>
      </w:pPr>
      <w:r w:rsidRPr="008C53F1">
        <w:rPr>
          <w:rFonts w:ascii="Times New Roman" w:hAnsi="Times New Roman"/>
          <w:color w:val="000000"/>
          <w:sz w:val="28"/>
          <w:lang w:val="ru-RU"/>
        </w:rPr>
        <w:t>сравнивать произведения по теме, настроению, которое оно вызывает.</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Работа с информацией</w:t>
      </w:r>
      <w:r w:rsidRPr="008C53F1">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6A4DD2" w:rsidRPr="008C53F1" w:rsidRDefault="00F16002">
      <w:pPr>
        <w:numPr>
          <w:ilvl w:val="0"/>
          <w:numId w:val="3"/>
        </w:numPr>
        <w:spacing w:after="0" w:line="264" w:lineRule="auto"/>
        <w:jc w:val="both"/>
        <w:rPr>
          <w:lang w:val="ru-RU"/>
        </w:rPr>
      </w:pPr>
      <w:r w:rsidRPr="008C53F1">
        <w:rPr>
          <w:rFonts w:ascii="Times New Roman" w:hAnsi="Times New Roman"/>
          <w:color w:val="000000"/>
          <w:sz w:val="28"/>
          <w:lang w:val="ru-RU"/>
        </w:rPr>
        <w:t>понимать, что текст пр</w:t>
      </w:r>
      <w:r w:rsidRPr="008C53F1">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6A4DD2" w:rsidRPr="008C53F1" w:rsidRDefault="00F16002">
      <w:pPr>
        <w:numPr>
          <w:ilvl w:val="0"/>
          <w:numId w:val="3"/>
        </w:numPr>
        <w:spacing w:after="0" w:line="264" w:lineRule="auto"/>
        <w:jc w:val="both"/>
        <w:rPr>
          <w:lang w:val="ru-RU"/>
        </w:rPr>
      </w:pPr>
      <w:r w:rsidRPr="008C53F1">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Коммуникативные универсальные у</w:t>
      </w:r>
      <w:r w:rsidRPr="008C53F1">
        <w:rPr>
          <w:rFonts w:ascii="Times New Roman" w:hAnsi="Times New Roman"/>
          <w:i/>
          <w:color w:val="000000"/>
          <w:sz w:val="28"/>
          <w:lang w:val="ru-RU"/>
        </w:rPr>
        <w:t>чебные действия</w:t>
      </w:r>
      <w:r w:rsidRPr="008C53F1">
        <w:rPr>
          <w:rFonts w:ascii="Times New Roman" w:hAnsi="Times New Roman"/>
          <w:color w:val="000000"/>
          <w:sz w:val="28"/>
          <w:lang w:val="ru-RU"/>
        </w:rPr>
        <w:t xml:space="preserve"> способствуют формированию умений:</w:t>
      </w:r>
    </w:p>
    <w:p w:rsidR="006A4DD2" w:rsidRPr="008C53F1" w:rsidRDefault="00F16002">
      <w:pPr>
        <w:numPr>
          <w:ilvl w:val="0"/>
          <w:numId w:val="4"/>
        </w:numPr>
        <w:spacing w:after="0" w:line="264" w:lineRule="auto"/>
        <w:jc w:val="both"/>
        <w:rPr>
          <w:lang w:val="ru-RU"/>
        </w:rPr>
      </w:pPr>
      <w:r w:rsidRPr="008C53F1">
        <w:rPr>
          <w:rFonts w:ascii="Times New Roman" w:hAnsi="Times New Roman"/>
          <w:color w:val="000000"/>
          <w:sz w:val="28"/>
          <w:lang w:val="ru-RU"/>
        </w:rPr>
        <w:t>читать наизусть стихотворения, соблюдать орфоэпические и пунктуационные нормы;</w:t>
      </w:r>
    </w:p>
    <w:p w:rsidR="006A4DD2" w:rsidRPr="008C53F1" w:rsidRDefault="00F16002">
      <w:pPr>
        <w:numPr>
          <w:ilvl w:val="0"/>
          <w:numId w:val="4"/>
        </w:numPr>
        <w:spacing w:after="0" w:line="264" w:lineRule="auto"/>
        <w:jc w:val="both"/>
        <w:rPr>
          <w:lang w:val="ru-RU"/>
        </w:rPr>
      </w:pPr>
      <w:r w:rsidRPr="008C53F1">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w:t>
      </w:r>
      <w:r w:rsidRPr="008C53F1">
        <w:rPr>
          <w:rFonts w:ascii="Times New Roman" w:hAnsi="Times New Roman"/>
          <w:color w:val="000000"/>
          <w:sz w:val="28"/>
          <w:lang w:val="ru-RU"/>
        </w:rPr>
        <w:t xml:space="preserve"> своё отношение к обсуждаемой проблеме;</w:t>
      </w:r>
    </w:p>
    <w:p w:rsidR="006A4DD2" w:rsidRPr="008C53F1" w:rsidRDefault="00F16002">
      <w:pPr>
        <w:numPr>
          <w:ilvl w:val="0"/>
          <w:numId w:val="4"/>
        </w:numPr>
        <w:spacing w:after="0" w:line="264" w:lineRule="auto"/>
        <w:jc w:val="both"/>
        <w:rPr>
          <w:lang w:val="ru-RU"/>
        </w:rPr>
      </w:pPr>
      <w:r w:rsidRPr="008C53F1">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6A4DD2" w:rsidRPr="008C53F1" w:rsidRDefault="00F16002">
      <w:pPr>
        <w:numPr>
          <w:ilvl w:val="0"/>
          <w:numId w:val="4"/>
        </w:numPr>
        <w:spacing w:after="0" w:line="264" w:lineRule="auto"/>
        <w:jc w:val="both"/>
        <w:rPr>
          <w:lang w:val="ru-RU"/>
        </w:rPr>
      </w:pPr>
      <w:r w:rsidRPr="008C53F1">
        <w:rPr>
          <w:rFonts w:ascii="Times New Roman" w:hAnsi="Times New Roman"/>
          <w:color w:val="000000"/>
          <w:sz w:val="28"/>
          <w:lang w:val="ru-RU"/>
        </w:rPr>
        <w:t>объяснять своими словами значение изученных понятий;</w:t>
      </w:r>
    </w:p>
    <w:p w:rsidR="006A4DD2" w:rsidRPr="008C53F1" w:rsidRDefault="00F16002">
      <w:pPr>
        <w:numPr>
          <w:ilvl w:val="0"/>
          <w:numId w:val="4"/>
        </w:numPr>
        <w:spacing w:after="0" w:line="264" w:lineRule="auto"/>
        <w:jc w:val="both"/>
        <w:rPr>
          <w:lang w:val="ru-RU"/>
        </w:rPr>
      </w:pPr>
      <w:r w:rsidRPr="008C53F1">
        <w:rPr>
          <w:rFonts w:ascii="Times New Roman" w:hAnsi="Times New Roman"/>
          <w:color w:val="000000"/>
          <w:sz w:val="28"/>
          <w:lang w:val="ru-RU"/>
        </w:rPr>
        <w:t>описывать своё настроение после слушания (чтения) стихотворений, ска</w:t>
      </w:r>
      <w:r w:rsidRPr="008C53F1">
        <w:rPr>
          <w:rFonts w:ascii="Times New Roman" w:hAnsi="Times New Roman"/>
          <w:color w:val="000000"/>
          <w:sz w:val="28"/>
          <w:lang w:val="ru-RU"/>
        </w:rPr>
        <w:t>зок, рассказов.</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Регулятивные универсальные учебные действия</w:t>
      </w:r>
      <w:r w:rsidRPr="008C53F1">
        <w:rPr>
          <w:rFonts w:ascii="Times New Roman" w:hAnsi="Times New Roman"/>
          <w:color w:val="000000"/>
          <w:sz w:val="28"/>
          <w:lang w:val="ru-RU"/>
        </w:rPr>
        <w:t xml:space="preserve"> способствуют формированию умений:</w:t>
      </w:r>
    </w:p>
    <w:p w:rsidR="006A4DD2" w:rsidRPr="008C53F1" w:rsidRDefault="00F16002">
      <w:pPr>
        <w:numPr>
          <w:ilvl w:val="0"/>
          <w:numId w:val="5"/>
        </w:numPr>
        <w:spacing w:after="0" w:line="264" w:lineRule="auto"/>
        <w:jc w:val="both"/>
        <w:rPr>
          <w:lang w:val="ru-RU"/>
        </w:rPr>
      </w:pPr>
      <w:r w:rsidRPr="008C53F1">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6A4DD2" w:rsidRPr="008C53F1" w:rsidRDefault="00F16002">
      <w:pPr>
        <w:numPr>
          <w:ilvl w:val="0"/>
          <w:numId w:val="5"/>
        </w:numPr>
        <w:spacing w:after="0" w:line="264" w:lineRule="auto"/>
        <w:jc w:val="both"/>
        <w:rPr>
          <w:lang w:val="ru-RU"/>
        </w:rPr>
      </w:pPr>
      <w:r w:rsidRPr="008C53F1">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6A4DD2" w:rsidRPr="008C53F1" w:rsidRDefault="00F16002">
      <w:pPr>
        <w:numPr>
          <w:ilvl w:val="0"/>
          <w:numId w:val="5"/>
        </w:numPr>
        <w:spacing w:after="0" w:line="264" w:lineRule="auto"/>
        <w:jc w:val="both"/>
        <w:rPr>
          <w:lang w:val="ru-RU"/>
        </w:rPr>
      </w:pPr>
      <w:r w:rsidRPr="008C53F1">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Совместная деятельность</w:t>
      </w:r>
      <w:r w:rsidRPr="008C53F1">
        <w:rPr>
          <w:rFonts w:ascii="Times New Roman" w:hAnsi="Times New Roman"/>
          <w:color w:val="000000"/>
          <w:sz w:val="28"/>
          <w:lang w:val="ru-RU"/>
        </w:rPr>
        <w:t xml:space="preserve"> способствует формированию умений:</w:t>
      </w:r>
    </w:p>
    <w:p w:rsidR="006A4DD2" w:rsidRPr="008C53F1" w:rsidRDefault="00F16002">
      <w:pPr>
        <w:numPr>
          <w:ilvl w:val="0"/>
          <w:numId w:val="6"/>
        </w:numPr>
        <w:spacing w:after="0" w:line="264" w:lineRule="auto"/>
        <w:jc w:val="both"/>
        <w:rPr>
          <w:lang w:val="ru-RU"/>
        </w:rPr>
      </w:pPr>
      <w:r w:rsidRPr="008C53F1">
        <w:rPr>
          <w:rFonts w:ascii="Times New Roman" w:hAnsi="Times New Roman"/>
          <w:color w:val="000000"/>
          <w:sz w:val="28"/>
          <w:lang w:val="ru-RU"/>
        </w:rPr>
        <w:t>проявлять желание работать в п</w:t>
      </w:r>
      <w:r w:rsidRPr="008C53F1">
        <w:rPr>
          <w:rFonts w:ascii="Times New Roman" w:hAnsi="Times New Roman"/>
          <w:color w:val="000000"/>
          <w:sz w:val="28"/>
          <w:lang w:val="ru-RU"/>
        </w:rPr>
        <w:t>арах, небольших группах;</w:t>
      </w:r>
    </w:p>
    <w:p w:rsidR="006A4DD2" w:rsidRPr="008C53F1" w:rsidRDefault="00F16002">
      <w:pPr>
        <w:numPr>
          <w:ilvl w:val="0"/>
          <w:numId w:val="6"/>
        </w:numPr>
        <w:spacing w:after="0" w:line="264" w:lineRule="auto"/>
        <w:jc w:val="both"/>
        <w:rPr>
          <w:lang w:val="ru-RU"/>
        </w:rPr>
      </w:pPr>
      <w:r w:rsidRPr="008C53F1">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6A4DD2" w:rsidRPr="008C53F1" w:rsidRDefault="006A4DD2">
      <w:pPr>
        <w:spacing w:after="0" w:line="264" w:lineRule="auto"/>
        <w:ind w:left="120"/>
        <w:jc w:val="both"/>
        <w:rPr>
          <w:lang w:val="ru-RU"/>
        </w:rPr>
      </w:pPr>
    </w:p>
    <w:p w:rsidR="006A4DD2" w:rsidRPr="008C53F1" w:rsidRDefault="00F16002">
      <w:pPr>
        <w:spacing w:after="0" w:line="264" w:lineRule="auto"/>
        <w:ind w:left="120"/>
        <w:jc w:val="both"/>
        <w:rPr>
          <w:lang w:val="ru-RU"/>
        </w:rPr>
      </w:pPr>
      <w:r w:rsidRPr="008C53F1">
        <w:rPr>
          <w:rFonts w:ascii="Times New Roman" w:hAnsi="Times New Roman"/>
          <w:b/>
          <w:color w:val="000000"/>
          <w:sz w:val="28"/>
          <w:lang w:val="ru-RU"/>
        </w:rPr>
        <w:t>2 КЛАСС</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О нашей Родине.</w:t>
      </w:r>
      <w:r w:rsidRPr="008C53F1">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w:t>
      </w:r>
      <w:r w:rsidRPr="008C53F1">
        <w:rPr>
          <w:rFonts w:ascii="Times New Roman" w:hAnsi="Times New Roman"/>
          <w:color w:val="000000"/>
          <w:sz w:val="28"/>
          <w:lang w:val="ru-RU"/>
        </w:rPr>
        <w:t xml:space="preserve"> Савинова, А. А. Прокофьева </w:t>
      </w:r>
      <w:bookmarkStart w:id="11" w:name="eb176ee2-af43-40d4-a1ee-b090419c1179"/>
      <w:r w:rsidRPr="008C53F1">
        <w:rPr>
          <w:rFonts w:ascii="Times New Roman" w:hAnsi="Times New Roman"/>
          <w:color w:val="000000"/>
          <w:sz w:val="28"/>
          <w:lang w:val="ru-RU"/>
        </w:rPr>
        <w:t>и др.</w:t>
      </w:r>
      <w:bookmarkEnd w:id="11"/>
      <w:r w:rsidRPr="008C53F1">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w:t>
      </w:r>
      <w:r w:rsidRPr="008C53F1">
        <w:rPr>
          <w:rFonts w:ascii="Times New Roman" w:hAnsi="Times New Roman"/>
          <w:color w:val="000000"/>
          <w:sz w:val="28"/>
          <w:lang w:val="ru-RU"/>
        </w:rPr>
        <w:t xml:space="preserve">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8C53F1">
        <w:rPr>
          <w:rFonts w:ascii="Times New Roman" w:hAnsi="Times New Roman"/>
          <w:color w:val="000000"/>
          <w:sz w:val="28"/>
          <w:lang w:val="ru-RU"/>
        </w:rPr>
        <w:t>и др.</w:t>
      </w:r>
      <w:bookmarkEnd w:id="12"/>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Произведения для чтения: И.С. Никитин «Русь», Ф</w:t>
      </w:r>
      <w:r w:rsidRPr="008C53F1">
        <w:rPr>
          <w:rFonts w:ascii="Times New Roman" w:hAnsi="Times New Roman"/>
          <w:color w:val="000000"/>
          <w:sz w:val="28"/>
          <w:lang w:val="ru-RU"/>
        </w:rPr>
        <w:t xml:space="preserve">.П. Савинов «Родина», А.А. Прокофьев «Родина» </w:t>
      </w:r>
      <w:bookmarkStart w:id="13" w:name="60d4b361-5c35-450d-9ed8-60410acf6db4"/>
      <w:r w:rsidRPr="008C53F1">
        <w:rPr>
          <w:rFonts w:ascii="Times New Roman" w:hAnsi="Times New Roman"/>
          <w:color w:val="000000"/>
          <w:sz w:val="28"/>
          <w:lang w:val="ru-RU"/>
        </w:rPr>
        <w:t>и другие (по выбору)</w:t>
      </w:r>
      <w:bookmarkEnd w:id="13"/>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Фольклор (устное народное творчество).</w:t>
      </w:r>
      <w:r w:rsidRPr="008C53F1">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w:t>
      </w:r>
      <w:r w:rsidRPr="008C53F1">
        <w:rPr>
          <w:rFonts w:ascii="Times New Roman" w:hAnsi="Times New Roman"/>
          <w:color w:val="000000"/>
          <w:sz w:val="28"/>
          <w:lang w:val="ru-RU"/>
        </w:rPr>
        <w:t>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w:t>
      </w:r>
      <w:r w:rsidRPr="008C53F1">
        <w:rPr>
          <w:rFonts w:ascii="Times New Roman" w:hAnsi="Times New Roman"/>
          <w:color w:val="000000"/>
          <w:sz w:val="28"/>
          <w:lang w:val="ru-RU"/>
        </w:rPr>
        <w:t>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w:t>
      </w:r>
      <w:r w:rsidRPr="008C53F1">
        <w:rPr>
          <w:rFonts w:ascii="Times New Roman" w:hAnsi="Times New Roman"/>
          <w:color w:val="000000"/>
          <w:sz w:val="28"/>
          <w:lang w:val="ru-RU"/>
        </w:rPr>
        <w:t>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w:t>
      </w:r>
      <w:r w:rsidRPr="008C53F1">
        <w:rPr>
          <w:rFonts w:ascii="Times New Roman" w:hAnsi="Times New Roman"/>
          <w:color w:val="000000"/>
          <w:sz w:val="28"/>
          <w:lang w:val="ru-RU"/>
        </w:rPr>
        <w:t xml:space="preserve">егурочка», сказки народов России </w:t>
      </w:r>
      <w:bookmarkStart w:id="14" w:name="d90ce49e-f5c7-4bfc-ba4a-92feb4e54a52"/>
      <w:r w:rsidRPr="008C53F1">
        <w:rPr>
          <w:rFonts w:ascii="Times New Roman" w:hAnsi="Times New Roman"/>
          <w:color w:val="000000"/>
          <w:sz w:val="28"/>
          <w:lang w:val="ru-RU"/>
        </w:rPr>
        <w:t>(1-2 произведения) и другие.</w:t>
      </w:r>
      <w:bookmarkEnd w:id="14"/>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Звуки и краски родной природы в разные времена года.</w:t>
      </w:r>
      <w:r w:rsidRPr="008C53F1">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8C53F1">
        <w:rPr>
          <w:rFonts w:ascii="Times New Roman" w:hAnsi="Times New Roman"/>
          <w:color w:val="000000"/>
          <w:sz w:val="28"/>
          <w:lang w:val="ru-RU"/>
        </w:rPr>
        <w:t>(по выбору, не менее пяти авторов)</w:t>
      </w:r>
      <w:bookmarkEnd w:id="15"/>
      <w:r w:rsidRPr="008C53F1">
        <w:rPr>
          <w:rFonts w:ascii="Times New Roman" w:hAnsi="Times New Roman"/>
          <w:color w:val="000000"/>
          <w:sz w:val="28"/>
          <w:lang w:val="ru-RU"/>
        </w:rPr>
        <w:t>. Эстетическое вос</w:t>
      </w:r>
      <w:r w:rsidRPr="008C53F1">
        <w:rPr>
          <w:rFonts w:ascii="Times New Roman" w:hAnsi="Times New Roman"/>
          <w:color w:val="000000"/>
          <w:sz w:val="28"/>
          <w:lang w:val="ru-RU"/>
        </w:rPr>
        <w:t xml:space="preserve">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8C53F1">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w:t>
      </w:r>
      <w:r w:rsidRPr="008C53F1">
        <w:rPr>
          <w:rFonts w:ascii="Times New Roman" w:hAnsi="Times New Roman"/>
          <w:color w:val="000000"/>
          <w:sz w:val="28"/>
          <w:lang w:val="ru-RU"/>
        </w:rPr>
        <w:t xml:space="preserve">года» в картинах художников (на примере пейзажей И. И. Левитана, В. Д. Поленова, А. И. Куинджи, И. И. Шишкина </w:t>
      </w:r>
      <w:bookmarkStart w:id="16" w:name="9e6d0f8b-b9cc-4a5a-96f8-fa217be0cdd9"/>
      <w:r w:rsidRPr="008C53F1">
        <w:rPr>
          <w:rFonts w:ascii="Times New Roman" w:hAnsi="Times New Roman"/>
          <w:color w:val="000000"/>
          <w:sz w:val="28"/>
          <w:lang w:val="ru-RU"/>
        </w:rPr>
        <w:t>и др.</w:t>
      </w:r>
      <w:bookmarkEnd w:id="16"/>
      <w:r w:rsidRPr="008C53F1">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7" w:name="e5c2f998-10e7-44fc-bdda-dfec1693f887"/>
      <w:r w:rsidRPr="008C53F1">
        <w:rPr>
          <w:rFonts w:ascii="Times New Roman" w:hAnsi="Times New Roman"/>
          <w:color w:val="000000"/>
          <w:sz w:val="28"/>
          <w:lang w:val="ru-RU"/>
        </w:rPr>
        <w:t>и др.</w:t>
      </w:r>
      <w:bookmarkEnd w:id="17"/>
      <w:r w:rsidRPr="008C53F1">
        <w:rPr>
          <w:rFonts w:ascii="Times New Roman" w:hAnsi="Times New Roman"/>
          <w:color w:val="000000"/>
          <w:sz w:val="28"/>
          <w:lang w:val="ru-RU"/>
        </w:rPr>
        <w:t xml:space="preserve">). </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Произведения для чтения: А.С. Пушкин «Уж небо о</w:t>
      </w:r>
      <w:r w:rsidRPr="008C53F1">
        <w:rPr>
          <w:rFonts w:ascii="Times New Roman" w:hAnsi="Times New Roman"/>
          <w:color w:val="000000"/>
          <w:sz w:val="28"/>
          <w:lang w:val="ru-RU"/>
        </w:rPr>
        <w:t xml:space="preserve">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w:t>
      </w:r>
      <w:r w:rsidRPr="008C53F1">
        <w:rPr>
          <w:rFonts w:ascii="Times New Roman" w:hAnsi="Times New Roman"/>
          <w:color w:val="000000"/>
          <w:sz w:val="28"/>
          <w:lang w:val="ru-RU"/>
        </w:rPr>
        <w:t xml:space="preserve">в лесу», С.А. Есенин «Поёт зима – аукает…», И.З. Суриков «Лето» </w:t>
      </w:r>
      <w:bookmarkStart w:id="18" w:name="2d1b25dd-7e61-4fc3-9b40-52f6c7be69e0"/>
      <w:r w:rsidRPr="008C53F1">
        <w:rPr>
          <w:rFonts w:ascii="Times New Roman" w:hAnsi="Times New Roman"/>
          <w:color w:val="000000"/>
          <w:sz w:val="28"/>
          <w:lang w:val="ru-RU"/>
        </w:rPr>
        <w:t>и другие</w:t>
      </w:r>
      <w:bookmarkEnd w:id="18"/>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О детях и дружбе</w:t>
      </w:r>
      <w:r w:rsidRPr="008C53F1">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w:t>
      </w:r>
      <w:r w:rsidRPr="008C53F1">
        <w:rPr>
          <w:rFonts w:ascii="Times New Roman" w:hAnsi="Times New Roman"/>
          <w:color w:val="000000"/>
          <w:sz w:val="28"/>
          <w:lang w:val="ru-RU"/>
        </w:rPr>
        <w:t xml:space="preserve">ина </w:t>
      </w:r>
      <w:bookmarkStart w:id="19" w:name="6412d18c-a4c6-4681-9757-e9608467f10d"/>
      <w:r w:rsidRPr="008C53F1">
        <w:rPr>
          <w:rFonts w:ascii="Times New Roman" w:hAnsi="Times New Roman"/>
          <w:color w:val="000000"/>
          <w:sz w:val="28"/>
          <w:lang w:val="ru-RU"/>
        </w:rPr>
        <w:t>и др.</w:t>
      </w:r>
      <w:bookmarkEnd w:id="19"/>
      <w:r w:rsidRPr="008C53F1">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Произведе</w:t>
      </w:r>
      <w:r w:rsidRPr="008C53F1">
        <w:rPr>
          <w:rFonts w:ascii="Times New Roman" w:hAnsi="Times New Roman"/>
          <w:color w:val="000000"/>
          <w:sz w:val="28"/>
          <w:lang w:val="ru-RU"/>
        </w:rPr>
        <w:t xml:space="preserve">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8C53F1">
        <w:rPr>
          <w:rFonts w:ascii="Times New Roman" w:hAnsi="Times New Roman"/>
          <w:color w:val="000000"/>
          <w:sz w:val="28"/>
          <w:lang w:val="ru-RU"/>
        </w:rPr>
        <w:t>и другие</w:t>
      </w:r>
      <w:r w:rsidRPr="008C53F1">
        <w:rPr>
          <w:rFonts w:ascii="Times New Roman" w:hAnsi="Times New Roman"/>
          <w:color w:val="000000"/>
          <w:sz w:val="28"/>
          <w:lang w:val="ru-RU"/>
        </w:rPr>
        <w:t xml:space="preserve"> (по выбору)</w:t>
      </w:r>
      <w:bookmarkEnd w:id="20"/>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Мир сказок.</w:t>
      </w:r>
      <w:r w:rsidRPr="008C53F1">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w:t>
      </w:r>
      <w:r w:rsidRPr="008C53F1">
        <w:rPr>
          <w:rFonts w:ascii="Times New Roman" w:hAnsi="Times New Roman"/>
          <w:color w:val="000000"/>
          <w:sz w:val="28"/>
          <w:lang w:val="ru-RU"/>
        </w:rPr>
        <w:t>ения: части текста, их главные темы. Иллюстрации, их значение в раскрытии содержания произведения.</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w:t>
      </w:r>
      <w:r w:rsidRPr="008C53F1">
        <w:rPr>
          <w:rFonts w:ascii="Times New Roman" w:hAnsi="Times New Roman"/>
          <w:color w:val="000000"/>
          <w:sz w:val="28"/>
          <w:lang w:val="ru-RU"/>
        </w:rPr>
        <w:t xml:space="preserve">В.И. Даль «Девочка Снегурочка» </w:t>
      </w:r>
      <w:bookmarkStart w:id="21" w:name="3f36f3cc-f68d-481c-9f68-8a09ab5407f1"/>
      <w:r w:rsidRPr="008C53F1">
        <w:rPr>
          <w:rFonts w:ascii="Times New Roman" w:hAnsi="Times New Roman"/>
          <w:color w:val="000000"/>
          <w:sz w:val="28"/>
          <w:lang w:val="ru-RU"/>
        </w:rPr>
        <w:t>и другие</w:t>
      </w:r>
      <w:bookmarkEnd w:id="21"/>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О братьях наших меньших</w:t>
      </w:r>
      <w:r w:rsidRPr="008C53F1">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w:t>
      </w:r>
      <w:r w:rsidRPr="008C53F1">
        <w:rPr>
          <w:rFonts w:ascii="Times New Roman" w:hAnsi="Times New Roman"/>
          <w:color w:val="000000"/>
          <w:sz w:val="28"/>
          <w:lang w:val="ru-RU"/>
        </w:rPr>
        <w:t xml:space="preserve">ры (произведения Е. И. Чарушина, В. В. Бианки, С. В. Михалкова, Б. С. Житкова, М. М. Пришвина </w:t>
      </w:r>
      <w:bookmarkStart w:id="22" w:name="dd853ef0-68f9-4441-80c5-be39b469ea42"/>
      <w:r w:rsidRPr="008C53F1">
        <w:rPr>
          <w:rFonts w:ascii="Times New Roman" w:hAnsi="Times New Roman"/>
          <w:color w:val="000000"/>
          <w:sz w:val="28"/>
          <w:lang w:val="ru-RU"/>
        </w:rPr>
        <w:t>и др.</w:t>
      </w:r>
      <w:bookmarkEnd w:id="22"/>
      <w:r w:rsidRPr="008C53F1">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w:t>
      </w:r>
      <w:r w:rsidRPr="008C53F1">
        <w:rPr>
          <w:rFonts w:ascii="Times New Roman" w:hAnsi="Times New Roman"/>
          <w:color w:val="000000"/>
          <w:sz w:val="28"/>
          <w:lang w:val="ru-RU"/>
        </w:rPr>
        <w:t>тных в художественном и научно-познавательном тексте. Нравственно-</w:t>
      </w:r>
      <w:r w:rsidRPr="008C53F1">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w:t>
      </w:r>
      <w:r w:rsidRPr="008C53F1">
        <w:rPr>
          <w:rFonts w:ascii="Times New Roman" w:hAnsi="Times New Roman"/>
          <w:color w:val="000000"/>
          <w:sz w:val="28"/>
          <w:lang w:val="ru-RU"/>
        </w:rPr>
        <w:t>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Произведения для чтения: И.А. Крылов «Лебедь, Щука и Рак», Л.Н. Толстой «Лев и мышь», М.</w:t>
      </w:r>
      <w:r w:rsidRPr="008C53F1">
        <w:rPr>
          <w:rFonts w:ascii="Times New Roman" w:hAnsi="Times New Roman"/>
          <w:color w:val="000000"/>
          <w:sz w:val="28"/>
          <w:lang w:val="ru-RU"/>
        </w:rPr>
        <w:t xml:space="preserve">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8C53F1">
        <w:rPr>
          <w:rFonts w:ascii="Times New Roman" w:hAnsi="Times New Roman"/>
          <w:color w:val="000000"/>
          <w:sz w:val="28"/>
          <w:lang w:val="ru-RU"/>
        </w:rPr>
        <w:t>и другие (по выбору)</w:t>
      </w:r>
      <w:bookmarkEnd w:id="23"/>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О наших близких, о семье</w:t>
      </w:r>
      <w:r w:rsidRPr="008C53F1">
        <w:rPr>
          <w:rFonts w:ascii="Times New Roman" w:hAnsi="Times New Roman"/>
          <w:color w:val="000000"/>
          <w:sz w:val="28"/>
          <w:lang w:val="ru-RU"/>
        </w:rPr>
        <w:t>. Тема семьи, детства, взаимоотношений</w:t>
      </w:r>
      <w:r w:rsidRPr="008C53F1">
        <w:rPr>
          <w:rFonts w:ascii="Times New Roman" w:hAnsi="Times New Roman"/>
          <w:color w:val="000000"/>
          <w:sz w:val="28"/>
          <w:lang w:val="ru-RU"/>
        </w:rPr>
        <w:t xml:space="preserve"> взрослых и детей в творчестве писателей и фольклорных произведениях </w:t>
      </w:r>
      <w:bookmarkStart w:id="24" w:name="8497a925-adbe-4600-9382-168da4c3c80b"/>
      <w:r w:rsidRPr="008C53F1">
        <w:rPr>
          <w:rFonts w:ascii="Times New Roman" w:hAnsi="Times New Roman"/>
          <w:color w:val="000000"/>
          <w:sz w:val="28"/>
          <w:lang w:val="ru-RU"/>
        </w:rPr>
        <w:t>(по выбору)</w:t>
      </w:r>
      <w:bookmarkEnd w:id="24"/>
      <w:r w:rsidRPr="008C53F1">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w:t>
      </w:r>
      <w:r w:rsidRPr="008C53F1">
        <w:rPr>
          <w:rFonts w:ascii="Times New Roman" w:hAnsi="Times New Roman"/>
          <w:color w:val="000000"/>
          <w:sz w:val="28"/>
          <w:lang w:val="ru-RU"/>
        </w:rPr>
        <w:t>ема художественных произведений: Международный женский день, День Победы.</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8C53F1">
        <w:rPr>
          <w:rFonts w:ascii="Times New Roman" w:hAnsi="Times New Roman"/>
          <w:color w:val="000000"/>
          <w:sz w:val="28"/>
          <w:lang w:val="ru-RU"/>
        </w:rPr>
        <w:t>и другое (по выбору)</w:t>
      </w:r>
      <w:bookmarkEnd w:id="25"/>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Зарубежная литература</w:t>
      </w:r>
      <w:r w:rsidRPr="008C53F1">
        <w:rPr>
          <w:rFonts w:ascii="Times New Roman" w:hAnsi="Times New Roman"/>
          <w:color w:val="000000"/>
          <w:sz w:val="28"/>
          <w:lang w:val="ru-RU"/>
        </w:rPr>
        <w:t xml:space="preserve">. Круг чтения: литературная (авторская) сказка </w:t>
      </w:r>
      <w:bookmarkStart w:id="26" w:name="0c3ae019-4704-47be-8c05-88069337bebf"/>
      <w:r w:rsidRPr="008C53F1">
        <w:rPr>
          <w:rFonts w:ascii="Times New Roman" w:hAnsi="Times New Roman"/>
          <w:color w:val="000000"/>
          <w:sz w:val="28"/>
          <w:lang w:val="ru-RU"/>
        </w:rPr>
        <w:t>(не менее двух произведений)</w:t>
      </w:r>
      <w:bookmarkEnd w:id="26"/>
      <w:r w:rsidRPr="008C53F1">
        <w:rPr>
          <w:rFonts w:ascii="Times New Roman" w:hAnsi="Times New Roman"/>
          <w:color w:val="000000"/>
          <w:sz w:val="28"/>
          <w:lang w:val="ru-RU"/>
        </w:rPr>
        <w:t xml:space="preserve">: зарубежные писатели-сказочники (Ш. Перро, Х.-К. Андерсен </w:t>
      </w:r>
      <w:bookmarkStart w:id="27" w:name="0e95da97-7b05-41cd-84b7-0db56826c5ee"/>
      <w:r w:rsidRPr="008C53F1">
        <w:rPr>
          <w:rFonts w:ascii="Times New Roman" w:hAnsi="Times New Roman"/>
          <w:color w:val="000000"/>
          <w:sz w:val="28"/>
          <w:lang w:val="ru-RU"/>
        </w:rPr>
        <w:t>и др.</w:t>
      </w:r>
      <w:bookmarkEnd w:id="27"/>
      <w:r w:rsidRPr="008C53F1">
        <w:rPr>
          <w:rFonts w:ascii="Times New Roman" w:hAnsi="Times New Roman"/>
          <w:color w:val="000000"/>
          <w:sz w:val="28"/>
          <w:lang w:val="ru-RU"/>
        </w:rPr>
        <w:t>). Характеристика авторской сказки: герои, особенности построения и языка. Сходство тем и сюже</w:t>
      </w:r>
      <w:r w:rsidRPr="008C53F1">
        <w:rPr>
          <w:rFonts w:ascii="Times New Roman" w:hAnsi="Times New Roman"/>
          <w:color w:val="000000"/>
          <w:sz w:val="28"/>
          <w:lang w:val="ru-RU"/>
        </w:rPr>
        <w:t>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Произведения для чтения: Ш. Перро «Кот в сапогах», Х.-К. Андерсен «Пятеро из одного стру</w:t>
      </w:r>
      <w:r w:rsidRPr="008C53F1">
        <w:rPr>
          <w:rFonts w:ascii="Times New Roman" w:hAnsi="Times New Roman"/>
          <w:color w:val="000000"/>
          <w:sz w:val="28"/>
          <w:lang w:val="ru-RU"/>
        </w:rPr>
        <w:t xml:space="preserve">чка» </w:t>
      </w:r>
      <w:bookmarkStart w:id="28" w:name="63220a7a-3056-4cb7-8b8f-8dfa3716a258"/>
      <w:r w:rsidRPr="008C53F1">
        <w:rPr>
          <w:rFonts w:ascii="Times New Roman" w:hAnsi="Times New Roman"/>
          <w:color w:val="000000"/>
          <w:sz w:val="28"/>
          <w:lang w:val="ru-RU"/>
        </w:rPr>
        <w:t>и другие (по выбору)</w:t>
      </w:r>
      <w:bookmarkEnd w:id="28"/>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Библиографическая культура</w:t>
      </w:r>
      <w:r w:rsidRPr="008C53F1">
        <w:rPr>
          <w:rFonts w:ascii="Times New Roman" w:hAnsi="Times New Roman"/>
          <w:color w:val="000000"/>
          <w:sz w:val="28"/>
          <w:lang w:val="ru-RU"/>
        </w:rPr>
        <w:t xml:space="preserve"> </w:t>
      </w:r>
      <w:r w:rsidRPr="008C53F1">
        <w:rPr>
          <w:rFonts w:ascii="Times New Roman" w:hAnsi="Times New Roman"/>
          <w:i/>
          <w:color w:val="000000"/>
          <w:sz w:val="28"/>
          <w:lang w:val="ru-RU"/>
        </w:rPr>
        <w:t>(работа с детской книгой и справочной литературой)</w:t>
      </w:r>
      <w:r w:rsidRPr="008C53F1">
        <w:rPr>
          <w:rFonts w:ascii="Times New Roman" w:hAnsi="Times New Roman"/>
          <w:color w:val="000000"/>
          <w:sz w:val="28"/>
          <w:lang w:val="ru-RU"/>
        </w:rPr>
        <w:t xml:space="preserve">. Книга как источник необходимых знаний. Элементы книги: содержание или оглавление, аннотация, иллюстрация. Выбор книг на основе рекомендательного </w:t>
      </w:r>
      <w:r w:rsidRPr="008C53F1">
        <w:rPr>
          <w:rFonts w:ascii="Times New Roman" w:hAnsi="Times New Roman"/>
          <w:color w:val="000000"/>
          <w:sz w:val="28"/>
          <w:lang w:val="ru-RU"/>
        </w:rPr>
        <w:t>списка, тематические картотеки библиотеки. Книга учебная, художественная, справочная.</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w:t>
      </w:r>
      <w:r w:rsidRPr="008C53F1">
        <w:rPr>
          <w:rFonts w:ascii="Times New Roman" w:hAnsi="Times New Roman"/>
          <w:color w:val="000000"/>
          <w:sz w:val="28"/>
          <w:lang w:val="ru-RU"/>
        </w:rPr>
        <w:t>вий, коммуникативных универсальных учебных действий, регулятивных универсальных учебных действий, совместной деятельности.</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lastRenderedPageBreak/>
        <w:t>Базовые логические и исследовательские действия</w:t>
      </w:r>
      <w:r w:rsidRPr="008C53F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w:t>
      </w:r>
      <w:r w:rsidRPr="008C53F1">
        <w:rPr>
          <w:rFonts w:ascii="Times New Roman" w:hAnsi="Times New Roman"/>
          <w:color w:val="000000"/>
          <w:sz w:val="28"/>
          <w:lang w:val="ru-RU"/>
        </w:rPr>
        <w:t>ний:</w:t>
      </w:r>
    </w:p>
    <w:p w:rsidR="006A4DD2" w:rsidRPr="008C53F1" w:rsidRDefault="00F16002">
      <w:pPr>
        <w:numPr>
          <w:ilvl w:val="0"/>
          <w:numId w:val="7"/>
        </w:numPr>
        <w:spacing w:after="0" w:line="264" w:lineRule="auto"/>
        <w:jc w:val="both"/>
        <w:rPr>
          <w:lang w:val="ru-RU"/>
        </w:rPr>
      </w:pPr>
      <w:r w:rsidRPr="008C53F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6A4DD2" w:rsidRPr="008C53F1" w:rsidRDefault="00F16002">
      <w:pPr>
        <w:numPr>
          <w:ilvl w:val="0"/>
          <w:numId w:val="7"/>
        </w:numPr>
        <w:spacing w:after="0" w:line="264" w:lineRule="auto"/>
        <w:jc w:val="both"/>
        <w:rPr>
          <w:lang w:val="ru-RU"/>
        </w:rPr>
      </w:pPr>
      <w:r w:rsidRPr="008C53F1">
        <w:rPr>
          <w:rFonts w:ascii="Times New Roman" w:hAnsi="Times New Roman"/>
          <w:color w:val="000000"/>
          <w:sz w:val="28"/>
          <w:lang w:val="ru-RU"/>
        </w:rPr>
        <w:t>сравнивать и группировать различные произведения по теме (о Род</w:t>
      </w:r>
      <w:r w:rsidRPr="008C53F1">
        <w:rPr>
          <w:rFonts w:ascii="Times New Roman" w:hAnsi="Times New Roman"/>
          <w:color w:val="000000"/>
          <w:sz w:val="28"/>
          <w:lang w:val="ru-RU"/>
        </w:rPr>
        <w:t>ине,</w:t>
      </w:r>
    </w:p>
    <w:p w:rsidR="006A4DD2" w:rsidRPr="008C53F1" w:rsidRDefault="00F16002">
      <w:pPr>
        <w:numPr>
          <w:ilvl w:val="0"/>
          <w:numId w:val="7"/>
        </w:numPr>
        <w:spacing w:after="0" w:line="264" w:lineRule="auto"/>
        <w:jc w:val="both"/>
        <w:rPr>
          <w:lang w:val="ru-RU"/>
        </w:rPr>
      </w:pPr>
      <w:r w:rsidRPr="008C53F1">
        <w:rPr>
          <w:rFonts w:ascii="Times New Roman" w:hAnsi="Times New Roman"/>
          <w:color w:val="000000"/>
          <w:sz w:val="28"/>
          <w:lang w:val="ru-RU"/>
        </w:rPr>
        <w:t>о родной природе, о детях, о животных, о семье, о чудесах и превращениях),</w:t>
      </w:r>
    </w:p>
    <w:p w:rsidR="006A4DD2" w:rsidRPr="008C53F1" w:rsidRDefault="00F16002">
      <w:pPr>
        <w:numPr>
          <w:ilvl w:val="0"/>
          <w:numId w:val="7"/>
        </w:numPr>
        <w:spacing w:after="0" w:line="264" w:lineRule="auto"/>
        <w:jc w:val="both"/>
        <w:rPr>
          <w:lang w:val="ru-RU"/>
        </w:rPr>
      </w:pPr>
      <w:r w:rsidRPr="008C53F1">
        <w:rPr>
          <w:rFonts w:ascii="Times New Roman" w:hAnsi="Times New Roman"/>
          <w:color w:val="000000"/>
          <w:sz w:val="28"/>
          <w:lang w:val="ru-RU"/>
        </w:rPr>
        <w:t>по жанрам (произведения устного народного творчества, сказка (фольклорная</w:t>
      </w:r>
    </w:p>
    <w:p w:rsidR="006A4DD2" w:rsidRPr="008C53F1" w:rsidRDefault="00F16002">
      <w:pPr>
        <w:numPr>
          <w:ilvl w:val="0"/>
          <w:numId w:val="7"/>
        </w:numPr>
        <w:spacing w:after="0" w:line="264" w:lineRule="auto"/>
        <w:jc w:val="both"/>
        <w:rPr>
          <w:lang w:val="ru-RU"/>
        </w:rPr>
      </w:pPr>
      <w:r w:rsidRPr="008C53F1">
        <w:rPr>
          <w:rFonts w:ascii="Times New Roman" w:hAnsi="Times New Roman"/>
          <w:color w:val="000000"/>
          <w:sz w:val="28"/>
          <w:lang w:val="ru-RU"/>
        </w:rPr>
        <w:t>и литературная), рассказ, басня, стихотворение);</w:t>
      </w:r>
    </w:p>
    <w:p w:rsidR="006A4DD2" w:rsidRPr="008C53F1" w:rsidRDefault="00F16002">
      <w:pPr>
        <w:numPr>
          <w:ilvl w:val="0"/>
          <w:numId w:val="7"/>
        </w:numPr>
        <w:spacing w:after="0" w:line="264" w:lineRule="auto"/>
        <w:jc w:val="both"/>
        <w:rPr>
          <w:lang w:val="ru-RU"/>
        </w:rPr>
      </w:pPr>
      <w:r w:rsidRPr="008C53F1">
        <w:rPr>
          <w:rFonts w:ascii="Times New Roman" w:hAnsi="Times New Roman"/>
          <w:color w:val="000000"/>
          <w:sz w:val="28"/>
          <w:lang w:val="ru-RU"/>
        </w:rPr>
        <w:t>характеризовать (кратко) особенности жанров (произвед</w:t>
      </w:r>
      <w:r w:rsidRPr="008C53F1">
        <w:rPr>
          <w:rFonts w:ascii="Times New Roman" w:hAnsi="Times New Roman"/>
          <w:color w:val="000000"/>
          <w:sz w:val="28"/>
          <w:lang w:val="ru-RU"/>
        </w:rPr>
        <w:t>ения устного народного творчества, литературная сказка, рассказ, басня, стихотворение);</w:t>
      </w:r>
    </w:p>
    <w:p w:rsidR="006A4DD2" w:rsidRPr="008C53F1" w:rsidRDefault="00F16002">
      <w:pPr>
        <w:numPr>
          <w:ilvl w:val="0"/>
          <w:numId w:val="7"/>
        </w:numPr>
        <w:spacing w:after="0" w:line="264" w:lineRule="auto"/>
        <w:jc w:val="both"/>
        <w:rPr>
          <w:lang w:val="ru-RU"/>
        </w:rPr>
      </w:pPr>
      <w:r w:rsidRPr="008C53F1">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w:t>
      </w:r>
      <w:r w:rsidRPr="008C53F1">
        <w:rPr>
          <w:rFonts w:ascii="Times New Roman" w:hAnsi="Times New Roman"/>
          <w:color w:val="000000"/>
          <w:sz w:val="28"/>
          <w:lang w:val="ru-RU"/>
        </w:rPr>
        <w:t>ступки, сравнивать героев по предложенному алгоритму, устанавливать последовательность событий (действий) в сказке и рассказе;</w:t>
      </w:r>
    </w:p>
    <w:p w:rsidR="006A4DD2" w:rsidRPr="008C53F1" w:rsidRDefault="00F16002">
      <w:pPr>
        <w:numPr>
          <w:ilvl w:val="0"/>
          <w:numId w:val="7"/>
        </w:numPr>
        <w:spacing w:after="0" w:line="264" w:lineRule="auto"/>
        <w:jc w:val="both"/>
        <w:rPr>
          <w:lang w:val="ru-RU"/>
        </w:rPr>
      </w:pPr>
      <w:r w:rsidRPr="008C53F1">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w:t>
      </w:r>
      <w:r w:rsidRPr="008C53F1">
        <w:rPr>
          <w:rFonts w:ascii="Times New Roman" w:hAnsi="Times New Roman"/>
          <w:color w:val="000000"/>
          <w:sz w:val="28"/>
          <w:lang w:val="ru-RU"/>
        </w:rPr>
        <w:t>сном значении, объяснять значение незнакомого слова с опорой на контекст и по словарю.</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Работа с информацией</w:t>
      </w:r>
      <w:r w:rsidRPr="008C53F1">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6A4DD2" w:rsidRPr="008C53F1" w:rsidRDefault="00F16002">
      <w:pPr>
        <w:numPr>
          <w:ilvl w:val="0"/>
          <w:numId w:val="8"/>
        </w:numPr>
        <w:spacing w:after="0" w:line="264" w:lineRule="auto"/>
        <w:jc w:val="both"/>
        <w:rPr>
          <w:lang w:val="ru-RU"/>
        </w:rPr>
      </w:pPr>
      <w:r w:rsidRPr="008C53F1">
        <w:rPr>
          <w:rFonts w:ascii="Times New Roman" w:hAnsi="Times New Roman"/>
          <w:color w:val="000000"/>
          <w:sz w:val="28"/>
          <w:lang w:val="ru-RU"/>
        </w:rPr>
        <w:t>соотносить иллюстрации с текстом произведения;</w:t>
      </w:r>
    </w:p>
    <w:p w:rsidR="006A4DD2" w:rsidRPr="008C53F1" w:rsidRDefault="00F16002">
      <w:pPr>
        <w:numPr>
          <w:ilvl w:val="0"/>
          <w:numId w:val="8"/>
        </w:numPr>
        <w:spacing w:after="0" w:line="264" w:lineRule="auto"/>
        <w:jc w:val="both"/>
        <w:rPr>
          <w:lang w:val="ru-RU"/>
        </w:rPr>
      </w:pPr>
      <w:r w:rsidRPr="008C53F1">
        <w:rPr>
          <w:rFonts w:ascii="Times New Roman" w:hAnsi="Times New Roman"/>
          <w:color w:val="000000"/>
          <w:sz w:val="28"/>
          <w:lang w:val="ru-RU"/>
        </w:rPr>
        <w:t>ориентирова</w:t>
      </w:r>
      <w:r w:rsidRPr="008C53F1">
        <w:rPr>
          <w:rFonts w:ascii="Times New Roman" w:hAnsi="Times New Roman"/>
          <w:color w:val="000000"/>
          <w:sz w:val="28"/>
          <w:lang w:val="ru-RU"/>
        </w:rPr>
        <w:t>ться в содержании книги, каталоге, выбирать книгу по автору, каталогу на основе рекомендованного списка;</w:t>
      </w:r>
    </w:p>
    <w:p w:rsidR="006A4DD2" w:rsidRPr="008C53F1" w:rsidRDefault="00F16002">
      <w:pPr>
        <w:numPr>
          <w:ilvl w:val="0"/>
          <w:numId w:val="8"/>
        </w:numPr>
        <w:spacing w:after="0" w:line="264" w:lineRule="auto"/>
        <w:jc w:val="both"/>
        <w:rPr>
          <w:lang w:val="ru-RU"/>
        </w:rPr>
      </w:pPr>
      <w:r w:rsidRPr="008C53F1">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6A4DD2" w:rsidRPr="008C53F1" w:rsidRDefault="00F16002">
      <w:pPr>
        <w:numPr>
          <w:ilvl w:val="0"/>
          <w:numId w:val="8"/>
        </w:numPr>
        <w:spacing w:after="0" w:line="264" w:lineRule="auto"/>
        <w:jc w:val="both"/>
        <w:rPr>
          <w:lang w:val="ru-RU"/>
        </w:rPr>
      </w:pPr>
      <w:r w:rsidRPr="008C53F1">
        <w:rPr>
          <w:rFonts w:ascii="Times New Roman" w:hAnsi="Times New Roman"/>
          <w:color w:val="000000"/>
          <w:sz w:val="28"/>
          <w:lang w:val="ru-RU"/>
        </w:rPr>
        <w:t>пользоваться словарями для уточнения значения незнаком</w:t>
      </w:r>
      <w:r w:rsidRPr="008C53F1">
        <w:rPr>
          <w:rFonts w:ascii="Times New Roman" w:hAnsi="Times New Roman"/>
          <w:color w:val="000000"/>
          <w:sz w:val="28"/>
          <w:lang w:val="ru-RU"/>
        </w:rPr>
        <w:t>ого слова.</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Коммуникативные универсальные учебные</w:t>
      </w:r>
      <w:r w:rsidRPr="008C53F1">
        <w:rPr>
          <w:rFonts w:ascii="Times New Roman" w:hAnsi="Times New Roman"/>
          <w:color w:val="000000"/>
          <w:sz w:val="28"/>
          <w:lang w:val="ru-RU"/>
        </w:rPr>
        <w:t xml:space="preserve"> действия способствуют формированию умений:</w:t>
      </w:r>
    </w:p>
    <w:p w:rsidR="006A4DD2" w:rsidRPr="008C53F1" w:rsidRDefault="00F16002">
      <w:pPr>
        <w:numPr>
          <w:ilvl w:val="0"/>
          <w:numId w:val="9"/>
        </w:numPr>
        <w:spacing w:after="0" w:line="264" w:lineRule="auto"/>
        <w:jc w:val="both"/>
        <w:rPr>
          <w:lang w:val="ru-RU"/>
        </w:rPr>
      </w:pPr>
      <w:r w:rsidRPr="008C53F1">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6A4DD2" w:rsidRDefault="00F16002">
      <w:pPr>
        <w:numPr>
          <w:ilvl w:val="0"/>
          <w:numId w:val="9"/>
        </w:numPr>
        <w:spacing w:after="0" w:line="264" w:lineRule="auto"/>
        <w:jc w:val="both"/>
      </w:pPr>
      <w:r>
        <w:rPr>
          <w:rFonts w:ascii="Times New Roman" w:hAnsi="Times New Roman"/>
          <w:color w:val="000000"/>
          <w:sz w:val="28"/>
        </w:rPr>
        <w:lastRenderedPageBreak/>
        <w:t>на заданную тем</w:t>
      </w:r>
      <w:r>
        <w:rPr>
          <w:rFonts w:ascii="Times New Roman" w:hAnsi="Times New Roman"/>
          <w:color w:val="000000"/>
          <w:sz w:val="28"/>
        </w:rPr>
        <w:t>у;</w:t>
      </w:r>
    </w:p>
    <w:p w:rsidR="006A4DD2" w:rsidRPr="008C53F1" w:rsidRDefault="00F16002">
      <w:pPr>
        <w:numPr>
          <w:ilvl w:val="0"/>
          <w:numId w:val="9"/>
        </w:numPr>
        <w:spacing w:after="0" w:line="264" w:lineRule="auto"/>
        <w:jc w:val="both"/>
        <w:rPr>
          <w:lang w:val="ru-RU"/>
        </w:rPr>
      </w:pPr>
      <w:r w:rsidRPr="008C53F1">
        <w:rPr>
          <w:rFonts w:ascii="Times New Roman" w:hAnsi="Times New Roman"/>
          <w:color w:val="000000"/>
          <w:sz w:val="28"/>
          <w:lang w:val="ru-RU"/>
        </w:rPr>
        <w:t>пересказывать подробно и выборочно прочитанное произведение;</w:t>
      </w:r>
    </w:p>
    <w:p w:rsidR="006A4DD2" w:rsidRPr="008C53F1" w:rsidRDefault="00F16002">
      <w:pPr>
        <w:numPr>
          <w:ilvl w:val="0"/>
          <w:numId w:val="9"/>
        </w:numPr>
        <w:spacing w:after="0" w:line="264" w:lineRule="auto"/>
        <w:jc w:val="both"/>
        <w:rPr>
          <w:lang w:val="ru-RU"/>
        </w:rPr>
      </w:pPr>
      <w:r w:rsidRPr="008C53F1">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6A4DD2" w:rsidRDefault="00F16002">
      <w:pPr>
        <w:numPr>
          <w:ilvl w:val="0"/>
          <w:numId w:val="9"/>
        </w:numPr>
        <w:spacing w:after="0" w:line="264" w:lineRule="auto"/>
        <w:jc w:val="both"/>
      </w:pPr>
      <w:r>
        <w:rPr>
          <w:rFonts w:ascii="Times New Roman" w:hAnsi="Times New Roman"/>
          <w:color w:val="000000"/>
          <w:sz w:val="28"/>
        </w:rPr>
        <w:t>описывать (устно) картины природы;</w:t>
      </w:r>
    </w:p>
    <w:p w:rsidR="006A4DD2" w:rsidRPr="008C53F1" w:rsidRDefault="00F16002">
      <w:pPr>
        <w:numPr>
          <w:ilvl w:val="0"/>
          <w:numId w:val="9"/>
        </w:numPr>
        <w:spacing w:after="0" w:line="264" w:lineRule="auto"/>
        <w:jc w:val="both"/>
        <w:rPr>
          <w:lang w:val="ru-RU"/>
        </w:rPr>
      </w:pPr>
      <w:r w:rsidRPr="008C53F1">
        <w:rPr>
          <w:rFonts w:ascii="Times New Roman" w:hAnsi="Times New Roman"/>
          <w:color w:val="000000"/>
          <w:sz w:val="28"/>
          <w:lang w:val="ru-RU"/>
        </w:rPr>
        <w:t>сочинять по аналоги</w:t>
      </w:r>
      <w:r w:rsidRPr="008C53F1">
        <w:rPr>
          <w:rFonts w:ascii="Times New Roman" w:hAnsi="Times New Roman"/>
          <w:color w:val="000000"/>
          <w:sz w:val="28"/>
          <w:lang w:val="ru-RU"/>
        </w:rPr>
        <w:t>и с прочитанным загадки, рассказы, небольшие сказки;</w:t>
      </w:r>
    </w:p>
    <w:p w:rsidR="006A4DD2" w:rsidRPr="008C53F1" w:rsidRDefault="00F16002">
      <w:pPr>
        <w:numPr>
          <w:ilvl w:val="0"/>
          <w:numId w:val="9"/>
        </w:numPr>
        <w:spacing w:after="0" w:line="264" w:lineRule="auto"/>
        <w:jc w:val="both"/>
        <w:rPr>
          <w:lang w:val="ru-RU"/>
        </w:rPr>
      </w:pPr>
      <w:r w:rsidRPr="008C53F1">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Регулятивные универсальные учебные действия</w:t>
      </w:r>
      <w:r w:rsidRPr="008C53F1">
        <w:rPr>
          <w:rFonts w:ascii="Times New Roman" w:hAnsi="Times New Roman"/>
          <w:color w:val="000000"/>
          <w:sz w:val="28"/>
          <w:lang w:val="ru-RU"/>
        </w:rPr>
        <w:t xml:space="preserve"> способствуют формированию умений:</w:t>
      </w:r>
    </w:p>
    <w:p w:rsidR="006A4DD2" w:rsidRPr="008C53F1" w:rsidRDefault="00F16002">
      <w:pPr>
        <w:numPr>
          <w:ilvl w:val="0"/>
          <w:numId w:val="10"/>
        </w:numPr>
        <w:spacing w:after="0" w:line="264" w:lineRule="auto"/>
        <w:jc w:val="both"/>
        <w:rPr>
          <w:lang w:val="ru-RU"/>
        </w:rPr>
      </w:pPr>
      <w:r w:rsidRPr="008C53F1">
        <w:rPr>
          <w:rFonts w:ascii="Times New Roman" w:hAnsi="Times New Roman"/>
          <w:color w:val="000000"/>
          <w:sz w:val="28"/>
          <w:lang w:val="ru-RU"/>
        </w:rPr>
        <w:t xml:space="preserve">оценивать своё эмоциональное состояние, </w:t>
      </w:r>
      <w:r w:rsidRPr="008C53F1">
        <w:rPr>
          <w:rFonts w:ascii="Times New Roman" w:hAnsi="Times New Roman"/>
          <w:color w:val="000000"/>
          <w:sz w:val="28"/>
          <w:lang w:val="ru-RU"/>
        </w:rPr>
        <w:t>возникшее при прочтении (слушании) произведения;</w:t>
      </w:r>
    </w:p>
    <w:p w:rsidR="006A4DD2" w:rsidRPr="008C53F1" w:rsidRDefault="00F16002">
      <w:pPr>
        <w:numPr>
          <w:ilvl w:val="0"/>
          <w:numId w:val="10"/>
        </w:numPr>
        <w:spacing w:after="0" w:line="264" w:lineRule="auto"/>
        <w:jc w:val="both"/>
        <w:rPr>
          <w:lang w:val="ru-RU"/>
        </w:rPr>
      </w:pPr>
      <w:r w:rsidRPr="008C53F1">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6A4DD2" w:rsidRPr="008C53F1" w:rsidRDefault="00F16002">
      <w:pPr>
        <w:numPr>
          <w:ilvl w:val="0"/>
          <w:numId w:val="10"/>
        </w:numPr>
        <w:spacing w:after="0" w:line="264" w:lineRule="auto"/>
        <w:jc w:val="both"/>
        <w:rPr>
          <w:lang w:val="ru-RU"/>
        </w:rPr>
      </w:pPr>
      <w:r w:rsidRPr="008C53F1">
        <w:rPr>
          <w:rFonts w:ascii="Times New Roman" w:hAnsi="Times New Roman"/>
          <w:color w:val="000000"/>
          <w:sz w:val="28"/>
          <w:lang w:val="ru-RU"/>
        </w:rPr>
        <w:t>контролировать выполнение поставленной учебной задачи при чтении</w:t>
      </w:r>
    </w:p>
    <w:p w:rsidR="006A4DD2" w:rsidRDefault="00F16002">
      <w:pPr>
        <w:numPr>
          <w:ilvl w:val="0"/>
          <w:numId w:val="10"/>
        </w:numPr>
        <w:spacing w:after="0" w:line="264" w:lineRule="auto"/>
        <w:jc w:val="both"/>
      </w:pPr>
      <w:r>
        <w:rPr>
          <w:rFonts w:ascii="Times New Roman" w:hAnsi="Times New Roman"/>
          <w:color w:val="000000"/>
          <w:sz w:val="28"/>
        </w:rPr>
        <w:t>(слушании) произведения;</w:t>
      </w:r>
    </w:p>
    <w:p w:rsidR="006A4DD2" w:rsidRPr="008C53F1" w:rsidRDefault="00F16002">
      <w:pPr>
        <w:numPr>
          <w:ilvl w:val="0"/>
          <w:numId w:val="10"/>
        </w:numPr>
        <w:spacing w:after="0" w:line="264" w:lineRule="auto"/>
        <w:jc w:val="both"/>
        <w:rPr>
          <w:lang w:val="ru-RU"/>
        </w:rPr>
      </w:pPr>
      <w:r w:rsidRPr="008C53F1">
        <w:rPr>
          <w:rFonts w:ascii="Times New Roman" w:hAnsi="Times New Roman"/>
          <w:color w:val="000000"/>
          <w:sz w:val="28"/>
          <w:lang w:val="ru-RU"/>
        </w:rPr>
        <w:t>проверять (по образцу) выполнение</w:t>
      </w:r>
      <w:r w:rsidRPr="008C53F1">
        <w:rPr>
          <w:rFonts w:ascii="Times New Roman" w:hAnsi="Times New Roman"/>
          <w:color w:val="000000"/>
          <w:sz w:val="28"/>
          <w:lang w:val="ru-RU"/>
        </w:rPr>
        <w:t xml:space="preserve"> поставленной учебной задачи.</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Совместная деятельность</w:t>
      </w:r>
      <w:r w:rsidRPr="008C53F1">
        <w:rPr>
          <w:rFonts w:ascii="Times New Roman" w:hAnsi="Times New Roman"/>
          <w:color w:val="000000"/>
          <w:sz w:val="28"/>
          <w:lang w:val="ru-RU"/>
        </w:rPr>
        <w:t xml:space="preserve"> способствует формированию умений:</w:t>
      </w:r>
    </w:p>
    <w:p w:rsidR="006A4DD2" w:rsidRPr="008C53F1" w:rsidRDefault="00F16002">
      <w:pPr>
        <w:numPr>
          <w:ilvl w:val="0"/>
          <w:numId w:val="11"/>
        </w:numPr>
        <w:spacing w:after="0" w:line="264" w:lineRule="auto"/>
        <w:jc w:val="both"/>
        <w:rPr>
          <w:lang w:val="ru-RU"/>
        </w:rPr>
      </w:pPr>
      <w:r w:rsidRPr="008C53F1">
        <w:rPr>
          <w:rFonts w:ascii="Times New Roman" w:hAnsi="Times New Roman"/>
          <w:color w:val="000000"/>
          <w:sz w:val="28"/>
          <w:lang w:val="ru-RU"/>
        </w:rPr>
        <w:t>выбирать себе партнёров по совместной деятельности;</w:t>
      </w:r>
    </w:p>
    <w:p w:rsidR="006A4DD2" w:rsidRPr="008C53F1" w:rsidRDefault="00F16002">
      <w:pPr>
        <w:numPr>
          <w:ilvl w:val="0"/>
          <w:numId w:val="11"/>
        </w:numPr>
        <w:spacing w:after="0" w:line="264" w:lineRule="auto"/>
        <w:jc w:val="both"/>
        <w:rPr>
          <w:lang w:val="ru-RU"/>
        </w:rPr>
      </w:pPr>
      <w:r w:rsidRPr="008C53F1">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6A4DD2" w:rsidRPr="008C53F1" w:rsidRDefault="006A4DD2">
      <w:pPr>
        <w:spacing w:after="0" w:line="264" w:lineRule="auto"/>
        <w:ind w:left="120"/>
        <w:jc w:val="both"/>
        <w:rPr>
          <w:lang w:val="ru-RU"/>
        </w:rPr>
      </w:pPr>
    </w:p>
    <w:p w:rsidR="006A4DD2" w:rsidRPr="008C53F1" w:rsidRDefault="00F16002">
      <w:pPr>
        <w:spacing w:after="0" w:line="264" w:lineRule="auto"/>
        <w:ind w:firstLine="600"/>
        <w:jc w:val="both"/>
        <w:rPr>
          <w:lang w:val="ru-RU"/>
        </w:rPr>
      </w:pPr>
      <w:r w:rsidRPr="008C53F1">
        <w:rPr>
          <w:rFonts w:ascii="Times New Roman" w:hAnsi="Times New Roman"/>
          <w:b/>
          <w:color w:val="333333"/>
          <w:sz w:val="28"/>
          <w:lang w:val="ru-RU"/>
        </w:rPr>
        <w:t>3 КЛАСС</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О Роди</w:t>
      </w:r>
      <w:r w:rsidRPr="008C53F1">
        <w:rPr>
          <w:rFonts w:ascii="Times New Roman" w:hAnsi="Times New Roman"/>
          <w:i/>
          <w:color w:val="000000"/>
          <w:sz w:val="28"/>
          <w:lang w:val="ru-RU"/>
        </w:rPr>
        <w:t>не и её истории.</w:t>
      </w:r>
      <w:r w:rsidRPr="008C53F1">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w:t>
      </w:r>
      <w:r w:rsidRPr="008C53F1">
        <w:rPr>
          <w:rFonts w:ascii="Times New Roman" w:hAnsi="Times New Roman"/>
          <w:color w:val="000000"/>
          <w:sz w:val="28"/>
          <w:lang w:val="ru-RU"/>
        </w:rPr>
        <w:t>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8C53F1">
        <w:rPr>
          <w:rFonts w:ascii="Times New Roman" w:hAnsi="Times New Roman"/>
          <w:color w:val="000000"/>
          <w:sz w:val="28"/>
          <w:lang w:val="ru-RU"/>
        </w:rPr>
        <w:t>Х и ХХ веков. Осознание нравственно-этических понятий: любовь к родной стороне, малой родине, гордость за красоту и величие своей Отчизны</w:t>
      </w:r>
      <w:r w:rsidRPr="008C53F1">
        <w:rPr>
          <w:rFonts w:ascii="Times New Roman" w:hAnsi="Times New Roman"/>
          <w:color w:val="000000"/>
          <w:sz w:val="28"/>
          <w:lang w:val="ru-RU"/>
        </w:rPr>
        <w:t xml:space="preserve">.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Произведения для чтения: К.Д. Ушинский «Наше отеч</w:t>
      </w:r>
      <w:r w:rsidRPr="008C53F1">
        <w:rPr>
          <w:rFonts w:ascii="Times New Roman" w:hAnsi="Times New Roman"/>
          <w:color w:val="000000"/>
          <w:sz w:val="28"/>
          <w:lang w:val="ru-RU"/>
        </w:rPr>
        <w:t xml:space="preserve">ество», М.М. Пришвин «Моя Родина», С.А. Васильев «Россия», Н.П. Кончаловская «Наша древняя столица» (отрывки) </w:t>
      </w:r>
      <w:bookmarkStart w:id="29" w:name="96e70618-7a1d-4135-8fd3-a8d5b625e8a7"/>
      <w:r w:rsidRPr="008C53F1">
        <w:rPr>
          <w:rFonts w:ascii="Times New Roman" w:hAnsi="Times New Roman"/>
          <w:color w:val="000000"/>
          <w:sz w:val="28"/>
          <w:lang w:val="ru-RU"/>
        </w:rPr>
        <w:t>и другое (по выбору)</w:t>
      </w:r>
      <w:bookmarkEnd w:id="29"/>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lastRenderedPageBreak/>
        <w:t xml:space="preserve">Фольклор (устное народное творчество). </w:t>
      </w:r>
      <w:r w:rsidRPr="008C53F1">
        <w:rPr>
          <w:rFonts w:ascii="Times New Roman" w:hAnsi="Times New Roman"/>
          <w:color w:val="000000"/>
          <w:sz w:val="28"/>
          <w:lang w:val="ru-RU"/>
        </w:rPr>
        <w:t>Круг чтения: малые жанры фольклора (пословицы, потешки, считалки, небылицы, скорогово</w:t>
      </w:r>
      <w:r w:rsidRPr="008C53F1">
        <w:rPr>
          <w:rFonts w:ascii="Times New Roman" w:hAnsi="Times New Roman"/>
          <w:color w:val="000000"/>
          <w:sz w:val="28"/>
          <w:lang w:val="ru-RU"/>
        </w:rPr>
        <w:t>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w:t>
      </w:r>
      <w:r w:rsidRPr="008C53F1">
        <w:rPr>
          <w:rFonts w:ascii="Times New Roman" w:hAnsi="Times New Roman"/>
          <w:color w:val="000000"/>
          <w:sz w:val="28"/>
          <w:lang w:val="ru-RU"/>
        </w:rPr>
        <w:t>ых выражений. Нравственные ценности в фольклорных произведениях народов России.</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8C53F1">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w:t>
      </w:r>
      <w:r w:rsidRPr="008C53F1">
        <w:rPr>
          <w:rFonts w:ascii="Times New Roman" w:hAnsi="Times New Roman"/>
          <w:color w:val="000000"/>
          <w:sz w:val="28"/>
          <w:lang w:val="ru-RU"/>
        </w:rPr>
        <w:t xml:space="preserve"> </w:t>
      </w:r>
      <w:bookmarkStart w:id="30" w:name="6dc3c912-0f6b-44b2-87fb-4fa8c0a8ddd8"/>
      <w:r w:rsidRPr="008C53F1">
        <w:rPr>
          <w:rFonts w:ascii="Times New Roman" w:hAnsi="Times New Roman"/>
          <w:color w:val="000000"/>
          <w:sz w:val="28"/>
          <w:lang w:val="ru-RU"/>
        </w:rPr>
        <w:t>и др.)</w:t>
      </w:r>
      <w:bookmarkEnd w:id="30"/>
      <w:r w:rsidRPr="008C53F1">
        <w:rPr>
          <w:rFonts w:ascii="Times New Roman" w:hAnsi="Times New Roman"/>
          <w:color w:val="000000"/>
          <w:sz w:val="28"/>
          <w:lang w:val="ru-RU"/>
        </w:rPr>
        <w:t>. Отражение в сказках народного быта и культуры. Составление плана сказки.</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Круг чтения: народная песня.</w:t>
      </w:r>
      <w:r w:rsidRPr="008C53F1">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w:t>
      </w:r>
      <w:r w:rsidRPr="008C53F1">
        <w:rPr>
          <w:rFonts w:ascii="Times New Roman" w:hAnsi="Times New Roman"/>
          <w:color w:val="000000"/>
          <w:sz w:val="28"/>
          <w:lang w:val="ru-RU"/>
        </w:rPr>
        <w:t xml:space="preserve">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w:t>
      </w:r>
      <w:r w:rsidRPr="008C53F1">
        <w:rPr>
          <w:rFonts w:ascii="Times New Roman" w:hAnsi="Times New Roman"/>
          <w:color w:val="000000"/>
          <w:sz w:val="28"/>
          <w:lang w:val="ru-RU"/>
        </w:rPr>
        <w:t>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Произведения для чтения: малые жанры фольклора, русская народная ск</w:t>
      </w:r>
      <w:r w:rsidRPr="008C53F1">
        <w:rPr>
          <w:rFonts w:ascii="Times New Roman" w:hAnsi="Times New Roman"/>
          <w:color w:val="000000"/>
          <w:sz w:val="28"/>
          <w:lang w:val="ru-RU"/>
        </w:rPr>
        <w:t xml:space="preserve">азка «Иван-царевич и серый волк», былина об Илье Муромце </w:t>
      </w:r>
      <w:bookmarkStart w:id="31" w:name="2d4a2950-b4e9-4f16-a8a6-487d5016001d"/>
      <w:r w:rsidRPr="008C53F1">
        <w:rPr>
          <w:rFonts w:ascii="Times New Roman" w:hAnsi="Times New Roman"/>
          <w:color w:val="000000"/>
          <w:sz w:val="28"/>
          <w:lang w:val="ru-RU"/>
        </w:rPr>
        <w:t>и другие (по выбору)</w:t>
      </w:r>
      <w:bookmarkEnd w:id="31"/>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 xml:space="preserve">Творчество А. С. Пушкина. </w:t>
      </w:r>
      <w:r w:rsidRPr="008C53F1">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w:t>
      </w:r>
      <w:r w:rsidRPr="008C53F1">
        <w:rPr>
          <w:rFonts w:ascii="Times New Roman" w:hAnsi="Times New Roman"/>
          <w:color w:val="000000"/>
          <w:sz w:val="28"/>
          <w:lang w:val="ru-RU"/>
        </w:rPr>
        <w:t xml:space="preserve">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8C53F1">
        <w:rPr>
          <w:rFonts w:ascii="Times New Roman" w:hAnsi="Times New Roman"/>
          <w:color w:val="000000"/>
          <w:sz w:val="28"/>
          <w:lang w:val="ru-RU"/>
        </w:rPr>
        <w:t>и другие по выбору)</w:t>
      </w:r>
      <w:bookmarkEnd w:id="32"/>
      <w:r w:rsidRPr="008C53F1">
        <w:rPr>
          <w:rFonts w:ascii="Times New Roman" w:hAnsi="Times New Roman"/>
          <w:color w:val="000000"/>
          <w:sz w:val="28"/>
          <w:lang w:val="ru-RU"/>
        </w:rPr>
        <w:t>. Нравственный смысл произведения, структура сказочного текста, особенности</w:t>
      </w:r>
      <w:r w:rsidRPr="008C53F1">
        <w:rPr>
          <w:rFonts w:ascii="Times New Roman" w:hAnsi="Times New Roman"/>
          <w:color w:val="000000"/>
          <w:sz w:val="28"/>
          <w:lang w:val="ru-RU"/>
        </w:rPr>
        <w:t xml:space="preserve">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Произведения для чтения: А.С. Пуш</w:t>
      </w:r>
      <w:r w:rsidRPr="008C53F1">
        <w:rPr>
          <w:rFonts w:ascii="Times New Roman" w:hAnsi="Times New Roman"/>
          <w:color w:val="000000"/>
          <w:sz w:val="28"/>
          <w:lang w:val="ru-RU"/>
        </w:rPr>
        <w:t xml:space="preserve">кин «Сказка о царе Салтане, о сыне его славном и могучем богатыре князе Гвидоне Салтановиче и о прекрасной </w:t>
      </w:r>
      <w:r w:rsidRPr="008C53F1">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3" w:name="db43cb12-75a1-43f5-b252-1995adfd2fff"/>
      <w:r w:rsidRPr="008C53F1">
        <w:rPr>
          <w:rFonts w:ascii="Times New Roman" w:hAnsi="Times New Roman"/>
          <w:color w:val="000000"/>
          <w:sz w:val="28"/>
          <w:lang w:val="ru-RU"/>
        </w:rPr>
        <w:t>и другие (по выбору)</w:t>
      </w:r>
      <w:bookmarkEnd w:id="33"/>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Творчество И. А. Крылова.</w:t>
      </w:r>
      <w:r w:rsidRPr="008C53F1">
        <w:rPr>
          <w:rFonts w:ascii="Times New Roman" w:hAnsi="Times New Roman"/>
          <w:color w:val="000000"/>
          <w:sz w:val="28"/>
          <w:lang w:val="ru-RU"/>
        </w:rPr>
        <w:t xml:space="preserve"> Басня – произведение-поучен</w:t>
      </w:r>
      <w:r w:rsidRPr="008C53F1">
        <w:rPr>
          <w:rFonts w:ascii="Times New Roman" w:hAnsi="Times New Roman"/>
          <w:color w:val="000000"/>
          <w:sz w:val="28"/>
          <w:lang w:val="ru-RU"/>
        </w:rPr>
        <w:t xml:space="preserve">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8C53F1">
        <w:rPr>
          <w:rFonts w:ascii="Times New Roman" w:hAnsi="Times New Roman"/>
          <w:color w:val="000000"/>
          <w:sz w:val="28"/>
          <w:lang w:val="ru-RU"/>
        </w:rPr>
        <w:t>(не менее двух)</w:t>
      </w:r>
      <w:bookmarkEnd w:id="34"/>
      <w:r w:rsidRPr="008C53F1">
        <w:rPr>
          <w:rFonts w:ascii="Times New Roman" w:hAnsi="Times New Roman"/>
          <w:color w:val="000000"/>
          <w:sz w:val="28"/>
          <w:lang w:val="ru-RU"/>
        </w:rPr>
        <w:t>: назначение, темы и герои, особенности языка. Явная и скрытая мораль басен. Использование крылатых выр</w:t>
      </w:r>
      <w:r w:rsidRPr="008C53F1">
        <w:rPr>
          <w:rFonts w:ascii="Times New Roman" w:hAnsi="Times New Roman"/>
          <w:color w:val="000000"/>
          <w:sz w:val="28"/>
          <w:lang w:val="ru-RU"/>
        </w:rPr>
        <w:t xml:space="preserve">ажений в речи. </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5" w:name="738a01c7-d12e-4abb-aa19-15d8e09af024"/>
      <w:r w:rsidRPr="008C53F1">
        <w:rPr>
          <w:rFonts w:ascii="Times New Roman" w:hAnsi="Times New Roman"/>
          <w:color w:val="000000"/>
          <w:sz w:val="28"/>
          <w:lang w:val="ru-RU"/>
        </w:rPr>
        <w:t>и другие (по выбору)</w:t>
      </w:r>
      <w:bookmarkEnd w:id="35"/>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8C53F1">
        <w:rPr>
          <w:rFonts w:ascii="Times New Roman" w:hAnsi="Times New Roman"/>
          <w:i/>
          <w:color w:val="000000"/>
          <w:sz w:val="28"/>
          <w:lang w:val="ru-RU"/>
        </w:rPr>
        <w:t>Х–ХХ веков</w:t>
      </w:r>
      <w:r w:rsidRPr="008C53F1">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8C53F1">
        <w:rPr>
          <w:rFonts w:ascii="Times New Roman" w:hAnsi="Times New Roman"/>
          <w:color w:val="000000"/>
          <w:sz w:val="28"/>
          <w:lang w:val="ru-RU"/>
        </w:rPr>
        <w:t>(не менее пяти авторов по выбору)</w:t>
      </w:r>
      <w:bookmarkEnd w:id="36"/>
      <w:r w:rsidRPr="008C53F1">
        <w:rPr>
          <w:rFonts w:ascii="Times New Roman" w:hAnsi="Times New Roman"/>
          <w:color w:val="000000"/>
          <w:sz w:val="28"/>
          <w:lang w:val="ru-RU"/>
        </w:rPr>
        <w:t xml:space="preserve">: Ф. И. Тютчева, А. А. Фета, А. Н. Майкова, Н. А. Некрасова, А. А. Блока, И. А. Бунина, </w:t>
      </w:r>
      <w:bookmarkStart w:id="37" w:name="236d15e5-7adb-4fc2-919e-678797fd1898"/>
      <w:r w:rsidRPr="008C53F1">
        <w:rPr>
          <w:rFonts w:ascii="Times New Roman" w:hAnsi="Times New Roman"/>
          <w:color w:val="000000"/>
          <w:sz w:val="28"/>
          <w:lang w:val="ru-RU"/>
        </w:rPr>
        <w:t>С. А. Есенина, А</w:t>
      </w:r>
      <w:r w:rsidRPr="008C53F1">
        <w:rPr>
          <w:rFonts w:ascii="Times New Roman" w:hAnsi="Times New Roman"/>
          <w:color w:val="000000"/>
          <w:sz w:val="28"/>
          <w:lang w:val="ru-RU"/>
        </w:rPr>
        <w:t>. П. Чехова, К. Г. Паустовского и др.</w:t>
      </w:r>
      <w:bookmarkEnd w:id="37"/>
      <w:r w:rsidRPr="008C53F1">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w:t>
      </w:r>
      <w:r w:rsidRPr="008C53F1">
        <w:rPr>
          <w:rFonts w:ascii="Times New Roman" w:hAnsi="Times New Roman"/>
          <w:color w:val="000000"/>
          <w:sz w:val="28"/>
          <w:lang w:val="ru-RU"/>
        </w:rPr>
        <w:t>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w:t>
      </w:r>
      <w:r w:rsidRPr="008C53F1">
        <w:rPr>
          <w:rFonts w:ascii="Times New Roman" w:hAnsi="Times New Roman"/>
          <w:color w:val="000000"/>
          <w:sz w:val="28"/>
          <w:lang w:val="ru-RU"/>
        </w:rPr>
        <w:t xml:space="preserve"> музыкального искусства (тон, темп, мелодия).</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w:t>
      </w:r>
      <w:r w:rsidRPr="008C53F1">
        <w:rPr>
          <w:rFonts w:ascii="Times New Roman" w:hAnsi="Times New Roman"/>
          <w:color w:val="000000"/>
          <w:sz w:val="28"/>
          <w:lang w:val="ru-RU"/>
        </w:rPr>
        <w:t xml:space="preserve">отрывок), А.А. Блок «Ворона», И.А. Бунин «Первый снег» </w:t>
      </w:r>
      <w:bookmarkStart w:id="38" w:name="b39133dd-5b08-4549-a5bd-8bf368254092"/>
      <w:r w:rsidRPr="008C53F1">
        <w:rPr>
          <w:rFonts w:ascii="Times New Roman" w:hAnsi="Times New Roman"/>
          <w:color w:val="000000"/>
          <w:sz w:val="28"/>
          <w:lang w:val="ru-RU"/>
        </w:rPr>
        <w:t>и другие (по выбору)</w:t>
      </w:r>
      <w:bookmarkEnd w:id="38"/>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Творчество Л. Н. Толстого</w:t>
      </w:r>
      <w:r w:rsidRPr="008C53F1">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9" w:name="1a0e8552-8319-44da-b4b7-9c067d7af546"/>
      <w:r w:rsidRPr="008C53F1">
        <w:rPr>
          <w:rFonts w:ascii="Times New Roman" w:hAnsi="Times New Roman"/>
          <w:color w:val="000000"/>
          <w:sz w:val="28"/>
          <w:lang w:val="ru-RU"/>
        </w:rPr>
        <w:t>(не менее трёх произведений)</w:t>
      </w:r>
      <w:bookmarkEnd w:id="39"/>
      <w:r w:rsidRPr="008C53F1">
        <w:rPr>
          <w:rFonts w:ascii="Times New Roman" w:hAnsi="Times New Roman"/>
          <w:color w:val="000000"/>
          <w:sz w:val="28"/>
          <w:lang w:val="ru-RU"/>
        </w:rPr>
        <w:t>. Рассказ как повествование: связь содержан</w:t>
      </w:r>
      <w:r w:rsidRPr="008C53F1">
        <w:rPr>
          <w:rFonts w:ascii="Times New Roman" w:hAnsi="Times New Roman"/>
          <w:color w:val="000000"/>
          <w:sz w:val="28"/>
          <w:lang w:val="ru-RU"/>
        </w:rPr>
        <w:t>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w:t>
      </w:r>
      <w:r w:rsidRPr="008C53F1">
        <w:rPr>
          <w:rFonts w:ascii="Times New Roman" w:hAnsi="Times New Roman"/>
          <w:color w:val="000000"/>
          <w:sz w:val="28"/>
          <w:lang w:val="ru-RU"/>
        </w:rPr>
        <w:t>а и автора произведения. Художественные особенности текста-описания, текста-рассуждения.</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Произведения для чтения: Л.Н. Толстой «Лебеди», «Зайцы», «Прыжок», «Акула» </w:t>
      </w:r>
      <w:bookmarkStart w:id="40" w:name="7bc5c68d-92f5-41d5-9535-d638ea476e3f"/>
      <w:r w:rsidRPr="008C53F1">
        <w:rPr>
          <w:rFonts w:ascii="Times New Roman" w:hAnsi="Times New Roman"/>
          <w:color w:val="000000"/>
          <w:sz w:val="28"/>
          <w:lang w:val="ru-RU"/>
        </w:rPr>
        <w:t>и другие</w:t>
      </w:r>
      <w:bookmarkEnd w:id="40"/>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Литературная сказка.</w:t>
      </w:r>
      <w:r w:rsidRPr="008C53F1">
        <w:rPr>
          <w:rFonts w:ascii="Times New Roman" w:hAnsi="Times New Roman"/>
          <w:color w:val="000000"/>
          <w:sz w:val="28"/>
          <w:lang w:val="ru-RU"/>
        </w:rPr>
        <w:t xml:space="preserve"> Литературная сказка русских писателей </w:t>
      </w:r>
      <w:bookmarkStart w:id="41" w:name="14358877-86a6-40e2-9fb5-58334b8a6e9a"/>
      <w:r w:rsidRPr="008C53F1">
        <w:rPr>
          <w:rFonts w:ascii="Times New Roman" w:hAnsi="Times New Roman"/>
          <w:color w:val="000000"/>
          <w:sz w:val="28"/>
          <w:lang w:val="ru-RU"/>
        </w:rPr>
        <w:t>(не менее двух)</w:t>
      </w:r>
      <w:bookmarkEnd w:id="41"/>
      <w:r w:rsidRPr="008C53F1">
        <w:rPr>
          <w:rFonts w:ascii="Times New Roman" w:hAnsi="Times New Roman"/>
          <w:color w:val="000000"/>
          <w:sz w:val="28"/>
          <w:lang w:val="ru-RU"/>
        </w:rPr>
        <w:t>. Круг ч</w:t>
      </w:r>
      <w:r w:rsidRPr="008C53F1">
        <w:rPr>
          <w:rFonts w:ascii="Times New Roman" w:hAnsi="Times New Roman"/>
          <w:color w:val="000000"/>
          <w:sz w:val="28"/>
          <w:lang w:val="ru-RU"/>
        </w:rPr>
        <w:t xml:space="preserve">тения: произведения В. М. Гаршина, М. Горького, И. С. </w:t>
      </w:r>
      <w:r w:rsidRPr="008C53F1">
        <w:rPr>
          <w:rFonts w:ascii="Times New Roman" w:hAnsi="Times New Roman"/>
          <w:color w:val="000000"/>
          <w:sz w:val="28"/>
          <w:lang w:val="ru-RU"/>
        </w:rPr>
        <w:lastRenderedPageBreak/>
        <w:t xml:space="preserve">Соколова-Микитова </w:t>
      </w:r>
      <w:bookmarkStart w:id="42" w:name="c6bf05b5-49bd-40a2-90b7-cfd41b2279a7"/>
      <w:r w:rsidRPr="008C53F1">
        <w:rPr>
          <w:rFonts w:ascii="Times New Roman" w:hAnsi="Times New Roman"/>
          <w:color w:val="000000"/>
          <w:sz w:val="28"/>
          <w:lang w:val="ru-RU"/>
        </w:rPr>
        <w:t>и др.</w:t>
      </w:r>
      <w:bookmarkEnd w:id="42"/>
      <w:r w:rsidRPr="008C53F1">
        <w:rPr>
          <w:rFonts w:ascii="Times New Roman" w:hAnsi="Times New Roman"/>
          <w:color w:val="000000"/>
          <w:sz w:val="28"/>
          <w:lang w:val="ru-RU"/>
        </w:rPr>
        <w:t xml:space="preserve"> Особенности авторских сказок (сюжет, язык, герои). Составление аннотации.</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w:t>
      </w:r>
      <w:r w:rsidRPr="008C53F1">
        <w:rPr>
          <w:rFonts w:ascii="Times New Roman" w:hAnsi="Times New Roman"/>
          <w:color w:val="000000"/>
          <w:sz w:val="28"/>
          <w:lang w:val="ru-RU"/>
        </w:rPr>
        <w:t xml:space="preserve"> Горький «Случай с Евсейкой» </w:t>
      </w:r>
      <w:bookmarkStart w:id="43" w:name="ea02cf5f-d5e4-4b30-812a-1b46ec679534"/>
      <w:r w:rsidRPr="008C53F1">
        <w:rPr>
          <w:rFonts w:ascii="Times New Roman" w:hAnsi="Times New Roman"/>
          <w:color w:val="000000"/>
          <w:sz w:val="28"/>
          <w:lang w:val="ru-RU"/>
        </w:rPr>
        <w:t>и другие (по выбору)</w:t>
      </w:r>
      <w:bookmarkEnd w:id="43"/>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Произведения о взаимоотношениях человека и животных</w:t>
      </w:r>
      <w:r w:rsidRPr="008C53F1">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Мамина-Сибиряка, К. Г. Паустовского, М. М. </w:t>
      </w:r>
      <w:r w:rsidRPr="008C53F1">
        <w:rPr>
          <w:rFonts w:ascii="Times New Roman" w:hAnsi="Times New Roman"/>
          <w:color w:val="000000"/>
          <w:sz w:val="28"/>
          <w:lang w:val="ru-RU"/>
        </w:rPr>
        <w:t>Пришвина, Б. С. Житкова. Особенности рассказа: тема, герои, реальность событий, композиция, объекты описания (портрет героя, описание интерьера).</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w:t>
      </w:r>
      <w:r w:rsidRPr="008C53F1">
        <w:rPr>
          <w:rFonts w:ascii="Times New Roman" w:hAnsi="Times New Roman"/>
          <w:color w:val="000000"/>
          <w:sz w:val="28"/>
          <w:lang w:val="ru-RU"/>
        </w:rPr>
        <w:t xml:space="preserve">н-Сибиряк «Приёмыш» </w:t>
      </w:r>
      <w:bookmarkStart w:id="44" w:name="68f21dae-0b2e-4871-b761-be4991ec4878"/>
      <w:r w:rsidRPr="008C53F1">
        <w:rPr>
          <w:rFonts w:ascii="Times New Roman" w:hAnsi="Times New Roman"/>
          <w:color w:val="000000"/>
          <w:sz w:val="28"/>
          <w:lang w:val="ru-RU"/>
        </w:rPr>
        <w:t>и другое (по выбору)</w:t>
      </w:r>
      <w:bookmarkEnd w:id="44"/>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Произведения о детях</w:t>
      </w:r>
      <w:r w:rsidRPr="008C53F1">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w:t>
      </w:r>
      <w:r w:rsidRPr="008C53F1">
        <w:rPr>
          <w:rFonts w:ascii="Times New Roman" w:hAnsi="Times New Roman"/>
          <w:color w:val="000000"/>
          <w:sz w:val="28"/>
          <w:lang w:val="ru-RU"/>
        </w:rPr>
        <w:t>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8C53F1">
        <w:rPr>
          <w:rFonts w:ascii="Times New Roman" w:hAnsi="Times New Roman"/>
          <w:color w:val="000000"/>
          <w:sz w:val="28"/>
          <w:lang w:val="ru-RU"/>
        </w:rPr>
        <w:t>произведения по выбору двух-трёх авторов</w:t>
      </w:r>
      <w:bookmarkEnd w:id="45"/>
      <w:r w:rsidRPr="008C53F1">
        <w:rPr>
          <w:rFonts w:ascii="Times New Roman" w:hAnsi="Times New Roman"/>
          <w:color w:val="000000"/>
          <w:sz w:val="28"/>
          <w:lang w:val="ru-RU"/>
        </w:rPr>
        <w:t>). Основные события сюжета, отношение к ним героев произведения. Оценка нравственных кач</w:t>
      </w:r>
      <w:r w:rsidRPr="008C53F1">
        <w:rPr>
          <w:rFonts w:ascii="Times New Roman" w:hAnsi="Times New Roman"/>
          <w:color w:val="000000"/>
          <w:sz w:val="28"/>
          <w:lang w:val="ru-RU"/>
        </w:rPr>
        <w:t>еств, проявляющихся в военное время.</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6" w:name="e453ae69-7b50-49e1-850e-5455f39cac3b"/>
      <w:r w:rsidRPr="008C53F1">
        <w:rPr>
          <w:rFonts w:ascii="Times New Roman" w:hAnsi="Times New Roman"/>
          <w:color w:val="000000"/>
          <w:sz w:val="28"/>
          <w:lang w:val="ru-RU"/>
        </w:rPr>
        <w:t>и другие (по выбору)</w:t>
      </w:r>
      <w:bookmarkEnd w:id="46"/>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Юмористические произведения.</w:t>
      </w:r>
      <w:r w:rsidRPr="008C53F1">
        <w:rPr>
          <w:rFonts w:ascii="Times New Roman" w:hAnsi="Times New Roman"/>
          <w:color w:val="000000"/>
          <w:sz w:val="28"/>
          <w:lang w:val="ru-RU"/>
        </w:rPr>
        <w:t xml:space="preserve"> Комичность как основа сюжета. Герой юмористического произведения</w:t>
      </w:r>
      <w:r w:rsidRPr="008C53F1">
        <w:rPr>
          <w:rFonts w:ascii="Times New Roman" w:hAnsi="Times New Roman"/>
          <w:color w:val="000000"/>
          <w:sz w:val="28"/>
          <w:lang w:val="ru-RU"/>
        </w:rPr>
        <w:t xml:space="preserve">.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8C53F1">
        <w:rPr>
          <w:rFonts w:ascii="Times New Roman" w:hAnsi="Times New Roman"/>
          <w:color w:val="000000"/>
          <w:sz w:val="28"/>
          <w:lang w:val="ru-RU"/>
        </w:rPr>
        <w:t>(не менее двух произведений)</w:t>
      </w:r>
      <w:bookmarkEnd w:id="47"/>
      <w:r w:rsidRPr="008C53F1">
        <w:rPr>
          <w:rFonts w:ascii="Times New Roman" w:hAnsi="Times New Roman"/>
          <w:color w:val="000000"/>
          <w:sz w:val="28"/>
          <w:lang w:val="ru-RU"/>
        </w:rPr>
        <w:t xml:space="preserve">: Н. Н. Носов, В.Ю. Драгунский, </w:t>
      </w:r>
      <w:bookmarkStart w:id="48" w:name="cb0fcba1-b7c3-44d2-9bb6-c0a6c9168eca"/>
      <w:r w:rsidRPr="008C53F1">
        <w:rPr>
          <w:rFonts w:ascii="Times New Roman" w:hAnsi="Times New Roman"/>
          <w:color w:val="000000"/>
          <w:sz w:val="28"/>
          <w:lang w:val="ru-RU"/>
        </w:rPr>
        <w:t>М. М. Зощенко и др.</w:t>
      </w:r>
      <w:bookmarkEnd w:id="48"/>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Произведения для чтения: В.Ю. Драгунский «Денискины рассказы» (1-2 </w:t>
      </w:r>
      <w:r w:rsidRPr="008C53F1">
        <w:rPr>
          <w:rFonts w:ascii="Times New Roman" w:hAnsi="Times New Roman"/>
          <w:color w:val="000000"/>
          <w:sz w:val="28"/>
          <w:lang w:val="ru-RU"/>
        </w:rPr>
        <w:t xml:space="preserve">произведения), Н.Н. Носов «Весёлая семейка» (1-2 рассказа из цикла) </w:t>
      </w:r>
      <w:bookmarkStart w:id="49" w:name="bfd2c4b6-8e45-47df-8299-90bb4d27aacd"/>
      <w:r w:rsidRPr="008C53F1">
        <w:rPr>
          <w:rFonts w:ascii="Times New Roman" w:hAnsi="Times New Roman"/>
          <w:color w:val="000000"/>
          <w:sz w:val="28"/>
          <w:lang w:val="ru-RU"/>
        </w:rPr>
        <w:t>и другие (по выбору)</w:t>
      </w:r>
      <w:bookmarkEnd w:id="49"/>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Зарубежная литература.</w:t>
      </w:r>
      <w:r w:rsidRPr="008C53F1">
        <w:rPr>
          <w:rFonts w:ascii="Times New Roman" w:hAnsi="Times New Roman"/>
          <w:color w:val="000000"/>
          <w:sz w:val="28"/>
          <w:lang w:val="ru-RU"/>
        </w:rPr>
        <w:t xml:space="preserve"> Круг чтения </w:t>
      </w:r>
      <w:bookmarkStart w:id="50" w:name="3e21f5c4-1001-4583-8489-5f0ba36061b9"/>
      <w:r w:rsidRPr="008C53F1">
        <w:rPr>
          <w:rFonts w:ascii="Times New Roman" w:hAnsi="Times New Roman"/>
          <w:color w:val="000000"/>
          <w:sz w:val="28"/>
          <w:lang w:val="ru-RU"/>
        </w:rPr>
        <w:t>(произведения двух-трёх авторов по выбору):</w:t>
      </w:r>
      <w:bookmarkEnd w:id="50"/>
      <w:r w:rsidRPr="008C53F1">
        <w:rPr>
          <w:rFonts w:ascii="Times New Roman" w:hAnsi="Times New Roman"/>
          <w:color w:val="000000"/>
          <w:sz w:val="28"/>
          <w:lang w:val="ru-RU"/>
        </w:rPr>
        <w:t xml:space="preserve"> литературные сказки Ш. Перро, Х.-К. Андерсена, </w:t>
      </w:r>
      <w:bookmarkStart w:id="51" w:name="f6f542f3-f6cf-4368-a418-eb5d19aa0b2b"/>
      <w:r w:rsidRPr="008C53F1">
        <w:rPr>
          <w:rFonts w:ascii="Times New Roman" w:hAnsi="Times New Roman"/>
          <w:color w:val="000000"/>
          <w:sz w:val="28"/>
          <w:lang w:val="ru-RU"/>
        </w:rPr>
        <w:t>Р. Киплинга.</w:t>
      </w:r>
      <w:bookmarkEnd w:id="51"/>
      <w:r w:rsidRPr="008C53F1">
        <w:rPr>
          <w:rFonts w:ascii="Times New Roman" w:hAnsi="Times New Roman"/>
          <w:color w:val="000000"/>
          <w:sz w:val="28"/>
          <w:lang w:val="ru-RU"/>
        </w:rPr>
        <w:t xml:space="preserve"> Особенности авторских сказо</w:t>
      </w:r>
      <w:r w:rsidRPr="008C53F1">
        <w:rPr>
          <w:rFonts w:ascii="Times New Roman" w:hAnsi="Times New Roman"/>
          <w:color w:val="000000"/>
          <w:sz w:val="28"/>
          <w:lang w:val="ru-RU"/>
        </w:rPr>
        <w:t xml:space="preserve">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2" w:name="0e6b1fdc-e350-43b1-a03c-45387667d39d"/>
      <w:r w:rsidRPr="008C53F1">
        <w:rPr>
          <w:rFonts w:ascii="Times New Roman" w:hAnsi="Times New Roman"/>
          <w:color w:val="000000"/>
          <w:sz w:val="28"/>
          <w:lang w:val="ru-RU"/>
        </w:rPr>
        <w:t>и другие (по выбор</w:t>
      </w:r>
      <w:r w:rsidRPr="008C53F1">
        <w:rPr>
          <w:rFonts w:ascii="Times New Roman" w:hAnsi="Times New Roman"/>
          <w:color w:val="000000"/>
          <w:sz w:val="28"/>
          <w:lang w:val="ru-RU"/>
        </w:rPr>
        <w:t>у)</w:t>
      </w:r>
      <w:bookmarkEnd w:id="52"/>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8C53F1">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w:t>
      </w:r>
      <w:r w:rsidRPr="008C53F1">
        <w:rPr>
          <w:rFonts w:ascii="Times New Roman" w:hAnsi="Times New Roman"/>
          <w:color w:val="000000"/>
          <w:sz w:val="28"/>
          <w:lang w:val="ru-RU"/>
        </w:rPr>
        <w:t>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Изучение литературного чтения в 3 классе способствует освоению ряда универсальн</w:t>
      </w:r>
      <w:r w:rsidRPr="008C53F1">
        <w:rPr>
          <w:rFonts w:ascii="Times New Roman" w:hAnsi="Times New Roman"/>
          <w:color w:val="000000"/>
          <w:sz w:val="28"/>
          <w:lang w:val="ru-RU"/>
        </w:rPr>
        <w:t xml:space="preserve">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Базовые логические и исследовательские действия</w:t>
      </w:r>
      <w:r w:rsidRPr="008C53F1">
        <w:rPr>
          <w:rFonts w:ascii="Times New Roman" w:hAnsi="Times New Roman"/>
          <w:color w:val="000000"/>
          <w:sz w:val="28"/>
          <w:lang w:val="ru-RU"/>
        </w:rPr>
        <w:t xml:space="preserve"> как часть познаватель</w:t>
      </w:r>
      <w:r w:rsidRPr="008C53F1">
        <w:rPr>
          <w:rFonts w:ascii="Times New Roman" w:hAnsi="Times New Roman"/>
          <w:color w:val="000000"/>
          <w:sz w:val="28"/>
          <w:lang w:val="ru-RU"/>
        </w:rPr>
        <w:t>ных универсальных учебных действий способствуют формированию умений:</w:t>
      </w:r>
    </w:p>
    <w:p w:rsidR="006A4DD2" w:rsidRPr="008C53F1" w:rsidRDefault="00F16002">
      <w:pPr>
        <w:numPr>
          <w:ilvl w:val="0"/>
          <w:numId w:val="12"/>
        </w:numPr>
        <w:spacing w:after="0" w:line="264" w:lineRule="auto"/>
        <w:jc w:val="both"/>
        <w:rPr>
          <w:lang w:val="ru-RU"/>
        </w:rPr>
      </w:pPr>
      <w:r w:rsidRPr="008C53F1">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6A4DD2" w:rsidRPr="008C53F1" w:rsidRDefault="00F16002">
      <w:pPr>
        <w:numPr>
          <w:ilvl w:val="0"/>
          <w:numId w:val="12"/>
        </w:numPr>
        <w:spacing w:after="0" w:line="264" w:lineRule="auto"/>
        <w:jc w:val="both"/>
        <w:rPr>
          <w:lang w:val="ru-RU"/>
        </w:rPr>
      </w:pPr>
      <w:r w:rsidRPr="008C53F1">
        <w:rPr>
          <w:rFonts w:ascii="Times New Roman" w:hAnsi="Times New Roman"/>
          <w:color w:val="000000"/>
          <w:sz w:val="28"/>
          <w:lang w:val="ru-RU"/>
        </w:rPr>
        <w:t>различать сказочные и реалистические, лирические и эпические, н</w:t>
      </w:r>
      <w:r w:rsidRPr="008C53F1">
        <w:rPr>
          <w:rFonts w:ascii="Times New Roman" w:hAnsi="Times New Roman"/>
          <w:color w:val="000000"/>
          <w:sz w:val="28"/>
          <w:lang w:val="ru-RU"/>
        </w:rPr>
        <w:t>ародные и авторские произведения;</w:t>
      </w:r>
    </w:p>
    <w:p w:rsidR="006A4DD2" w:rsidRPr="008C53F1" w:rsidRDefault="00F16002">
      <w:pPr>
        <w:numPr>
          <w:ilvl w:val="0"/>
          <w:numId w:val="12"/>
        </w:numPr>
        <w:spacing w:after="0" w:line="264" w:lineRule="auto"/>
        <w:jc w:val="both"/>
        <w:rPr>
          <w:lang w:val="ru-RU"/>
        </w:rPr>
      </w:pPr>
      <w:r w:rsidRPr="008C53F1">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w:t>
      </w:r>
      <w:r w:rsidRPr="008C53F1">
        <w:rPr>
          <w:rFonts w:ascii="Times New Roman" w:hAnsi="Times New Roman"/>
          <w:color w:val="000000"/>
          <w:sz w:val="28"/>
          <w:lang w:val="ru-RU"/>
        </w:rPr>
        <w:t>оя;</w:t>
      </w:r>
    </w:p>
    <w:p w:rsidR="006A4DD2" w:rsidRPr="008C53F1" w:rsidRDefault="00F16002">
      <w:pPr>
        <w:numPr>
          <w:ilvl w:val="0"/>
          <w:numId w:val="12"/>
        </w:numPr>
        <w:spacing w:after="0" w:line="264" w:lineRule="auto"/>
        <w:jc w:val="both"/>
        <w:rPr>
          <w:lang w:val="ru-RU"/>
        </w:rPr>
      </w:pPr>
      <w:r w:rsidRPr="008C53F1">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6A4DD2" w:rsidRPr="008C53F1" w:rsidRDefault="00F16002">
      <w:pPr>
        <w:numPr>
          <w:ilvl w:val="0"/>
          <w:numId w:val="12"/>
        </w:numPr>
        <w:spacing w:after="0" w:line="264" w:lineRule="auto"/>
        <w:jc w:val="both"/>
        <w:rPr>
          <w:lang w:val="ru-RU"/>
        </w:rPr>
      </w:pPr>
      <w:r w:rsidRPr="008C53F1">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6A4DD2" w:rsidRPr="008C53F1" w:rsidRDefault="00F16002">
      <w:pPr>
        <w:numPr>
          <w:ilvl w:val="0"/>
          <w:numId w:val="12"/>
        </w:numPr>
        <w:spacing w:after="0" w:line="264" w:lineRule="auto"/>
        <w:jc w:val="both"/>
        <w:rPr>
          <w:lang w:val="ru-RU"/>
        </w:rPr>
      </w:pPr>
      <w:r w:rsidRPr="008C53F1">
        <w:rPr>
          <w:rFonts w:ascii="Times New Roman" w:hAnsi="Times New Roman"/>
          <w:color w:val="000000"/>
          <w:sz w:val="28"/>
          <w:lang w:val="ru-RU"/>
        </w:rPr>
        <w:t>исследовать текст: находить описания в произведен</w:t>
      </w:r>
      <w:r w:rsidRPr="008C53F1">
        <w:rPr>
          <w:rFonts w:ascii="Times New Roman" w:hAnsi="Times New Roman"/>
          <w:color w:val="000000"/>
          <w:sz w:val="28"/>
          <w:lang w:val="ru-RU"/>
        </w:rPr>
        <w:t>иях разных жанров (портрет, пейзаж, интерьер).</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 xml:space="preserve">Работа с информацией </w:t>
      </w:r>
      <w:r w:rsidRPr="008C53F1">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6A4DD2" w:rsidRDefault="00F16002">
      <w:pPr>
        <w:numPr>
          <w:ilvl w:val="0"/>
          <w:numId w:val="13"/>
        </w:numPr>
        <w:spacing w:after="0" w:line="264" w:lineRule="auto"/>
        <w:jc w:val="both"/>
      </w:pPr>
      <w:r w:rsidRPr="008C53F1">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 xml:space="preserve">(иллюстрация), звуковую </w:t>
      </w:r>
      <w:r>
        <w:rPr>
          <w:rFonts w:ascii="Times New Roman" w:hAnsi="Times New Roman"/>
          <w:color w:val="000000"/>
          <w:sz w:val="28"/>
        </w:rPr>
        <w:t>(музыкальное произведение);</w:t>
      </w:r>
    </w:p>
    <w:p w:rsidR="006A4DD2" w:rsidRPr="008C53F1" w:rsidRDefault="00F16002">
      <w:pPr>
        <w:numPr>
          <w:ilvl w:val="0"/>
          <w:numId w:val="13"/>
        </w:numPr>
        <w:spacing w:after="0" w:line="264" w:lineRule="auto"/>
        <w:jc w:val="both"/>
        <w:rPr>
          <w:lang w:val="ru-RU"/>
        </w:rPr>
      </w:pPr>
      <w:r w:rsidRPr="008C53F1">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6A4DD2" w:rsidRPr="008C53F1" w:rsidRDefault="00F16002">
      <w:pPr>
        <w:numPr>
          <w:ilvl w:val="0"/>
          <w:numId w:val="13"/>
        </w:numPr>
        <w:spacing w:after="0" w:line="264" w:lineRule="auto"/>
        <w:jc w:val="both"/>
        <w:rPr>
          <w:lang w:val="ru-RU"/>
        </w:rPr>
      </w:pPr>
      <w:r w:rsidRPr="008C53F1">
        <w:rPr>
          <w:rFonts w:ascii="Times New Roman" w:hAnsi="Times New Roman"/>
          <w:color w:val="000000"/>
          <w:sz w:val="28"/>
          <w:lang w:val="ru-RU"/>
        </w:rPr>
        <w:t>выбирать книгу в библиотеке в соответствии с учебной задачей; составлять аннотац</w:t>
      </w:r>
      <w:r w:rsidRPr="008C53F1">
        <w:rPr>
          <w:rFonts w:ascii="Times New Roman" w:hAnsi="Times New Roman"/>
          <w:color w:val="000000"/>
          <w:sz w:val="28"/>
          <w:lang w:val="ru-RU"/>
        </w:rPr>
        <w:t>ию.</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lastRenderedPageBreak/>
        <w:t>Коммуникативные универсальные учебные действия</w:t>
      </w:r>
      <w:r w:rsidRPr="008C53F1">
        <w:rPr>
          <w:rFonts w:ascii="Times New Roman" w:hAnsi="Times New Roman"/>
          <w:color w:val="000000"/>
          <w:sz w:val="28"/>
          <w:lang w:val="ru-RU"/>
        </w:rPr>
        <w:t xml:space="preserve"> способствуют формированию умений:</w:t>
      </w:r>
    </w:p>
    <w:p w:rsidR="006A4DD2" w:rsidRPr="008C53F1" w:rsidRDefault="00F16002">
      <w:pPr>
        <w:numPr>
          <w:ilvl w:val="0"/>
          <w:numId w:val="14"/>
        </w:numPr>
        <w:spacing w:after="0" w:line="264" w:lineRule="auto"/>
        <w:jc w:val="both"/>
        <w:rPr>
          <w:lang w:val="ru-RU"/>
        </w:rPr>
      </w:pPr>
      <w:r w:rsidRPr="008C53F1">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6A4DD2" w:rsidRPr="008C53F1" w:rsidRDefault="00F16002">
      <w:pPr>
        <w:numPr>
          <w:ilvl w:val="0"/>
          <w:numId w:val="14"/>
        </w:numPr>
        <w:spacing w:after="0" w:line="264" w:lineRule="auto"/>
        <w:jc w:val="both"/>
        <w:rPr>
          <w:lang w:val="ru-RU"/>
        </w:rPr>
      </w:pPr>
      <w:r w:rsidRPr="008C53F1">
        <w:rPr>
          <w:rFonts w:ascii="Times New Roman" w:hAnsi="Times New Roman"/>
          <w:color w:val="000000"/>
          <w:sz w:val="28"/>
          <w:lang w:val="ru-RU"/>
        </w:rPr>
        <w:t>формулировать вопросы по основным событиям текста;</w:t>
      </w:r>
    </w:p>
    <w:p w:rsidR="006A4DD2" w:rsidRPr="008C53F1" w:rsidRDefault="00F16002">
      <w:pPr>
        <w:numPr>
          <w:ilvl w:val="0"/>
          <w:numId w:val="14"/>
        </w:numPr>
        <w:spacing w:after="0" w:line="264" w:lineRule="auto"/>
        <w:jc w:val="both"/>
        <w:rPr>
          <w:lang w:val="ru-RU"/>
        </w:rPr>
      </w:pPr>
      <w:r w:rsidRPr="008C53F1">
        <w:rPr>
          <w:rFonts w:ascii="Times New Roman" w:hAnsi="Times New Roman"/>
          <w:color w:val="000000"/>
          <w:sz w:val="28"/>
          <w:lang w:val="ru-RU"/>
        </w:rPr>
        <w:t xml:space="preserve">пересказывать текст </w:t>
      </w:r>
      <w:r w:rsidRPr="008C53F1">
        <w:rPr>
          <w:rFonts w:ascii="Times New Roman" w:hAnsi="Times New Roman"/>
          <w:color w:val="000000"/>
          <w:sz w:val="28"/>
          <w:lang w:val="ru-RU"/>
        </w:rPr>
        <w:t>(подробно, выборочно, с изменением лица);</w:t>
      </w:r>
    </w:p>
    <w:p w:rsidR="006A4DD2" w:rsidRPr="008C53F1" w:rsidRDefault="00F16002">
      <w:pPr>
        <w:numPr>
          <w:ilvl w:val="0"/>
          <w:numId w:val="14"/>
        </w:numPr>
        <w:spacing w:after="0" w:line="264" w:lineRule="auto"/>
        <w:jc w:val="both"/>
        <w:rPr>
          <w:lang w:val="ru-RU"/>
        </w:rPr>
      </w:pPr>
      <w:r w:rsidRPr="008C53F1">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6A4DD2" w:rsidRPr="008C53F1" w:rsidRDefault="00F16002">
      <w:pPr>
        <w:numPr>
          <w:ilvl w:val="0"/>
          <w:numId w:val="14"/>
        </w:numPr>
        <w:spacing w:after="0" w:line="264" w:lineRule="auto"/>
        <w:jc w:val="both"/>
        <w:rPr>
          <w:lang w:val="ru-RU"/>
        </w:rPr>
      </w:pPr>
      <w:r w:rsidRPr="008C53F1">
        <w:rPr>
          <w:rFonts w:ascii="Times New Roman" w:hAnsi="Times New Roman"/>
          <w:color w:val="000000"/>
          <w:sz w:val="28"/>
          <w:lang w:val="ru-RU"/>
        </w:rPr>
        <w:t>сочинять простые истории (сказки, рассказы) по аналогии.</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Регулятивные универсальные учебные</w:t>
      </w:r>
      <w:r w:rsidRPr="008C53F1">
        <w:rPr>
          <w:rFonts w:ascii="Times New Roman" w:hAnsi="Times New Roman"/>
          <w:color w:val="000000"/>
          <w:sz w:val="28"/>
          <w:lang w:val="ru-RU"/>
        </w:rPr>
        <w:t xml:space="preserve"> способствуют формированию умений:</w:t>
      </w:r>
    </w:p>
    <w:p w:rsidR="006A4DD2" w:rsidRPr="008C53F1" w:rsidRDefault="00F16002">
      <w:pPr>
        <w:numPr>
          <w:ilvl w:val="0"/>
          <w:numId w:val="15"/>
        </w:numPr>
        <w:spacing w:after="0" w:line="264" w:lineRule="auto"/>
        <w:jc w:val="both"/>
        <w:rPr>
          <w:lang w:val="ru-RU"/>
        </w:rPr>
      </w:pPr>
      <w:r w:rsidRPr="008C53F1">
        <w:rPr>
          <w:rFonts w:ascii="Times New Roman" w:hAnsi="Times New Roman"/>
          <w:color w:val="000000"/>
          <w:sz w:val="28"/>
          <w:lang w:val="ru-RU"/>
        </w:rPr>
        <w:t>п</w:t>
      </w:r>
      <w:r w:rsidRPr="008C53F1">
        <w:rPr>
          <w:rFonts w:ascii="Times New Roman" w:hAnsi="Times New Roman"/>
          <w:color w:val="000000"/>
          <w:sz w:val="28"/>
          <w:lang w:val="ru-RU"/>
        </w:rPr>
        <w:t>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6A4DD2" w:rsidRPr="008C53F1" w:rsidRDefault="00F16002">
      <w:pPr>
        <w:numPr>
          <w:ilvl w:val="0"/>
          <w:numId w:val="15"/>
        </w:numPr>
        <w:spacing w:after="0" w:line="264" w:lineRule="auto"/>
        <w:jc w:val="both"/>
        <w:rPr>
          <w:lang w:val="ru-RU"/>
        </w:rPr>
      </w:pPr>
      <w:r w:rsidRPr="008C53F1">
        <w:rPr>
          <w:rFonts w:ascii="Times New Roman" w:hAnsi="Times New Roman"/>
          <w:color w:val="000000"/>
          <w:sz w:val="28"/>
          <w:lang w:val="ru-RU"/>
        </w:rPr>
        <w:t>оценивать качество своего восприятия текста на слух;</w:t>
      </w:r>
    </w:p>
    <w:p w:rsidR="006A4DD2" w:rsidRPr="008C53F1" w:rsidRDefault="00F16002">
      <w:pPr>
        <w:numPr>
          <w:ilvl w:val="0"/>
          <w:numId w:val="15"/>
        </w:numPr>
        <w:spacing w:after="0" w:line="264" w:lineRule="auto"/>
        <w:jc w:val="both"/>
        <w:rPr>
          <w:lang w:val="ru-RU"/>
        </w:rPr>
      </w:pPr>
      <w:r w:rsidRPr="008C53F1">
        <w:rPr>
          <w:rFonts w:ascii="Times New Roman" w:hAnsi="Times New Roman"/>
          <w:color w:val="000000"/>
          <w:sz w:val="28"/>
          <w:lang w:val="ru-RU"/>
        </w:rPr>
        <w:t>выполнять действия контроля (самоконтроля) и о</w:t>
      </w:r>
      <w:r w:rsidRPr="008C53F1">
        <w:rPr>
          <w:rFonts w:ascii="Times New Roman" w:hAnsi="Times New Roman"/>
          <w:color w:val="000000"/>
          <w:sz w:val="28"/>
          <w:lang w:val="ru-RU"/>
        </w:rPr>
        <w:t>ценки процесса и результата деятельности, при необходимости вносить коррективы в выполняемые действия.</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Совместная деятельность</w:t>
      </w:r>
      <w:r w:rsidRPr="008C53F1">
        <w:rPr>
          <w:rFonts w:ascii="Times New Roman" w:hAnsi="Times New Roman"/>
          <w:color w:val="000000"/>
          <w:sz w:val="28"/>
          <w:lang w:val="ru-RU"/>
        </w:rPr>
        <w:t xml:space="preserve"> способствует формированию умений:</w:t>
      </w:r>
    </w:p>
    <w:p w:rsidR="006A4DD2" w:rsidRPr="008C53F1" w:rsidRDefault="00F16002">
      <w:pPr>
        <w:numPr>
          <w:ilvl w:val="0"/>
          <w:numId w:val="16"/>
        </w:numPr>
        <w:spacing w:after="0" w:line="264" w:lineRule="auto"/>
        <w:jc w:val="both"/>
        <w:rPr>
          <w:lang w:val="ru-RU"/>
        </w:rPr>
      </w:pPr>
      <w:r w:rsidRPr="008C53F1">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w:t>
      </w:r>
      <w:r w:rsidRPr="008C53F1">
        <w:rPr>
          <w:rFonts w:ascii="Times New Roman" w:hAnsi="Times New Roman"/>
          <w:color w:val="000000"/>
          <w:sz w:val="28"/>
          <w:lang w:val="ru-RU"/>
        </w:rPr>
        <w:t>ие и дружелюбие;</w:t>
      </w:r>
    </w:p>
    <w:p w:rsidR="006A4DD2" w:rsidRPr="008C53F1" w:rsidRDefault="00F16002">
      <w:pPr>
        <w:numPr>
          <w:ilvl w:val="0"/>
          <w:numId w:val="16"/>
        </w:numPr>
        <w:spacing w:after="0" w:line="264" w:lineRule="auto"/>
        <w:jc w:val="both"/>
        <w:rPr>
          <w:lang w:val="ru-RU"/>
        </w:rPr>
      </w:pPr>
      <w:r w:rsidRPr="008C53F1">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w:t>
      </w:r>
      <w:r w:rsidRPr="008C53F1">
        <w:rPr>
          <w:rFonts w:ascii="Times New Roman" w:hAnsi="Times New Roman"/>
          <w:color w:val="000000"/>
          <w:sz w:val="28"/>
          <w:lang w:val="ru-RU"/>
        </w:rPr>
        <w:t>м;</w:t>
      </w:r>
    </w:p>
    <w:p w:rsidR="006A4DD2" w:rsidRPr="008C53F1" w:rsidRDefault="00F16002">
      <w:pPr>
        <w:numPr>
          <w:ilvl w:val="0"/>
          <w:numId w:val="16"/>
        </w:numPr>
        <w:spacing w:after="0" w:line="264" w:lineRule="auto"/>
        <w:jc w:val="both"/>
        <w:rPr>
          <w:lang w:val="ru-RU"/>
        </w:rPr>
      </w:pPr>
      <w:r w:rsidRPr="008C53F1">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6A4DD2" w:rsidRPr="008C53F1" w:rsidRDefault="006A4DD2">
      <w:pPr>
        <w:spacing w:after="0" w:line="264" w:lineRule="auto"/>
        <w:ind w:left="120"/>
        <w:jc w:val="both"/>
        <w:rPr>
          <w:lang w:val="ru-RU"/>
        </w:rPr>
      </w:pPr>
    </w:p>
    <w:p w:rsidR="006A4DD2" w:rsidRPr="008C53F1" w:rsidRDefault="00F16002">
      <w:pPr>
        <w:spacing w:after="0" w:line="264" w:lineRule="auto"/>
        <w:ind w:firstLine="600"/>
        <w:jc w:val="both"/>
        <w:rPr>
          <w:lang w:val="ru-RU"/>
        </w:rPr>
      </w:pPr>
      <w:r w:rsidRPr="008C53F1">
        <w:rPr>
          <w:rFonts w:ascii="Times New Roman" w:hAnsi="Times New Roman"/>
          <w:b/>
          <w:color w:val="333333"/>
          <w:sz w:val="28"/>
          <w:lang w:val="ru-RU"/>
        </w:rPr>
        <w:t>4 КЛАСС</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О Родине, героические страницы истории.</w:t>
      </w:r>
      <w:r w:rsidRPr="008C53F1">
        <w:rPr>
          <w:rFonts w:ascii="Times New Roman" w:hAnsi="Times New Roman"/>
          <w:color w:val="000000"/>
          <w:sz w:val="28"/>
          <w:lang w:val="ru-RU"/>
        </w:rPr>
        <w:t xml:space="preserve"> Наше Отечество, образ родной земли в стихотворных и прозаических произведениях пи</w:t>
      </w:r>
      <w:r w:rsidRPr="008C53F1">
        <w:rPr>
          <w:rFonts w:ascii="Times New Roman" w:hAnsi="Times New Roman"/>
          <w:color w:val="000000"/>
          <w:sz w:val="28"/>
          <w:lang w:val="ru-RU"/>
        </w:rPr>
        <w:t>сателей и поэтов Х</w:t>
      </w:r>
      <w:r>
        <w:rPr>
          <w:rFonts w:ascii="Times New Roman" w:hAnsi="Times New Roman"/>
          <w:color w:val="000000"/>
          <w:sz w:val="28"/>
        </w:rPr>
        <w:t>I</w:t>
      </w:r>
      <w:r w:rsidRPr="008C53F1">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8C53F1">
        <w:rPr>
          <w:rFonts w:ascii="Times New Roman" w:hAnsi="Times New Roman"/>
          <w:color w:val="000000"/>
          <w:sz w:val="28"/>
          <w:lang w:val="ru-RU"/>
        </w:rPr>
        <w:t>и др.</w:t>
      </w:r>
      <w:bookmarkEnd w:id="53"/>
      <w:r w:rsidRPr="008C53F1">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w:t>
      </w:r>
      <w:r w:rsidRPr="008C53F1">
        <w:rPr>
          <w:rFonts w:ascii="Times New Roman" w:hAnsi="Times New Roman"/>
          <w:color w:val="000000"/>
          <w:sz w:val="28"/>
          <w:lang w:val="ru-RU"/>
        </w:rPr>
        <w:t>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w:t>
      </w:r>
      <w:r w:rsidRPr="008C53F1">
        <w:rPr>
          <w:rFonts w:ascii="Times New Roman" w:hAnsi="Times New Roman"/>
          <w:color w:val="000000"/>
          <w:sz w:val="28"/>
          <w:lang w:val="ru-RU"/>
        </w:rPr>
        <w:t xml:space="preserve">дине. Героическое прошлое России, тема </w:t>
      </w:r>
      <w:r w:rsidRPr="008C53F1">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Круг чтения</w:t>
      </w:r>
      <w:r w:rsidRPr="008C53F1">
        <w:rPr>
          <w:rFonts w:ascii="Times New Roman" w:hAnsi="Times New Roman"/>
          <w:color w:val="000000"/>
          <w:sz w:val="28"/>
          <w:lang w:val="ru-RU"/>
        </w:rPr>
        <w:t xml:space="preserve">: народная и авторская песня: понятие исторической песни, </w:t>
      </w:r>
      <w:r w:rsidRPr="008C53F1">
        <w:rPr>
          <w:rFonts w:ascii="Times New Roman" w:hAnsi="Times New Roman"/>
          <w:color w:val="000000"/>
          <w:sz w:val="28"/>
          <w:lang w:val="ru-RU"/>
        </w:rPr>
        <w:t>знакомство с песнями на тему Великой Отечественной войны (2-3 произведения по выбору).</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w:t>
      </w:r>
      <w:r w:rsidRPr="008C53F1">
        <w:rPr>
          <w:rFonts w:ascii="Times New Roman" w:hAnsi="Times New Roman"/>
          <w:color w:val="000000"/>
          <w:sz w:val="28"/>
          <w:lang w:val="ru-RU"/>
        </w:rPr>
        <w:t xml:space="preserve">ксеев </w:t>
      </w:r>
      <w:bookmarkStart w:id="54" w:name="127f14ef-247e-4055-acfd-bc40c4be0ca9"/>
      <w:r w:rsidRPr="008C53F1">
        <w:rPr>
          <w:rFonts w:ascii="Times New Roman" w:hAnsi="Times New Roman"/>
          <w:color w:val="000000"/>
          <w:sz w:val="28"/>
          <w:lang w:val="ru-RU"/>
        </w:rPr>
        <w:t>(1-2 рассказа военно-исторической тематики) и другие (по выбору).</w:t>
      </w:r>
      <w:bookmarkEnd w:id="54"/>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Фольклор (устное народное творчество)</w:t>
      </w:r>
      <w:r w:rsidRPr="008C53F1">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w:t>
      </w:r>
      <w:r w:rsidRPr="008C53F1">
        <w:rPr>
          <w:rFonts w:ascii="Times New Roman" w:hAnsi="Times New Roman"/>
          <w:color w:val="000000"/>
          <w:sz w:val="28"/>
          <w:lang w:val="ru-RU"/>
        </w:rPr>
        <w:t xml:space="preserve">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w:t>
      </w:r>
      <w:r w:rsidRPr="008C53F1">
        <w:rPr>
          <w:rFonts w:ascii="Times New Roman" w:hAnsi="Times New Roman"/>
          <w:color w:val="000000"/>
          <w:sz w:val="28"/>
          <w:lang w:val="ru-RU"/>
        </w:rPr>
        <w:t xml:space="preserve">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Круг чтения</w:t>
      </w:r>
      <w:r w:rsidRPr="008C53F1">
        <w:rPr>
          <w:rFonts w:ascii="Times New Roman" w:hAnsi="Times New Roman"/>
          <w:color w:val="000000"/>
          <w:sz w:val="28"/>
          <w:lang w:val="ru-RU"/>
        </w:rPr>
        <w:t>: былина как эпическая песня о героическом событии. Герой былины –</w:t>
      </w:r>
      <w:r w:rsidRPr="008C53F1">
        <w:rPr>
          <w:rFonts w:ascii="Times New Roman" w:hAnsi="Times New Roman"/>
          <w:color w:val="000000"/>
          <w:sz w:val="28"/>
          <w:lang w:val="ru-RU"/>
        </w:rPr>
        <w:t xml:space="preserve">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w:t>
      </w:r>
      <w:r w:rsidRPr="008C53F1">
        <w:rPr>
          <w:rFonts w:ascii="Times New Roman" w:hAnsi="Times New Roman"/>
          <w:color w:val="000000"/>
          <w:sz w:val="28"/>
          <w:lang w:val="ru-RU"/>
        </w:rPr>
        <w:t>аревшие слова, их место в былине и представление в современной лексике. Народные былинно-сказочные темы в творчестве художника В. М. Васнецова.</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5" w:name="13ed692d-f68b-4ab7-9394-065d0e010e2b"/>
      <w:r w:rsidRPr="008C53F1">
        <w:rPr>
          <w:rFonts w:ascii="Times New Roman" w:hAnsi="Times New Roman"/>
          <w:color w:val="000000"/>
          <w:sz w:val="28"/>
          <w:lang w:val="ru-RU"/>
        </w:rPr>
        <w:t>(2-3 сказки по выбору)</w:t>
      </w:r>
      <w:bookmarkEnd w:id="55"/>
      <w:r w:rsidRPr="008C53F1">
        <w:rPr>
          <w:rFonts w:ascii="Times New Roman" w:hAnsi="Times New Roman"/>
          <w:color w:val="000000"/>
          <w:sz w:val="28"/>
          <w:lang w:val="ru-RU"/>
        </w:rPr>
        <w:t>, сказки нар</w:t>
      </w:r>
      <w:r w:rsidRPr="008C53F1">
        <w:rPr>
          <w:rFonts w:ascii="Times New Roman" w:hAnsi="Times New Roman"/>
          <w:color w:val="000000"/>
          <w:sz w:val="28"/>
          <w:lang w:val="ru-RU"/>
        </w:rPr>
        <w:t xml:space="preserve">одов России </w:t>
      </w:r>
      <w:bookmarkStart w:id="56" w:name="88e382a1-4742-44f3-be40-3355538b7bf0"/>
      <w:r w:rsidRPr="008C53F1">
        <w:rPr>
          <w:rFonts w:ascii="Times New Roman" w:hAnsi="Times New Roman"/>
          <w:color w:val="000000"/>
          <w:sz w:val="28"/>
          <w:lang w:val="ru-RU"/>
        </w:rPr>
        <w:t>(2-3 сказки по выбору)</w:t>
      </w:r>
      <w:bookmarkEnd w:id="56"/>
      <w:r w:rsidRPr="008C53F1">
        <w:rPr>
          <w:rFonts w:ascii="Times New Roman" w:hAnsi="Times New Roman"/>
          <w:color w:val="000000"/>
          <w:sz w:val="28"/>
          <w:lang w:val="ru-RU"/>
        </w:rPr>
        <w:t xml:space="preserve">, былины из цикла об Илье Муромце, Алёше Поповиче, Добрыне Никитиче </w:t>
      </w:r>
      <w:bookmarkStart w:id="57" w:name="65d9a5fc-cfbc-4c38-8800-4fae49f12f66"/>
      <w:r w:rsidRPr="008C53F1">
        <w:rPr>
          <w:rFonts w:ascii="Times New Roman" w:hAnsi="Times New Roman"/>
          <w:color w:val="000000"/>
          <w:sz w:val="28"/>
          <w:lang w:val="ru-RU"/>
        </w:rPr>
        <w:t>(1-2 по выбору)</w:t>
      </w:r>
      <w:bookmarkEnd w:id="57"/>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 xml:space="preserve">Творчество А. С. Пушкина. </w:t>
      </w:r>
      <w:r w:rsidRPr="008C53F1">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w:t>
      </w:r>
      <w:r w:rsidRPr="008C53F1">
        <w:rPr>
          <w:rFonts w:ascii="Times New Roman" w:hAnsi="Times New Roman"/>
          <w:color w:val="000000"/>
          <w:sz w:val="28"/>
          <w:lang w:val="ru-RU"/>
        </w:rPr>
        <w:t>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w:t>
      </w:r>
      <w:r w:rsidRPr="008C53F1">
        <w:rPr>
          <w:rFonts w:ascii="Times New Roman" w:hAnsi="Times New Roman"/>
          <w:color w:val="000000"/>
          <w:sz w:val="28"/>
          <w:lang w:val="ru-RU"/>
        </w:rPr>
        <w:t>ки.</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8C53F1">
        <w:rPr>
          <w:rFonts w:ascii="Times New Roman" w:hAnsi="Times New Roman"/>
          <w:color w:val="000000"/>
          <w:sz w:val="28"/>
          <w:lang w:val="ru-RU"/>
        </w:rPr>
        <w:t>и другие</w:t>
      </w:r>
      <w:bookmarkEnd w:id="58"/>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 xml:space="preserve">Творчество И. А. Крылова. </w:t>
      </w:r>
      <w:r w:rsidRPr="008C53F1">
        <w:rPr>
          <w:rFonts w:ascii="Times New Roman" w:hAnsi="Times New Roman"/>
          <w:color w:val="000000"/>
          <w:sz w:val="28"/>
          <w:lang w:val="ru-RU"/>
        </w:rPr>
        <w:t>Представление о басне как лиро-эпическом жанре. Круг чтения: басни на примере произведени</w:t>
      </w:r>
      <w:r w:rsidRPr="008C53F1">
        <w:rPr>
          <w:rFonts w:ascii="Times New Roman" w:hAnsi="Times New Roman"/>
          <w:color w:val="000000"/>
          <w:sz w:val="28"/>
          <w:lang w:val="ru-RU"/>
        </w:rPr>
        <w:t xml:space="preserve">й И. А. Крылова, И. И. Хемницера, Л. Н. Толстого, С. В. Михалкова. Басни стихотворные и прозаические </w:t>
      </w:r>
      <w:bookmarkStart w:id="59" w:name="f6b74d8a-3a68-456b-9560-c1d56f3a7703"/>
      <w:r w:rsidRPr="008C53F1">
        <w:rPr>
          <w:rFonts w:ascii="Times New Roman" w:hAnsi="Times New Roman"/>
          <w:color w:val="000000"/>
          <w:sz w:val="28"/>
          <w:lang w:val="ru-RU"/>
        </w:rPr>
        <w:t>(не менее трёх)</w:t>
      </w:r>
      <w:bookmarkEnd w:id="59"/>
      <w:r w:rsidRPr="008C53F1">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w:t>
      </w:r>
      <w:r w:rsidRPr="008C53F1">
        <w:rPr>
          <w:rFonts w:ascii="Times New Roman" w:hAnsi="Times New Roman"/>
          <w:color w:val="000000"/>
          <w:sz w:val="28"/>
          <w:lang w:val="ru-RU"/>
        </w:rPr>
        <w:t>сти языка.</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8C53F1">
        <w:rPr>
          <w:rFonts w:ascii="Times New Roman" w:hAnsi="Times New Roman"/>
          <w:color w:val="000000"/>
          <w:sz w:val="28"/>
          <w:lang w:val="ru-RU"/>
        </w:rPr>
        <w:t>и другие</w:t>
      </w:r>
      <w:bookmarkEnd w:id="60"/>
      <w:r w:rsidRPr="008C53F1">
        <w:rPr>
          <w:rFonts w:ascii="Times New Roman" w:hAnsi="Times New Roman"/>
          <w:color w:val="000000"/>
          <w:sz w:val="28"/>
          <w:lang w:val="ru-RU"/>
        </w:rPr>
        <w:t xml:space="preserve">. </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Творчество М. Ю. Лермонтова</w:t>
      </w:r>
      <w:r w:rsidRPr="008C53F1">
        <w:rPr>
          <w:rFonts w:ascii="Times New Roman" w:hAnsi="Times New Roman"/>
          <w:color w:val="000000"/>
          <w:sz w:val="28"/>
          <w:lang w:val="ru-RU"/>
        </w:rPr>
        <w:t xml:space="preserve">. Круг чтения: лирические произведения М. Ю. Лермонтова </w:t>
      </w:r>
      <w:bookmarkStart w:id="61" w:name="8753b9aa-1497-4d8a-9925-78a7378ffdc6"/>
      <w:r w:rsidRPr="008C53F1">
        <w:rPr>
          <w:rFonts w:ascii="Times New Roman" w:hAnsi="Times New Roman"/>
          <w:color w:val="000000"/>
          <w:sz w:val="28"/>
          <w:lang w:val="ru-RU"/>
        </w:rPr>
        <w:t>(не менее трёх)</w:t>
      </w:r>
      <w:bookmarkEnd w:id="61"/>
      <w:r w:rsidRPr="008C53F1">
        <w:rPr>
          <w:rFonts w:ascii="Times New Roman" w:hAnsi="Times New Roman"/>
          <w:color w:val="000000"/>
          <w:sz w:val="28"/>
          <w:lang w:val="ru-RU"/>
        </w:rPr>
        <w:t>. Сред</w:t>
      </w:r>
      <w:r w:rsidRPr="008C53F1">
        <w:rPr>
          <w:rFonts w:ascii="Times New Roman" w:hAnsi="Times New Roman"/>
          <w:color w:val="000000"/>
          <w:sz w:val="28"/>
          <w:lang w:val="ru-RU"/>
        </w:rPr>
        <w:t>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Произведе</w:t>
      </w:r>
      <w:r w:rsidRPr="008C53F1">
        <w:rPr>
          <w:rFonts w:ascii="Times New Roman" w:hAnsi="Times New Roman"/>
          <w:color w:val="000000"/>
          <w:sz w:val="28"/>
          <w:lang w:val="ru-RU"/>
        </w:rPr>
        <w:t xml:space="preserve">ния для чтения: М.Ю. Лермонтов «Утёс», «Парус», «Москва, Москва! …Люблю тебя как сын…» </w:t>
      </w:r>
      <w:bookmarkStart w:id="62" w:name="a3acb784-465c-47f9-a1a9-55fd03aefdd7"/>
      <w:r w:rsidRPr="008C53F1">
        <w:rPr>
          <w:rFonts w:ascii="Times New Roman" w:hAnsi="Times New Roman"/>
          <w:color w:val="000000"/>
          <w:sz w:val="28"/>
          <w:lang w:val="ru-RU"/>
        </w:rPr>
        <w:t>и другие</w:t>
      </w:r>
      <w:bookmarkEnd w:id="62"/>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Литературная сказка.</w:t>
      </w:r>
      <w:r w:rsidRPr="008C53F1">
        <w:rPr>
          <w:rFonts w:ascii="Times New Roman" w:hAnsi="Times New Roman"/>
          <w:color w:val="000000"/>
          <w:sz w:val="28"/>
          <w:lang w:val="ru-RU"/>
        </w:rPr>
        <w:t xml:space="preserve"> Тематика авторских стихотворных сказок </w:t>
      </w:r>
      <w:bookmarkStart w:id="63" w:name="c485f24c-ccf6-4a4b-a332-12b0e9bda1ee"/>
      <w:r w:rsidRPr="008C53F1">
        <w:rPr>
          <w:rFonts w:ascii="Times New Roman" w:hAnsi="Times New Roman"/>
          <w:color w:val="000000"/>
          <w:sz w:val="28"/>
          <w:lang w:val="ru-RU"/>
        </w:rPr>
        <w:t>(две-три по выбору)</w:t>
      </w:r>
      <w:bookmarkEnd w:id="63"/>
      <w:r w:rsidRPr="008C53F1">
        <w:rPr>
          <w:rFonts w:ascii="Times New Roman" w:hAnsi="Times New Roman"/>
          <w:color w:val="000000"/>
          <w:sz w:val="28"/>
          <w:lang w:val="ru-RU"/>
        </w:rPr>
        <w:t>. Герои литературных сказок (произведения П. П. Ершова, П. П. Бажова, С. Т. Акса</w:t>
      </w:r>
      <w:r w:rsidRPr="008C53F1">
        <w:rPr>
          <w:rFonts w:ascii="Times New Roman" w:hAnsi="Times New Roman"/>
          <w:color w:val="000000"/>
          <w:sz w:val="28"/>
          <w:lang w:val="ru-RU"/>
        </w:rPr>
        <w:t xml:space="preserve">кова, С. Я. Маршака </w:t>
      </w:r>
      <w:bookmarkStart w:id="64" w:name="b696e61f-1fed-496e-b40a-891403c8acb0"/>
      <w:r w:rsidRPr="008C53F1">
        <w:rPr>
          <w:rFonts w:ascii="Times New Roman" w:hAnsi="Times New Roman"/>
          <w:color w:val="000000"/>
          <w:sz w:val="28"/>
          <w:lang w:val="ru-RU"/>
        </w:rPr>
        <w:t>и др.</w:t>
      </w:r>
      <w:bookmarkEnd w:id="64"/>
      <w:r w:rsidRPr="008C53F1">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Произведения для чтения: П.П. Бажов «Серебряное копытце», П.П. Ершов «Конёк-Горбунок», С.Т. Ак</w:t>
      </w:r>
      <w:r w:rsidRPr="008C53F1">
        <w:rPr>
          <w:rFonts w:ascii="Times New Roman" w:hAnsi="Times New Roman"/>
          <w:color w:val="000000"/>
          <w:sz w:val="28"/>
          <w:lang w:val="ru-RU"/>
        </w:rPr>
        <w:t xml:space="preserve">саков «Аленький цветочек» </w:t>
      </w:r>
      <w:bookmarkStart w:id="65" w:name="bf3989dc-2faf-4749-85de-63cc4f5b6c7f"/>
      <w:r w:rsidRPr="008C53F1">
        <w:rPr>
          <w:rFonts w:ascii="Times New Roman" w:hAnsi="Times New Roman"/>
          <w:color w:val="000000"/>
          <w:sz w:val="28"/>
          <w:lang w:val="ru-RU"/>
        </w:rPr>
        <w:t>и другие</w:t>
      </w:r>
      <w:bookmarkEnd w:id="65"/>
      <w:r w:rsidRPr="008C53F1">
        <w:rPr>
          <w:rFonts w:ascii="Times New Roman" w:hAnsi="Times New Roman"/>
          <w:color w:val="000000"/>
          <w:sz w:val="28"/>
          <w:lang w:val="ru-RU"/>
        </w:rPr>
        <w:t xml:space="preserve">. </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8C53F1">
        <w:rPr>
          <w:rFonts w:ascii="Times New Roman" w:hAnsi="Times New Roman"/>
          <w:i/>
          <w:color w:val="000000"/>
          <w:sz w:val="28"/>
          <w:lang w:val="ru-RU"/>
        </w:rPr>
        <w:t>Х– ХХ веков</w:t>
      </w:r>
      <w:r w:rsidRPr="008C53F1">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w:t>
      </w:r>
      <w:r w:rsidRPr="008C53F1">
        <w:rPr>
          <w:rFonts w:ascii="Times New Roman" w:hAnsi="Times New Roman"/>
          <w:color w:val="000000"/>
          <w:sz w:val="28"/>
          <w:lang w:val="ru-RU"/>
        </w:rPr>
        <w:t xml:space="preserve">едения поэтов и писателей </w:t>
      </w:r>
      <w:bookmarkStart w:id="66" w:name="05556173-ef49-42c0-b650-76e818c52f73"/>
      <w:r w:rsidRPr="008C53F1">
        <w:rPr>
          <w:rFonts w:ascii="Times New Roman" w:hAnsi="Times New Roman"/>
          <w:color w:val="000000"/>
          <w:sz w:val="28"/>
          <w:lang w:val="ru-RU"/>
        </w:rPr>
        <w:t>(не менее пяти авторов по выбору)</w:t>
      </w:r>
      <w:bookmarkEnd w:id="66"/>
      <w:r w:rsidRPr="008C53F1">
        <w:rPr>
          <w:rFonts w:ascii="Times New Roman" w:hAnsi="Times New Roman"/>
          <w:color w:val="000000"/>
          <w:sz w:val="28"/>
          <w:lang w:val="ru-RU"/>
        </w:rPr>
        <w:t xml:space="preserve">: В. А. Жуковский, И.С. Никитин, Е. А. Баратынский, Ф. И. Тютчев, А. А. Фет, </w:t>
      </w:r>
      <w:bookmarkStart w:id="67" w:name="10df2cc6-7eaf-452a-be27-c403590473e7"/>
      <w:r w:rsidRPr="008C53F1">
        <w:rPr>
          <w:rFonts w:ascii="Times New Roman" w:hAnsi="Times New Roman"/>
          <w:color w:val="000000"/>
          <w:sz w:val="28"/>
          <w:lang w:val="ru-RU"/>
        </w:rPr>
        <w:t>Н. А. Некрасов, И. А. Бунин, А. А. Блок, К. Д. Бальмонт и др.</w:t>
      </w:r>
      <w:bookmarkEnd w:id="67"/>
      <w:r w:rsidRPr="008C53F1">
        <w:rPr>
          <w:rFonts w:ascii="Times New Roman" w:hAnsi="Times New Roman"/>
          <w:color w:val="000000"/>
          <w:sz w:val="28"/>
          <w:lang w:val="ru-RU"/>
        </w:rPr>
        <w:t xml:space="preserve"> Темы стихотворных произведений, герой лирического произвед</w:t>
      </w:r>
      <w:r w:rsidRPr="008C53F1">
        <w:rPr>
          <w:rFonts w:ascii="Times New Roman" w:hAnsi="Times New Roman"/>
          <w:color w:val="000000"/>
          <w:sz w:val="28"/>
          <w:lang w:val="ru-RU"/>
        </w:rPr>
        <w:t>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Произведения </w:t>
      </w:r>
      <w:r w:rsidRPr="008C53F1">
        <w:rPr>
          <w:rFonts w:ascii="Times New Roman" w:hAnsi="Times New Roman"/>
          <w:color w:val="000000"/>
          <w:sz w:val="28"/>
          <w:lang w:val="ru-RU"/>
        </w:rPr>
        <w:t xml:space="preserve">для чтения: В.А. Жуковский «Загадка», И.С. Никитин «В синем небе плывут над полями…», Ф.И. Тютчев «Как неожиданно и ярко», </w:t>
      </w:r>
      <w:r w:rsidRPr="008C53F1">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8" w:name="81524b2d-8972-479d-bbde-dc24af398f71"/>
      <w:r w:rsidRPr="008C53F1">
        <w:rPr>
          <w:rFonts w:ascii="Times New Roman" w:hAnsi="Times New Roman"/>
          <w:color w:val="333333"/>
          <w:sz w:val="28"/>
          <w:lang w:val="ru-RU"/>
        </w:rPr>
        <w:t>и другие (по выбору).</w:t>
      </w:r>
      <w:bookmarkEnd w:id="68"/>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Тв</w:t>
      </w:r>
      <w:r w:rsidRPr="008C53F1">
        <w:rPr>
          <w:rFonts w:ascii="Times New Roman" w:hAnsi="Times New Roman"/>
          <w:i/>
          <w:color w:val="000000"/>
          <w:sz w:val="28"/>
          <w:lang w:val="ru-RU"/>
        </w:rPr>
        <w:t>орчество Л. Н. Толстого</w:t>
      </w:r>
      <w:r w:rsidRPr="008C53F1">
        <w:rPr>
          <w:rFonts w:ascii="Times New Roman" w:hAnsi="Times New Roman"/>
          <w:color w:val="000000"/>
          <w:sz w:val="28"/>
          <w:lang w:val="ru-RU"/>
        </w:rPr>
        <w:t xml:space="preserve">. Круг чтения </w:t>
      </w:r>
      <w:bookmarkStart w:id="69" w:name="8bd46c4b-5995-4a73-9b20-d9c86c3c5312"/>
      <w:r w:rsidRPr="008C53F1">
        <w:rPr>
          <w:rFonts w:ascii="Times New Roman" w:hAnsi="Times New Roman"/>
          <w:color w:val="000000"/>
          <w:sz w:val="28"/>
          <w:lang w:val="ru-RU"/>
        </w:rPr>
        <w:t>(не менее трёх произведений)</w:t>
      </w:r>
      <w:bookmarkEnd w:id="69"/>
      <w:r w:rsidRPr="008C53F1">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w:t>
      </w:r>
      <w:r w:rsidRPr="008C53F1">
        <w:rPr>
          <w:rFonts w:ascii="Times New Roman" w:hAnsi="Times New Roman"/>
          <w:color w:val="000000"/>
          <w:sz w:val="28"/>
          <w:lang w:val="ru-RU"/>
        </w:rPr>
        <w:t>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Произведения для чтения: Л.Н. Толстой «Детство» (отдельные г</w:t>
      </w:r>
      <w:r w:rsidRPr="008C53F1">
        <w:rPr>
          <w:rFonts w:ascii="Times New Roman" w:hAnsi="Times New Roman"/>
          <w:color w:val="000000"/>
          <w:sz w:val="28"/>
          <w:lang w:val="ru-RU"/>
        </w:rPr>
        <w:t xml:space="preserve">лавы), «Русак», «Черепаха» </w:t>
      </w:r>
      <w:bookmarkStart w:id="70" w:name="7dfac43d-95d1-4f1a-9ef0-dd2e363e5574"/>
      <w:r w:rsidRPr="008C53F1">
        <w:rPr>
          <w:rFonts w:ascii="Times New Roman" w:hAnsi="Times New Roman"/>
          <w:color w:val="000000"/>
          <w:sz w:val="28"/>
          <w:lang w:val="ru-RU"/>
        </w:rPr>
        <w:t>и другие (по выбору)</w:t>
      </w:r>
      <w:bookmarkEnd w:id="70"/>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Произведения о животных и родной природе.</w:t>
      </w:r>
      <w:r w:rsidRPr="008C53F1">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8C53F1">
        <w:rPr>
          <w:rFonts w:ascii="Times New Roman" w:hAnsi="Times New Roman"/>
          <w:color w:val="000000"/>
          <w:sz w:val="28"/>
          <w:lang w:val="ru-RU"/>
        </w:rPr>
        <w:t>(не менее трёх авторов)</w:t>
      </w:r>
      <w:bookmarkEnd w:id="71"/>
      <w:r w:rsidRPr="008C53F1">
        <w:rPr>
          <w:rFonts w:ascii="Times New Roman" w:hAnsi="Times New Roman"/>
          <w:color w:val="000000"/>
          <w:sz w:val="28"/>
          <w:lang w:val="ru-RU"/>
        </w:rPr>
        <w:t>: на примере произведений В. П. Астаф</w:t>
      </w:r>
      <w:r w:rsidRPr="008C53F1">
        <w:rPr>
          <w:rFonts w:ascii="Times New Roman" w:hAnsi="Times New Roman"/>
          <w:color w:val="000000"/>
          <w:sz w:val="28"/>
          <w:lang w:val="ru-RU"/>
        </w:rPr>
        <w:t xml:space="preserve">ьева, М. М. Пришвина, С.А. Есенина, </w:t>
      </w:r>
      <w:bookmarkStart w:id="72" w:name="2404cae9-2aea-4be9-9c14-d1f2464ae947"/>
      <w:r w:rsidRPr="008C53F1">
        <w:rPr>
          <w:rFonts w:ascii="Times New Roman" w:hAnsi="Times New Roman"/>
          <w:color w:val="000000"/>
          <w:sz w:val="28"/>
          <w:lang w:val="ru-RU"/>
        </w:rPr>
        <w:t>А. И. Куприна, К. Г. Паустовского, Ю. И. Коваля и др.</w:t>
      </w:r>
      <w:bookmarkEnd w:id="72"/>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3" w:name="32f573be-918d-43d1-9ae6-41e22d8f0125"/>
      <w:r w:rsidRPr="008C53F1">
        <w:rPr>
          <w:rFonts w:ascii="Times New Roman" w:hAnsi="Times New Roman"/>
          <w:color w:val="333333"/>
          <w:sz w:val="28"/>
          <w:lang w:val="ru-RU"/>
        </w:rPr>
        <w:t>и другие (по выбору).</w:t>
      </w:r>
      <w:bookmarkEnd w:id="73"/>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Произведения о детях</w:t>
      </w:r>
      <w:r w:rsidRPr="008C53F1">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4" w:name="af055e7a-930d-4d71-860c-0ef134e8808b"/>
      <w:r w:rsidRPr="008C53F1">
        <w:rPr>
          <w:rFonts w:ascii="Times New Roman" w:hAnsi="Times New Roman"/>
          <w:color w:val="000000"/>
          <w:sz w:val="28"/>
          <w:lang w:val="ru-RU"/>
        </w:rPr>
        <w:t>(на примере произведений не менее трёх авторов)</w:t>
      </w:r>
      <w:bookmarkEnd w:id="74"/>
      <w:r w:rsidRPr="008C53F1">
        <w:rPr>
          <w:rFonts w:ascii="Times New Roman" w:hAnsi="Times New Roman"/>
          <w:color w:val="000000"/>
          <w:sz w:val="28"/>
          <w:lang w:val="ru-RU"/>
        </w:rPr>
        <w:t xml:space="preserve">: А. П. Чехова, Н. Г. Гарина-Михайловского, М.М. Зощенко, К.Г.Паустовский, </w:t>
      </w:r>
      <w:bookmarkStart w:id="75" w:name="7725f3ac-90cc-4ff9-a933-5f2500765865"/>
      <w:r w:rsidRPr="008C53F1">
        <w:rPr>
          <w:rFonts w:ascii="Times New Roman" w:hAnsi="Times New Roman"/>
          <w:color w:val="000000"/>
          <w:sz w:val="28"/>
          <w:lang w:val="ru-RU"/>
        </w:rPr>
        <w:t>Б. С. Житкова, В. В. Крапиви</w:t>
      </w:r>
      <w:r w:rsidRPr="008C53F1">
        <w:rPr>
          <w:rFonts w:ascii="Times New Roman" w:hAnsi="Times New Roman"/>
          <w:color w:val="000000"/>
          <w:sz w:val="28"/>
          <w:lang w:val="ru-RU"/>
        </w:rPr>
        <w:t>на и др.</w:t>
      </w:r>
      <w:bookmarkEnd w:id="75"/>
      <w:r w:rsidRPr="008C53F1">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w:t>
      </w:r>
      <w:r w:rsidRPr="008C53F1">
        <w:rPr>
          <w:rFonts w:ascii="Times New Roman" w:hAnsi="Times New Roman"/>
          <w:color w:val="000000"/>
          <w:sz w:val="28"/>
          <w:lang w:val="ru-RU"/>
        </w:rPr>
        <w:t xml:space="preserve">.М. Зощенко «О Лёньке и Миньке» </w:t>
      </w:r>
      <w:bookmarkStart w:id="76" w:name="b11b7b7c-b734-4b90-8e59-61db21edb4cb"/>
      <w:r w:rsidRPr="008C53F1">
        <w:rPr>
          <w:rFonts w:ascii="Times New Roman" w:hAnsi="Times New Roman"/>
          <w:color w:val="000000"/>
          <w:sz w:val="28"/>
          <w:lang w:val="ru-RU"/>
        </w:rPr>
        <w:t>(1-2 рассказа из цикла)</w:t>
      </w:r>
      <w:bookmarkEnd w:id="76"/>
      <w:r w:rsidRPr="008C53F1">
        <w:rPr>
          <w:rFonts w:ascii="Times New Roman" w:hAnsi="Times New Roman"/>
          <w:color w:val="000000"/>
          <w:sz w:val="28"/>
          <w:lang w:val="ru-RU"/>
        </w:rPr>
        <w:t>, К.Г. Паустовский «Корзина с еловыми шишками» и другие.</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Пьеса.</w:t>
      </w:r>
      <w:r w:rsidRPr="008C53F1">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8C53F1">
        <w:rPr>
          <w:rFonts w:ascii="Times New Roman" w:hAnsi="Times New Roman"/>
          <w:color w:val="000000"/>
          <w:sz w:val="28"/>
          <w:lang w:val="ru-RU"/>
        </w:rPr>
        <w:t>(одна по выбору)</w:t>
      </w:r>
      <w:bookmarkEnd w:id="77"/>
      <w:r w:rsidRPr="008C53F1">
        <w:rPr>
          <w:rFonts w:ascii="Times New Roman" w:hAnsi="Times New Roman"/>
          <w:color w:val="000000"/>
          <w:sz w:val="28"/>
          <w:lang w:val="ru-RU"/>
        </w:rPr>
        <w:t>. Пьеса как жанр дра</w:t>
      </w:r>
      <w:r w:rsidRPr="008C53F1">
        <w:rPr>
          <w:rFonts w:ascii="Times New Roman" w:hAnsi="Times New Roman"/>
          <w:color w:val="000000"/>
          <w:sz w:val="28"/>
          <w:lang w:val="ru-RU"/>
        </w:rPr>
        <w:t>матического произведения. Пьеса и сказка: драматическое и эпическое произведения. Авторские ремарки: назначение, содержание.</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Произведения для чтения: С.Я. Маршак «Двенадцать месяцев» и другие. </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Юмористические произведения.</w:t>
      </w:r>
      <w:r w:rsidRPr="008C53F1">
        <w:rPr>
          <w:rFonts w:ascii="Times New Roman" w:hAnsi="Times New Roman"/>
          <w:color w:val="000000"/>
          <w:sz w:val="28"/>
          <w:lang w:val="ru-RU"/>
        </w:rPr>
        <w:t xml:space="preserve"> Круг чтения </w:t>
      </w:r>
      <w:bookmarkStart w:id="78" w:name="75d9e905-0ed8-4b64-8f23-d12494003dd9"/>
      <w:r w:rsidRPr="008C53F1">
        <w:rPr>
          <w:rFonts w:ascii="Times New Roman" w:hAnsi="Times New Roman"/>
          <w:color w:val="000000"/>
          <w:sz w:val="28"/>
          <w:lang w:val="ru-RU"/>
        </w:rPr>
        <w:t>(не менее двух произв</w:t>
      </w:r>
      <w:r w:rsidRPr="008C53F1">
        <w:rPr>
          <w:rFonts w:ascii="Times New Roman" w:hAnsi="Times New Roman"/>
          <w:color w:val="000000"/>
          <w:sz w:val="28"/>
          <w:lang w:val="ru-RU"/>
        </w:rPr>
        <w:t>едений по выбору):</w:t>
      </w:r>
      <w:bookmarkEnd w:id="78"/>
      <w:r w:rsidRPr="008C53F1">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9" w:name="861c58cd-2b62-48ca-aee2-cbc0aff1d663"/>
      <w:r w:rsidRPr="008C53F1">
        <w:rPr>
          <w:rFonts w:ascii="Times New Roman" w:hAnsi="Times New Roman"/>
          <w:color w:val="000000"/>
          <w:sz w:val="28"/>
          <w:lang w:val="ru-RU"/>
        </w:rPr>
        <w:t>М. М. Зощенко, В. В. Голявкина</w:t>
      </w:r>
      <w:bookmarkEnd w:id="79"/>
      <w:r w:rsidRPr="008C53F1">
        <w:rPr>
          <w:rFonts w:ascii="Times New Roman" w:hAnsi="Times New Roman"/>
          <w:color w:val="000000"/>
          <w:sz w:val="28"/>
          <w:lang w:val="ru-RU"/>
        </w:rPr>
        <w:t xml:space="preserve">. Герои юмористических произведений. Средства выразительности текста </w:t>
      </w:r>
      <w:r w:rsidRPr="008C53F1">
        <w:rPr>
          <w:rFonts w:ascii="Times New Roman" w:hAnsi="Times New Roman"/>
          <w:color w:val="000000"/>
          <w:sz w:val="28"/>
          <w:lang w:val="ru-RU"/>
        </w:rPr>
        <w:lastRenderedPageBreak/>
        <w:t>юмористического содержания: гипербола. Юмористические пр</w:t>
      </w:r>
      <w:r w:rsidRPr="008C53F1">
        <w:rPr>
          <w:rFonts w:ascii="Times New Roman" w:hAnsi="Times New Roman"/>
          <w:color w:val="000000"/>
          <w:sz w:val="28"/>
          <w:lang w:val="ru-RU"/>
        </w:rPr>
        <w:t>оизведения в кино и театре.</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Произведения для чтения: В.Ю. Драгунский «Денискины рассказы» </w:t>
      </w:r>
      <w:bookmarkStart w:id="80" w:name="3833d43d-9952-42a0-80a6-c982261f81f0"/>
      <w:r w:rsidRPr="008C53F1">
        <w:rPr>
          <w:rFonts w:ascii="Times New Roman" w:hAnsi="Times New Roman"/>
          <w:color w:val="000000"/>
          <w:sz w:val="28"/>
          <w:lang w:val="ru-RU"/>
        </w:rPr>
        <w:t>(1-2 произведения по выбору)</w:t>
      </w:r>
      <w:bookmarkEnd w:id="80"/>
      <w:r w:rsidRPr="008C53F1">
        <w:rPr>
          <w:rFonts w:ascii="Times New Roman" w:hAnsi="Times New Roman"/>
          <w:color w:val="000000"/>
          <w:sz w:val="28"/>
          <w:lang w:val="ru-RU"/>
        </w:rPr>
        <w:t xml:space="preserve">, Н.Н. Носов «Витя Малеев в школе и дома» (отдельные главы) </w:t>
      </w:r>
      <w:bookmarkStart w:id="81" w:name="6717adc8-7d22-4c8b-8e0f-ca68d49678b4"/>
      <w:r w:rsidRPr="008C53F1">
        <w:rPr>
          <w:rFonts w:ascii="Times New Roman" w:hAnsi="Times New Roman"/>
          <w:color w:val="000000"/>
          <w:sz w:val="28"/>
          <w:lang w:val="ru-RU"/>
        </w:rPr>
        <w:t>и другие</w:t>
      </w:r>
      <w:bookmarkEnd w:id="81"/>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Зарубежная литература</w:t>
      </w:r>
      <w:r w:rsidRPr="008C53F1">
        <w:rPr>
          <w:rFonts w:ascii="Times New Roman" w:hAnsi="Times New Roman"/>
          <w:color w:val="000000"/>
          <w:sz w:val="28"/>
          <w:lang w:val="ru-RU"/>
        </w:rPr>
        <w:t>. Расширение круга чтения произведений зарубежн</w:t>
      </w:r>
      <w:r w:rsidRPr="008C53F1">
        <w:rPr>
          <w:rFonts w:ascii="Times New Roman" w:hAnsi="Times New Roman"/>
          <w:color w:val="000000"/>
          <w:sz w:val="28"/>
          <w:lang w:val="ru-RU"/>
        </w:rPr>
        <w:t xml:space="preserve">ых писателей. Литературные сказки Х.-К. Андерсена, </w:t>
      </w:r>
      <w:bookmarkStart w:id="82" w:name="0570ee0c-c095-4bdf-be12-0c3444ad3bbe"/>
      <w:r w:rsidRPr="008C53F1">
        <w:rPr>
          <w:rFonts w:ascii="Times New Roman" w:hAnsi="Times New Roman"/>
          <w:color w:val="000000"/>
          <w:sz w:val="28"/>
          <w:lang w:val="ru-RU"/>
        </w:rPr>
        <w:t>Ш. Перро, братьев Гримм и др. (по выбору)</w:t>
      </w:r>
      <w:bookmarkEnd w:id="82"/>
      <w:r w:rsidRPr="008C53F1">
        <w:rPr>
          <w:rFonts w:ascii="Times New Roman" w:hAnsi="Times New Roman"/>
          <w:color w:val="000000"/>
          <w:sz w:val="28"/>
          <w:lang w:val="ru-RU"/>
        </w:rPr>
        <w:t xml:space="preserve">. Приключенческая литература: произведения Дж. Свифта, Марка Твена. </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Произведения для чтения: Х.-К. Андерсен «Дикие лебеди», «Русалочка», Дж. Свифт «Приключения Гул</w:t>
      </w:r>
      <w:r w:rsidRPr="008C53F1">
        <w:rPr>
          <w:rFonts w:ascii="Times New Roman" w:hAnsi="Times New Roman"/>
          <w:color w:val="000000"/>
          <w:sz w:val="28"/>
          <w:lang w:val="ru-RU"/>
        </w:rPr>
        <w:t xml:space="preserve">ливера» (отдельные главы), Марк Твен «Том Сойер» (отдельные главы) </w:t>
      </w:r>
      <w:bookmarkStart w:id="83" w:name="7eaefd21-9d80-4380-a4c5-7fbfbc886408"/>
      <w:r w:rsidRPr="008C53F1">
        <w:rPr>
          <w:rFonts w:ascii="Times New Roman" w:hAnsi="Times New Roman"/>
          <w:color w:val="000000"/>
          <w:sz w:val="28"/>
          <w:lang w:val="ru-RU"/>
        </w:rPr>
        <w:t>и другие (по выбору)</w:t>
      </w:r>
      <w:bookmarkEnd w:id="83"/>
      <w:r w:rsidRPr="008C53F1">
        <w:rPr>
          <w:rFonts w:ascii="Times New Roman" w:hAnsi="Times New Roman"/>
          <w:color w:val="000000"/>
          <w:sz w:val="28"/>
          <w:lang w:val="ru-RU"/>
        </w:rPr>
        <w:t>.</w:t>
      </w:r>
    </w:p>
    <w:p w:rsidR="006A4DD2" w:rsidRPr="008C53F1" w:rsidRDefault="00F16002">
      <w:pPr>
        <w:spacing w:after="0" w:line="264" w:lineRule="auto"/>
        <w:ind w:firstLine="600"/>
        <w:jc w:val="both"/>
        <w:rPr>
          <w:lang w:val="ru-RU"/>
        </w:rPr>
      </w:pPr>
      <w:r w:rsidRPr="008C53F1">
        <w:rPr>
          <w:rFonts w:ascii="Times New Roman" w:hAnsi="Times New Roman"/>
          <w:i/>
          <w:color w:val="000000"/>
          <w:sz w:val="28"/>
          <w:lang w:val="ru-RU"/>
        </w:rPr>
        <w:t>Библиографическая культура (работа с детской книгой и справочной литературой)</w:t>
      </w:r>
      <w:r w:rsidRPr="008C53F1">
        <w:rPr>
          <w:rFonts w:ascii="Times New Roman" w:hAnsi="Times New Roman"/>
          <w:color w:val="000000"/>
          <w:sz w:val="28"/>
          <w:lang w:val="ru-RU"/>
        </w:rPr>
        <w:t>. Польза чтения и книги: книга – друг и учитель. Правила читателя и способы выбора книги (</w:t>
      </w:r>
      <w:r w:rsidRPr="008C53F1">
        <w:rPr>
          <w:rFonts w:ascii="Times New Roman" w:hAnsi="Times New Roman"/>
          <w:color w:val="000000"/>
          <w:sz w:val="28"/>
          <w:lang w:val="ru-RU"/>
        </w:rPr>
        <w:t>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w:t>
      </w:r>
      <w:r w:rsidRPr="008C53F1">
        <w:rPr>
          <w:rFonts w:ascii="Times New Roman" w:hAnsi="Times New Roman"/>
          <w:color w:val="000000"/>
          <w:sz w:val="28"/>
          <w:lang w:val="ru-RU"/>
        </w:rPr>
        <w:t>а-сборник, собрание сочинений, периодическая печать, справочные издания. Работа с источниками периодической печати.</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w:t>
      </w:r>
      <w:r w:rsidRPr="008C53F1">
        <w:rPr>
          <w:rFonts w:ascii="Times New Roman" w:hAnsi="Times New Roman"/>
          <w:color w:val="000000"/>
          <w:sz w:val="28"/>
          <w:lang w:val="ru-RU"/>
        </w:rPr>
        <w:t xml:space="preserve">льности. </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6A4DD2" w:rsidRPr="008C53F1" w:rsidRDefault="00F16002">
      <w:pPr>
        <w:numPr>
          <w:ilvl w:val="0"/>
          <w:numId w:val="17"/>
        </w:numPr>
        <w:spacing w:after="0" w:line="264" w:lineRule="auto"/>
        <w:jc w:val="both"/>
        <w:rPr>
          <w:lang w:val="ru-RU"/>
        </w:rPr>
      </w:pPr>
      <w:r w:rsidRPr="008C53F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w:t>
      </w:r>
      <w:r w:rsidRPr="008C53F1">
        <w:rPr>
          <w:rFonts w:ascii="Times New Roman" w:hAnsi="Times New Roman"/>
          <w:color w:val="000000"/>
          <w:sz w:val="28"/>
          <w:lang w:val="ru-RU"/>
        </w:rPr>
        <w:t>о объёму прозаические и стихотворные произведения (без отметочного оценивания);</w:t>
      </w:r>
    </w:p>
    <w:p w:rsidR="006A4DD2" w:rsidRPr="008C53F1" w:rsidRDefault="00F16002">
      <w:pPr>
        <w:numPr>
          <w:ilvl w:val="0"/>
          <w:numId w:val="17"/>
        </w:numPr>
        <w:spacing w:after="0" w:line="264" w:lineRule="auto"/>
        <w:jc w:val="both"/>
        <w:rPr>
          <w:lang w:val="ru-RU"/>
        </w:rPr>
      </w:pPr>
      <w:r w:rsidRPr="008C53F1">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6A4DD2" w:rsidRPr="008C53F1" w:rsidRDefault="00F16002">
      <w:pPr>
        <w:numPr>
          <w:ilvl w:val="0"/>
          <w:numId w:val="17"/>
        </w:numPr>
        <w:spacing w:after="0" w:line="264" w:lineRule="auto"/>
        <w:jc w:val="both"/>
        <w:rPr>
          <w:lang w:val="ru-RU"/>
        </w:rPr>
      </w:pPr>
      <w:r w:rsidRPr="008C53F1">
        <w:rPr>
          <w:rFonts w:ascii="Times New Roman" w:hAnsi="Times New Roman"/>
          <w:color w:val="000000"/>
          <w:sz w:val="28"/>
          <w:lang w:val="ru-RU"/>
        </w:rPr>
        <w:t>анализировать текст: определять главную мысль, обосновывать принадлежность к жанру</w:t>
      </w:r>
      <w:r w:rsidRPr="008C53F1">
        <w:rPr>
          <w:rFonts w:ascii="Times New Roman" w:hAnsi="Times New Roman"/>
          <w:color w:val="000000"/>
          <w:sz w:val="28"/>
          <w:lang w:val="ru-RU"/>
        </w:rPr>
        <w:t>, определять тему и главную мысль, находить в тексте заданный эпизод, устанавливать взаимосвязь между событиями, эпизодами текста;</w:t>
      </w:r>
    </w:p>
    <w:p w:rsidR="006A4DD2" w:rsidRPr="008C53F1" w:rsidRDefault="00F16002">
      <w:pPr>
        <w:numPr>
          <w:ilvl w:val="0"/>
          <w:numId w:val="17"/>
        </w:numPr>
        <w:spacing w:after="0" w:line="264" w:lineRule="auto"/>
        <w:jc w:val="both"/>
        <w:rPr>
          <w:lang w:val="ru-RU"/>
        </w:rPr>
      </w:pPr>
      <w:r w:rsidRPr="008C53F1">
        <w:rPr>
          <w:rFonts w:ascii="Times New Roman" w:hAnsi="Times New Roman"/>
          <w:color w:val="000000"/>
          <w:sz w:val="28"/>
          <w:lang w:val="ru-RU"/>
        </w:rPr>
        <w:t xml:space="preserve">характеризовать героя и давать оценку его поступкам; </w:t>
      </w:r>
    </w:p>
    <w:p w:rsidR="006A4DD2" w:rsidRPr="008C53F1" w:rsidRDefault="00F16002">
      <w:pPr>
        <w:numPr>
          <w:ilvl w:val="0"/>
          <w:numId w:val="17"/>
        </w:numPr>
        <w:spacing w:after="0" w:line="264" w:lineRule="auto"/>
        <w:jc w:val="both"/>
        <w:rPr>
          <w:lang w:val="ru-RU"/>
        </w:rPr>
      </w:pPr>
      <w:r w:rsidRPr="008C53F1">
        <w:rPr>
          <w:rFonts w:ascii="Times New Roman" w:hAnsi="Times New Roman"/>
          <w:color w:val="000000"/>
          <w:sz w:val="28"/>
          <w:lang w:val="ru-RU"/>
        </w:rPr>
        <w:lastRenderedPageBreak/>
        <w:t>сравнивать героев одного произведения по предложенным критериям, самост</w:t>
      </w:r>
      <w:r w:rsidRPr="008C53F1">
        <w:rPr>
          <w:rFonts w:ascii="Times New Roman" w:hAnsi="Times New Roman"/>
          <w:color w:val="000000"/>
          <w:sz w:val="28"/>
          <w:lang w:val="ru-RU"/>
        </w:rPr>
        <w:t>оятельно выбирать критерий сопоставления героев, их поступков (по контрасту или аналогии);</w:t>
      </w:r>
    </w:p>
    <w:p w:rsidR="006A4DD2" w:rsidRPr="008C53F1" w:rsidRDefault="00F16002">
      <w:pPr>
        <w:numPr>
          <w:ilvl w:val="0"/>
          <w:numId w:val="17"/>
        </w:numPr>
        <w:spacing w:after="0" w:line="264" w:lineRule="auto"/>
        <w:jc w:val="both"/>
        <w:rPr>
          <w:lang w:val="ru-RU"/>
        </w:rPr>
      </w:pPr>
      <w:r w:rsidRPr="008C53F1">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6A4DD2" w:rsidRPr="008C53F1" w:rsidRDefault="00F16002">
      <w:pPr>
        <w:numPr>
          <w:ilvl w:val="0"/>
          <w:numId w:val="17"/>
        </w:numPr>
        <w:spacing w:after="0" w:line="264" w:lineRule="auto"/>
        <w:jc w:val="both"/>
        <w:rPr>
          <w:lang w:val="ru-RU"/>
        </w:rPr>
      </w:pPr>
      <w:r w:rsidRPr="008C53F1">
        <w:rPr>
          <w:rFonts w:ascii="Times New Roman" w:hAnsi="Times New Roman"/>
          <w:color w:val="000000"/>
          <w:sz w:val="28"/>
          <w:lang w:val="ru-RU"/>
        </w:rPr>
        <w:t>исследовать текст: находить средства художеств</w:t>
      </w:r>
      <w:r w:rsidRPr="008C53F1">
        <w:rPr>
          <w:rFonts w:ascii="Times New Roman" w:hAnsi="Times New Roman"/>
          <w:color w:val="000000"/>
          <w:sz w:val="28"/>
          <w:lang w:val="ru-RU"/>
        </w:rPr>
        <w:t>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Работа с информацией как часть познавательных универсальных учеб</w:t>
      </w:r>
      <w:r w:rsidRPr="008C53F1">
        <w:rPr>
          <w:rFonts w:ascii="Times New Roman" w:hAnsi="Times New Roman"/>
          <w:color w:val="000000"/>
          <w:sz w:val="28"/>
          <w:lang w:val="ru-RU"/>
        </w:rPr>
        <w:t>ных действий способствуют формированию умений:</w:t>
      </w:r>
    </w:p>
    <w:p w:rsidR="006A4DD2" w:rsidRPr="008C53F1" w:rsidRDefault="00F16002">
      <w:pPr>
        <w:numPr>
          <w:ilvl w:val="0"/>
          <w:numId w:val="18"/>
        </w:numPr>
        <w:spacing w:after="0" w:line="264" w:lineRule="auto"/>
        <w:jc w:val="both"/>
        <w:rPr>
          <w:lang w:val="ru-RU"/>
        </w:rPr>
      </w:pPr>
      <w:r w:rsidRPr="008C53F1">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6A4DD2" w:rsidRPr="008C53F1" w:rsidRDefault="00F16002">
      <w:pPr>
        <w:numPr>
          <w:ilvl w:val="0"/>
          <w:numId w:val="18"/>
        </w:numPr>
        <w:spacing w:after="0" w:line="264" w:lineRule="auto"/>
        <w:jc w:val="both"/>
        <w:rPr>
          <w:lang w:val="ru-RU"/>
        </w:rPr>
      </w:pPr>
      <w:r w:rsidRPr="008C53F1">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w:t>
      </w:r>
      <w:r w:rsidRPr="008C53F1">
        <w:rPr>
          <w:rFonts w:ascii="Times New Roman" w:hAnsi="Times New Roman"/>
          <w:color w:val="000000"/>
          <w:sz w:val="28"/>
          <w:lang w:val="ru-RU"/>
        </w:rPr>
        <w:t>мечания и другое);</w:t>
      </w:r>
    </w:p>
    <w:p w:rsidR="006A4DD2" w:rsidRPr="008C53F1" w:rsidRDefault="00F16002">
      <w:pPr>
        <w:numPr>
          <w:ilvl w:val="0"/>
          <w:numId w:val="18"/>
        </w:numPr>
        <w:spacing w:after="0" w:line="264" w:lineRule="auto"/>
        <w:jc w:val="both"/>
        <w:rPr>
          <w:lang w:val="ru-RU"/>
        </w:rPr>
      </w:pPr>
      <w:r w:rsidRPr="008C53F1">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6A4DD2" w:rsidRPr="008C53F1" w:rsidRDefault="00F16002">
      <w:pPr>
        <w:numPr>
          <w:ilvl w:val="0"/>
          <w:numId w:val="18"/>
        </w:numPr>
        <w:spacing w:after="0" w:line="264" w:lineRule="auto"/>
        <w:jc w:val="both"/>
        <w:rPr>
          <w:lang w:val="ru-RU"/>
        </w:rPr>
      </w:pPr>
      <w:r w:rsidRPr="008C53F1">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6A4DD2" w:rsidRPr="008C53F1" w:rsidRDefault="00F16002">
      <w:pPr>
        <w:numPr>
          <w:ilvl w:val="0"/>
          <w:numId w:val="18"/>
        </w:numPr>
        <w:spacing w:after="0" w:line="264" w:lineRule="auto"/>
        <w:jc w:val="both"/>
        <w:rPr>
          <w:lang w:val="ru-RU"/>
        </w:rPr>
      </w:pPr>
      <w:r w:rsidRPr="008C53F1">
        <w:rPr>
          <w:rFonts w:ascii="Times New Roman" w:hAnsi="Times New Roman"/>
          <w:color w:val="000000"/>
          <w:sz w:val="28"/>
          <w:lang w:val="ru-RU"/>
        </w:rPr>
        <w:t>соблюдать правила речевого этикета в учебном диалоге, отвечать и задават</w:t>
      </w:r>
      <w:r w:rsidRPr="008C53F1">
        <w:rPr>
          <w:rFonts w:ascii="Times New Roman" w:hAnsi="Times New Roman"/>
          <w:color w:val="000000"/>
          <w:sz w:val="28"/>
          <w:lang w:val="ru-RU"/>
        </w:rPr>
        <w:t>ь вопросы к учебным и художественным текстам;</w:t>
      </w:r>
    </w:p>
    <w:p w:rsidR="006A4DD2" w:rsidRPr="008C53F1" w:rsidRDefault="00F16002">
      <w:pPr>
        <w:numPr>
          <w:ilvl w:val="0"/>
          <w:numId w:val="18"/>
        </w:numPr>
        <w:spacing w:after="0" w:line="264" w:lineRule="auto"/>
        <w:jc w:val="both"/>
        <w:rPr>
          <w:lang w:val="ru-RU"/>
        </w:rPr>
      </w:pPr>
      <w:r w:rsidRPr="008C53F1">
        <w:rPr>
          <w:rFonts w:ascii="Times New Roman" w:hAnsi="Times New Roman"/>
          <w:color w:val="000000"/>
          <w:sz w:val="28"/>
          <w:lang w:val="ru-RU"/>
        </w:rPr>
        <w:t>пересказывать текст в соответствии с учебной задачей;</w:t>
      </w:r>
    </w:p>
    <w:p w:rsidR="006A4DD2" w:rsidRPr="008C53F1" w:rsidRDefault="00F16002">
      <w:pPr>
        <w:numPr>
          <w:ilvl w:val="0"/>
          <w:numId w:val="18"/>
        </w:numPr>
        <w:spacing w:after="0" w:line="264" w:lineRule="auto"/>
        <w:jc w:val="both"/>
        <w:rPr>
          <w:lang w:val="ru-RU"/>
        </w:rPr>
      </w:pPr>
      <w:r w:rsidRPr="008C53F1">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6A4DD2" w:rsidRPr="008C53F1" w:rsidRDefault="00F16002">
      <w:pPr>
        <w:numPr>
          <w:ilvl w:val="0"/>
          <w:numId w:val="18"/>
        </w:numPr>
        <w:spacing w:after="0" w:line="264" w:lineRule="auto"/>
        <w:jc w:val="both"/>
        <w:rPr>
          <w:lang w:val="ru-RU"/>
        </w:rPr>
      </w:pPr>
      <w:r w:rsidRPr="008C53F1">
        <w:rPr>
          <w:rFonts w:ascii="Times New Roman" w:hAnsi="Times New Roman"/>
          <w:color w:val="000000"/>
          <w:sz w:val="28"/>
          <w:lang w:val="ru-RU"/>
        </w:rPr>
        <w:t>оценивать мнение авторов о героях и своё отношение к ним;</w:t>
      </w:r>
    </w:p>
    <w:p w:rsidR="006A4DD2" w:rsidRPr="008C53F1" w:rsidRDefault="00F16002">
      <w:pPr>
        <w:numPr>
          <w:ilvl w:val="0"/>
          <w:numId w:val="18"/>
        </w:numPr>
        <w:spacing w:after="0" w:line="264" w:lineRule="auto"/>
        <w:jc w:val="both"/>
        <w:rPr>
          <w:lang w:val="ru-RU"/>
        </w:rPr>
      </w:pPr>
      <w:r w:rsidRPr="008C53F1">
        <w:rPr>
          <w:rFonts w:ascii="Times New Roman" w:hAnsi="Times New Roman"/>
          <w:color w:val="000000"/>
          <w:sz w:val="28"/>
          <w:lang w:val="ru-RU"/>
        </w:rPr>
        <w:t>использовать э</w:t>
      </w:r>
      <w:r w:rsidRPr="008C53F1">
        <w:rPr>
          <w:rFonts w:ascii="Times New Roman" w:hAnsi="Times New Roman"/>
          <w:color w:val="000000"/>
          <w:sz w:val="28"/>
          <w:lang w:val="ru-RU"/>
        </w:rPr>
        <w:t>лементы импровизации при исполнении фольклорных произведений;</w:t>
      </w:r>
    </w:p>
    <w:p w:rsidR="006A4DD2" w:rsidRPr="008C53F1" w:rsidRDefault="00F16002">
      <w:pPr>
        <w:numPr>
          <w:ilvl w:val="0"/>
          <w:numId w:val="18"/>
        </w:numPr>
        <w:spacing w:after="0" w:line="264" w:lineRule="auto"/>
        <w:jc w:val="both"/>
        <w:rPr>
          <w:lang w:val="ru-RU"/>
        </w:rPr>
      </w:pPr>
      <w:r w:rsidRPr="008C53F1">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Регулятивные универсальные учебные способствуют формированию умений:</w:t>
      </w:r>
    </w:p>
    <w:p w:rsidR="006A4DD2" w:rsidRPr="008C53F1" w:rsidRDefault="00F16002">
      <w:pPr>
        <w:numPr>
          <w:ilvl w:val="0"/>
          <w:numId w:val="19"/>
        </w:numPr>
        <w:spacing w:after="0" w:line="264" w:lineRule="auto"/>
        <w:jc w:val="both"/>
        <w:rPr>
          <w:lang w:val="ru-RU"/>
        </w:rPr>
      </w:pPr>
      <w:r w:rsidRPr="008C53F1">
        <w:rPr>
          <w:rFonts w:ascii="Times New Roman" w:hAnsi="Times New Roman"/>
          <w:color w:val="000000"/>
          <w:sz w:val="28"/>
          <w:lang w:val="ru-RU"/>
        </w:rPr>
        <w:t>понимать значение чт</w:t>
      </w:r>
      <w:r w:rsidRPr="008C53F1">
        <w:rPr>
          <w:rFonts w:ascii="Times New Roman" w:hAnsi="Times New Roman"/>
          <w:color w:val="000000"/>
          <w:sz w:val="28"/>
          <w:lang w:val="ru-RU"/>
        </w:rPr>
        <w:t>ения для самообразования и саморазвития; самостоятельно организовывать читательскую деятельность во время досуга;</w:t>
      </w:r>
    </w:p>
    <w:p w:rsidR="006A4DD2" w:rsidRPr="008C53F1" w:rsidRDefault="00F16002">
      <w:pPr>
        <w:numPr>
          <w:ilvl w:val="0"/>
          <w:numId w:val="19"/>
        </w:numPr>
        <w:spacing w:after="0" w:line="264" w:lineRule="auto"/>
        <w:jc w:val="both"/>
        <w:rPr>
          <w:lang w:val="ru-RU"/>
        </w:rPr>
      </w:pPr>
      <w:r w:rsidRPr="008C53F1">
        <w:rPr>
          <w:rFonts w:ascii="Times New Roman" w:hAnsi="Times New Roman"/>
          <w:color w:val="000000"/>
          <w:sz w:val="28"/>
          <w:lang w:val="ru-RU"/>
        </w:rPr>
        <w:t>определять цель выразительного исполнения и работы с текстом;</w:t>
      </w:r>
    </w:p>
    <w:p w:rsidR="006A4DD2" w:rsidRPr="008C53F1" w:rsidRDefault="00F16002">
      <w:pPr>
        <w:numPr>
          <w:ilvl w:val="0"/>
          <w:numId w:val="19"/>
        </w:numPr>
        <w:spacing w:after="0" w:line="264" w:lineRule="auto"/>
        <w:jc w:val="both"/>
        <w:rPr>
          <w:lang w:val="ru-RU"/>
        </w:rPr>
      </w:pPr>
      <w:r w:rsidRPr="008C53F1">
        <w:rPr>
          <w:rFonts w:ascii="Times New Roman" w:hAnsi="Times New Roman"/>
          <w:color w:val="000000"/>
          <w:sz w:val="28"/>
          <w:lang w:val="ru-RU"/>
        </w:rPr>
        <w:t xml:space="preserve">оценивать выступление (своё и одноклассников) с точки зрения передачи </w:t>
      </w:r>
      <w:r w:rsidRPr="008C53F1">
        <w:rPr>
          <w:rFonts w:ascii="Times New Roman" w:hAnsi="Times New Roman"/>
          <w:color w:val="000000"/>
          <w:sz w:val="28"/>
          <w:lang w:val="ru-RU"/>
        </w:rPr>
        <w:t>настроения, особенностей произведения и героев;</w:t>
      </w:r>
    </w:p>
    <w:p w:rsidR="006A4DD2" w:rsidRPr="008C53F1" w:rsidRDefault="00F16002">
      <w:pPr>
        <w:numPr>
          <w:ilvl w:val="0"/>
          <w:numId w:val="19"/>
        </w:numPr>
        <w:spacing w:after="0" w:line="264" w:lineRule="auto"/>
        <w:jc w:val="both"/>
        <w:rPr>
          <w:lang w:val="ru-RU"/>
        </w:rPr>
      </w:pPr>
      <w:r w:rsidRPr="008C53F1">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Совместная деятельность способствует фо</w:t>
      </w:r>
      <w:r w:rsidRPr="008C53F1">
        <w:rPr>
          <w:rFonts w:ascii="Times New Roman" w:hAnsi="Times New Roman"/>
          <w:color w:val="000000"/>
          <w:sz w:val="28"/>
          <w:lang w:val="ru-RU"/>
        </w:rPr>
        <w:t>рмированию умений:</w:t>
      </w:r>
    </w:p>
    <w:p w:rsidR="006A4DD2" w:rsidRPr="008C53F1" w:rsidRDefault="00F16002">
      <w:pPr>
        <w:numPr>
          <w:ilvl w:val="0"/>
          <w:numId w:val="20"/>
        </w:numPr>
        <w:spacing w:after="0" w:line="264" w:lineRule="auto"/>
        <w:jc w:val="both"/>
        <w:rPr>
          <w:lang w:val="ru-RU"/>
        </w:rPr>
      </w:pPr>
      <w:r w:rsidRPr="008C53F1">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6A4DD2" w:rsidRDefault="00F16002">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6A4DD2" w:rsidRPr="008C53F1" w:rsidRDefault="00F16002">
      <w:pPr>
        <w:numPr>
          <w:ilvl w:val="0"/>
          <w:numId w:val="20"/>
        </w:numPr>
        <w:spacing w:after="0" w:line="264" w:lineRule="auto"/>
        <w:jc w:val="both"/>
        <w:rPr>
          <w:lang w:val="ru-RU"/>
        </w:rPr>
      </w:pPr>
      <w:r w:rsidRPr="008C53F1">
        <w:rPr>
          <w:rFonts w:ascii="Times New Roman" w:hAnsi="Times New Roman"/>
          <w:color w:val="000000"/>
          <w:sz w:val="28"/>
          <w:lang w:val="ru-RU"/>
        </w:rPr>
        <w:t xml:space="preserve">ответственно относиться к своим обязанностям в процессе совместной деятельности, </w:t>
      </w:r>
      <w:r w:rsidRPr="008C53F1">
        <w:rPr>
          <w:rFonts w:ascii="Times New Roman" w:hAnsi="Times New Roman"/>
          <w:color w:val="000000"/>
          <w:sz w:val="28"/>
          <w:lang w:val="ru-RU"/>
        </w:rPr>
        <w:t>оценивать свой вклад в общее дело.</w:t>
      </w:r>
    </w:p>
    <w:bookmarkStart w:id="84" w:name="_ftn1"/>
    <w:p w:rsidR="006A4DD2" w:rsidRPr="008C53F1" w:rsidRDefault="006A4DD2">
      <w:pPr>
        <w:spacing w:after="0" w:line="264" w:lineRule="auto"/>
        <w:ind w:left="120"/>
        <w:jc w:val="both"/>
        <w:rPr>
          <w:lang w:val="ru-RU"/>
        </w:rPr>
      </w:pPr>
      <w:r w:rsidRPr="006A4DD2">
        <w:fldChar w:fldCharType="begin"/>
      </w:r>
      <w:r w:rsidR="00F16002" w:rsidRPr="008C53F1">
        <w:rPr>
          <w:lang w:val="ru-RU"/>
        </w:rPr>
        <w:instrText xml:space="preserve"> </w:instrText>
      </w:r>
      <w:r w:rsidR="00F16002">
        <w:instrText>HYPERLINK</w:instrText>
      </w:r>
      <w:r w:rsidR="00F16002" w:rsidRPr="008C53F1">
        <w:rPr>
          <w:lang w:val="ru-RU"/>
        </w:rPr>
        <w:instrText xml:space="preserve"> \</w:instrText>
      </w:r>
      <w:r w:rsidR="00F16002">
        <w:instrText>l</w:instrText>
      </w:r>
      <w:r w:rsidR="00F16002" w:rsidRPr="008C53F1">
        <w:rPr>
          <w:lang w:val="ru-RU"/>
        </w:rPr>
        <w:instrText xml:space="preserve"> "_</w:instrText>
      </w:r>
      <w:r w:rsidR="00F16002">
        <w:instrText>ftnref</w:instrText>
      </w:r>
      <w:r w:rsidR="00F16002" w:rsidRPr="008C53F1">
        <w:rPr>
          <w:lang w:val="ru-RU"/>
        </w:rPr>
        <w:instrText>1" \</w:instrText>
      </w:r>
      <w:r w:rsidR="00F16002">
        <w:instrText>h</w:instrText>
      </w:r>
      <w:r w:rsidR="00F16002" w:rsidRPr="008C53F1">
        <w:rPr>
          <w:lang w:val="ru-RU"/>
        </w:rPr>
        <w:instrText xml:space="preserve"> </w:instrText>
      </w:r>
      <w:r w:rsidRPr="006A4DD2">
        <w:fldChar w:fldCharType="separate"/>
      </w:r>
      <w:r w:rsidR="00F16002" w:rsidRPr="008C53F1">
        <w:rPr>
          <w:rFonts w:ascii="Times New Roman" w:hAnsi="Times New Roman"/>
          <w:color w:val="0000FF"/>
          <w:sz w:val="18"/>
          <w:lang w:val="ru-RU"/>
        </w:rPr>
        <w:t>[1]</w:t>
      </w:r>
      <w:r>
        <w:rPr>
          <w:rFonts w:ascii="Times New Roman" w:hAnsi="Times New Roman"/>
          <w:color w:val="0000FF"/>
          <w:sz w:val="18"/>
        </w:rPr>
        <w:fldChar w:fldCharType="end"/>
      </w:r>
      <w:bookmarkEnd w:id="84"/>
      <w:r w:rsidR="00F16002" w:rsidRPr="008C53F1">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w:t>
      </w:r>
      <w:r w:rsidR="00F16002" w:rsidRPr="008C53F1">
        <w:rPr>
          <w:rFonts w:ascii="Times New Roman" w:hAnsi="Times New Roman"/>
          <w:color w:val="000000"/>
          <w:sz w:val="28"/>
          <w:lang w:val="ru-RU"/>
        </w:rPr>
        <w:t>ное чтение», остальное содержание прописывается в рабочей программе предмета «Русский язык».</w:t>
      </w:r>
    </w:p>
    <w:p w:rsidR="006A4DD2" w:rsidRPr="008C53F1" w:rsidRDefault="006A4DD2">
      <w:pPr>
        <w:rPr>
          <w:lang w:val="ru-RU"/>
        </w:rPr>
        <w:sectPr w:rsidR="006A4DD2" w:rsidRPr="008C53F1">
          <w:pgSz w:w="11906" w:h="16383"/>
          <w:pgMar w:top="1134" w:right="850" w:bottom="1134" w:left="1701" w:header="720" w:footer="720" w:gutter="0"/>
          <w:cols w:space="720"/>
        </w:sectPr>
      </w:pPr>
      <w:bookmarkStart w:id="85" w:name="block-7207934"/>
    </w:p>
    <w:bookmarkEnd w:id="85"/>
    <w:p w:rsidR="006A4DD2" w:rsidRPr="008C53F1" w:rsidRDefault="00F16002">
      <w:pPr>
        <w:spacing w:after="0" w:line="264" w:lineRule="auto"/>
        <w:ind w:left="120"/>
        <w:jc w:val="both"/>
        <w:rPr>
          <w:lang w:val="ru-RU"/>
        </w:rPr>
      </w:pPr>
      <w:r w:rsidRPr="008C53F1">
        <w:rPr>
          <w:rFonts w:ascii="Times New Roman" w:hAnsi="Times New Roman"/>
          <w:b/>
          <w:color w:val="333333"/>
          <w:sz w:val="28"/>
          <w:lang w:val="ru-RU"/>
        </w:rPr>
        <w:lastRenderedPageBreak/>
        <w:t xml:space="preserve">ПЛАНИРУЕМЫЕ </w:t>
      </w:r>
      <w:r w:rsidRPr="008C53F1">
        <w:rPr>
          <w:rFonts w:ascii="Times New Roman" w:hAnsi="Times New Roman"/>
          <w:b/>
          <w:color w:val="000000"/>
          <w:sz w:val="28"/>
          <w:lang w:val="ru-RU"/>
        </w:rPr>
        <w:t xml:space="preserve">ОБРАЗОВАТЕЛЬНЫЕ </w:t>
      </w:r>
      <w:r w:rsidRPr="008C53F1">
        <w:rPr>
          <w:rFonts w:ascii="Times New Roman" w:hAnsi="Times New Roman"/>
          <w:b/>
          <w:color w:val="333333"/>
          <w:sz w:val="28"/>
          <w:lang w:val="ru-RU"/>
        </w:rPr>
        <w:t>РЕЗУЛЬТАТЫ</w:t>
      </w:r>
    </w:p>
    <w:p w:rsidR="006A4DD2" w:rsidRPr="008C53F1" w:rsidRDefault="006A4DD2">
      <w:pPr>
        <w:spacing w:after="0" w:line="264" w:lineRule="auto"/>
        <w:ind w:left="120"/>
        <w:jc w:val="both"/>
        <w:rPr>
          <w:lang w:val="ru-RU"/>
        </w:rPr>
      </w:pP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w:t>
      </w:r>
      <w:r w:rsidRPr="008C53F1">
        <w:rPr>
          <w:rFonts w:ascii="Times New Roman" w:hAnsi="Times New Roman"/>
          <w:color w:val="000000"/>
          <w:sz w:val="28"/>
          <w:lang w:val="ru-RU"/>
        </w:rPr>
        <w:t>тных результатов освоения учебного предмета.</w:t>
      </w:r>
    </w:p>
    <w:p w:rsidR="006A4DD2" w:rsidRPr="008C53F1" w:rsidRDefault="006A4DD2">
      <w:pPr>
        <w:spacing w:after="0" w:line="264" w:lineRule="auto"/>
        <w:ind w:left="120"/>
        <w:jc w:val="both"/>
        <w:rPr>
          <w:lang w:val="ru-RU"/>
        </w:rPr>
      </w:pPr>
    </w:p>
    <w:p w:rsidR="006A4DD2" w:rsidRPr="008C53F1" w:rsidRDefault="00F16002">
      <w:pPr>
        <w:spacing w:after="0" w:line="264" w:lineRule="auto"/>
        <w:ind w:left="120"/>
        <w:jc w:val="both"/>
        <w:rPr>
          <w:lang w:val="ru-RU"/>
        </w:rPr>
      </w:pPr>
      <w:r w:rsidRPr="008C53F1">
        <w:rPr>
          <w:rFonts w:ascii="Times New Roman" w:hAnsi="Times New Roman"/>
          <w:b/>
          <w:color w:val="000000"/>
          <w:sz w:val="28"/>
          <w:lang w:val="ru-RU"/>
        </w:rPr>
        <w:t>ЛИЧНОСТНЫЕ РЕЗУЛЬТАТЫ</w:t>
      </w:r>
    </w:p>
    <w:p w:rsidR="006A4DD2" w:rsidRPr="008C53F1" w:rsidRDefault="006A4DD2">
      <w:pPr>
        <w:spacing w:after="0" w:line="264" w:lineRule="auto"/>
        <w:ind w:left="120"/>
        <w:jc w:val="both"/>
        <w:rPr>
          <w:lang w:val="ru-RU"/>
        </w:rPr>
      </w:pP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w:t>
      </w:r>
      <w:r w:rsidRPr="008C53F1">
        <w:rPr>
          <w:rFonts w:ascii="Times New Roman" w:hAnsi="Times New Roman"/>
          <w:color w:val="000000"/>
          <w:sz w:val="28"/>
          <w:lang w:val="ru-RU"/>
        </w:rPr>
        <w:t>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w:t>
      </w:r>
      <w:r w:rsidRPr="008C53F1">
        <w:rPr>
          <w:rFonts w:ascii="Times New Roman" w:hAnsi="Times New Roman"/>
          <w:color w:val="000000"/>
          <w:sz w:val="28"/>
          <w:lang w:val="ru-RU"/>
        </w:rPr>
        <w:t>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6A4DD2" w:rsidRDefault="00F16002">
      <w:pPr>
        <w:spacing w:after="0" w:line="264" w:lineRule="auto"/>
        <w:ind w:firstLine="600"/>
        <w:jc w:val="both"/>
      </w:pPr>
      <w:r>
        <w:rPr>
          <w:rFonts w:ascii="Times New Roman" w:hAnsi="Times New Roman"/>
          <w:b/>
          <w:color w:val="000000"/>
          <w:sz w:val="28"/>
        </w:rPr>
        <w:t>Гражданско-патриотическое воспитание:</w:t>
      </w:r>
    </w:p>
    <w:p w:rsidR="006A4DD2" w:rsidRPr="008C53F1" w:rsidRDefault="00F16002">
      <w:pPr>
        <w:numPr>
          <w:ilvl w:val="0"/>
          <w:numId w:val="21"/>
        </w:numPr>
        <w:spacing w:after="0" w:line="264" w:lineRule="auto"/>
        <w:jc w:val="both"/>
        <w:rPr>
          <w:lang w:val="ru-RU"/>
        </w:rPr>
      </w:pPr>
      <w:r w:rsidRPr="008C53F1">
        <w:rPr>
          <w:rFonts w:ascii="Times New Roman" w:hAnsi="Times New Roman"/>
          <w:color w:val="000000"/>
          <w:sz w:val="28"/>
          <w:lang w:val="ru-RU"/>
        </w:rPr>
        <w:t>становление ценно</w:t>
      </w:r>
      <w:r w:rsidRPr="008C53F1">
        <w:rPr>
          <w:rFonts w:ascii="Times New Roman" w:hAnsi="Times New Roman"/>
          <w:color w:val="000000"/>
          <w:sz w:val="28"/>
          <w:lang w:val="ru-RU"/>
        </w:rPr>
        <w:t>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6A4DD2" w:rsidRPr="008C53F1" w:rsidRDefault="00F16002">
      <w:pPr>
        <w:numPr>
          <w:ilvl w:val="0"/>
          <w:numId w:val="21"/>
        </w:numPr>
        <w:spacing w:after="0" w:line="264" w:lineRule="auto"/>
        <w:jc w:val="both"/>
        <w:rPr>
          <w:lang w:val="ru-RU"/>
        </w:rPr>
      </w:pPr>
      <w:r w:rsidRPr="008C53F1">
        <w:rPr>
          <w:rFonts w:ascii="Times New Roman" w:hAnsi="Times New Roman"/>
          <w:color w:val="000000"/>
          <w:sz w:val="28"/>
          <w:lang w:val="ru-RU"/>
        </w:rPr>
        <w:t>осознание своей этнокультурной и российск</w:t>
      </w:r>
      <w:r w:rsidRPr="008C53F1">
        <w:rPr>
          <w:rFonts w:ascii="Times New Roman" w:hAnsi="Times New Roman"/>
          <w:color w:val="000000"/>
          <w:sz w:val="28"/>
          <w:lang w:val="ru-RU"/>
        </w:rPr>
        <w:t>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w:t>
      </w:r>
      <w:r w:rsidRPr="008C53F1">
        <w:rPr>
          <w:rFonts w:ascii="Times New Roman" w:hAnsi="Times New Roman"/>
          <w:color w:val="000000"/>
          <w:sz w:val="28"/>
          <w:lang w:val="ru-RU"/>
        </w:rPr>
        <w:t>ературы и творчества народов России;</w:t>
      </w:r>
    </w:p>
    <w:p w:rsidR="006A4DD2" w:rsidRPr="008C53F1" w:rsidRDefault="00F16002">
      <w:pPr>
        <w:numPr>
          <w:ilvl w:val="0"/>
          <w:numId w:val="21"/>
        </w:numPr>
        <w:spacing w:after="0" w:line="264" w:lineRule="auto"/>
        <w:jc w:val="both"/>
        <w:rPr>
          <w:lang w:val="ru-RU"/>
        </w:rPr>
      </w:pPr>
      <w:r w:rsidRPr="008C53F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A4DD2" w:rsidRDefault="00F16002">
      <w:pPr>
        <w:spacing w:after="0" w:line="264" w:lineRule="auto"/>
        <w:ind w:firstLine="600"/>
        <w:jc w:val="both"/>
      </w:pPr>
      <w:r>
        <w:rPr>
          <w:rFonts w:ascii="Times New Roman" w:hAnsi="Times New Roman"/>
          <w:b/>
          <w:color w:val="000000"/>
          <w:sz w:val="28"/>
        </w:rPr>
        <w:t xml:space="preserve">Духовно-нравственное </w:t>
      </w:r>
      <w:r>
        <w:rPr>
          <w:rFonts w:ascii="Times New Roman" w:hAnsi="Times New Roman"/>
          <w:b/>
          <w:color w:val="000000"/>
          <w:sz w:val="28"/>
        </w:rPr>
        <w:t>воспитание:</w:t>
      </w:r>
    </w:p>
    <w:p w:rsidR="006A4DD2" w:rsidRPr="008C53F1" w:rsidRDefault="00F16002">
      <w:pPr>
        <w:numPr>
          <w:ilvl w:val="0"/>
          <w:numId w:val="22"/>
        </w:numPr>
        <w:spacing w:after="0" w:line="264" w:lineRule="auto"/>
        <w:jc w:val="both"/>
        <w:rPr>
          <w:lang w:val="ru-RU"/>
        </w:rPr>
      </w:pPr>
      <w:r w:rsidRPr="008C53F1">
        <w:rPr>
          <w:rFonts w:ascii="Times New Roman" w:hAnsi="Times New Roman"/>
          <w:color w:val="000000"/>
          <w:sz w:val="28"/>
          <w:lang w:val="ru-RU"/>
        </w:rPr>
        <w:t xml:space="preserve">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w:t>
      </w:r>
      <w:r w:rsidRPr="008C53F1">
        <w:rPr>
          <w:rFonts w:ascii="Times New Roman" w:hAnsi="Times New Roman"/>
          <w:color w:val="000000"/>
          <w:sz w:val="28"/>
          <w:lang w:val="ru-RU"/>
        </w:rPr>
        <w:t>социального статуса, вероисповедания;</w:t>
      </w:r>
    </w:p>
    <w:p w:rsidR="006A4DD2" w:rsidRPr="008C53F1" w:rsidRDefault="00F16002">
      <w:pPr>
        <w:numPr>
          <w:ilvl w:val="0"/>
          <w:numId w:val="22"/>
        </w:numPr>
        <w:spacing w:after="0" w:line="264" w:lineRule="auto"/>
        <w:jc w:val="both"/>
        <w:rPr>
          <w:lang w:val="ru-RU"/>
        </w:rPr>
      </w:pPr>
      <w:r w:rsidRPr="008C53F1">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6A4DD2" w:rsidRPr="008C53F1" w:rsidRDefault="00F16002">
      <w:pPr>
        <w:numPr>
          <w:ilvl w:val="0"/>
          <w:numId w:val="22"/>
        </w:numPr>
        <w:spacing w:after="0" w:line="264" w:lineRule="auto"/>
        <w:jc w:val="both"/>
        <w:rPr>
          <w:lang w:val="ru-RU"/>
        </w:rPr>
      </w:pPr>
      <w:r w:rsidRPr="008C53F1">
        <w:rPr>
          <w:rFonts w:ascii="Times New Roman" w:hAnsi="Times New Roman"/>
          <w:color w:val="000000"/>
          <w:sz w:val="28"/>
          <w:lang w:val="ru-RU"/>
        </w:rPr>
        <w:t>выражение своего видения мира, индивидуальной позиции посредством накопления и системати</w:t>
      </w:r>
      <w:r w:rsidRPr="008C53F1">
        <w:rPr>
          <w:rFonts w:ascii="Times New Roman" w:hAnsi="Times New Roman"/>
          <w:color w:val="000000"/>
          <w:sz w:val="28"/>
          <w:lang w:val="ru-RU"/>
        </w:rPr>
        <w:t>зации литературных впечатлений, разнообразных по эмоциональной окраске;</w:t>
      </w:r>
    </w:p>
    <w:p w:rsidR="006A4DD2" w:rsidRPr="008C53F1" w:rsidRDefault="00F16002">
      <w:pPr>
        <w:numPr>
          <w:ilvl w:val="0"/>
          <w:numId w:val="22"/>
        </w:numPr>
        <w:spacing w:after="0" w:line="264" w:lineRule="auto"/>
        <w:jc w:val="both"/>
        <w:rPr>
          <w:lang w:val="ru-RU"/>
        </w:rPr>
      </w:pPr>
      <w:r w:rsidRPr="008C53F1">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6A4DD2" w:rsidRDefault="00F16002">
      <w:pPr>
        <w:spacing w:after="0" w:line="264" w:lineRule="auto"/>
        <w:ind w:firstLine="600"/>
        <w:jc w:val="both"/>
      </w:pPr>
      <w:r>
        <w:rPr>
          <w:rFonts w:ascii="Times New Roman" w:hAnsi="Times New Roman"/>
          <w:b/>
          <w:color w:val="000000"/>
          <w:sz w:val="28"/>
        </w:rPr>
        <w:t>Эстетическое воспитание:</w:t>
      </w:r>
    </w:p>
    <w:p w:rsidR="006A4DD2" w:rsidRPr="008C53F1" w:rsidRDefault="00F16002">
      <w:pPr>
        <w:numPr>
          <w:ilvl w:val="0"/>
          <w:numId w:val="23"/>
        </w:numPr>
        <w:spacing w:after="0" w:line="264" w:lineRule="auto"/>
        <w:jc w:val="both"/>
        <w:rPr>
          <w:lang w:val="ru-RU"/>
        </w:rPr>
      </w:pPr>
      <w:r w:rsidRPr="008C53F1">
        <w:rPr>
          <w:rFonts w:ascii="Times New Roman" w:hAnsi="Times New Roman"/>
          <w:color w:val="000000"/>
          <w:sz w:val="28"/>
          <w:lang w:val="ru-RU"/>
        </w:rPr>
        <w:t>проявление уважительного отношения и интереса к художес</w:t>
      </w:r>
      <w:r w:rsidRPr="008C53F1">
        <w:rPr>
          <w:rFonts w:ascii="Times New Roman" w:hAnsi="Times New Roman"/>
          <w:color w:val="000000"/>
          <w:sz w:val="28"/>
          <w:lang w:val="ru-RU"/>
        </w:rPr>
        <w:t>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6A4DD2" w:rsidRPr="008C53F1" w:rsidRDefault="00F16002">
      <w:pPr>
        <w:numPr>
          <w:ilvl w:val="0"/>
          <w:numId w:val="23"/>
        </w:numPr>
        <w:spacing w:after="0" w:line="264" w:lineRule="auto"/>
        <w:jc w:val="both"/>
        <w:rPr>
          <w:lang w:val="ru-RU"/>
        </w:rPr>
      </w:pPr>
      <w:r w:rsidRPr="008C53F1">
        <w:rPr>
          <w:rFonts w:ascii="Times New Roman" w:hAnsi="Times New Roman"/>
          <w:color w:val="000000"/>
          <w:sz w:val="28"/>
          <w:lang w:val="ru-RU"/>
        </w:rPr>
        <w:t>приобретение эстетического опыта слушани</w:t>
      </w:r>
      <w:r w:rsidRPr="008C53F1">
        <w:rPr>
          <w:rFonts w:ascii="Times New Roman" w:hAnsi="Times New Roman"/>
          <w:color w:val="000000"/>
          <w:sz w:val="28"/>
          <w:lang w:val="ru-RU"/>
        </w:rPr>
        <w:t>я, чтения и эмоционально-эстетической оценки произведений фольклора и художественной литературы;</w:t>
      </w:r>
    </w:p>
    <w:p w:rsidR="006A4DD2" w:rsidRPr="008C53F1" w:rsidRDefault="00F16002">
      <w:pPr>
        <w:numPr>
          <w:ilvl w:val="0"/>
          <w:numId w:val="23"/>
        </w:numPr>
        <w:spacing w:after="0" w:line="264" w:lineRule="auto"/>
        <w:jc w:val="both"/>
        <w:rPr>
          <w:lang w:val="ru-RU"/>
        </w:rPr>
      </w:pPr>
      <w:r w:rsidRPr="008C53F1">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6A4DD2" w:rsidRDefault="00F16002">
      <w:pPr>
        <w:spacing w:after="0" w:line="264" w:lineRule="auto"/>
        <w:ind w:firstLine="600"/>
        <w:jc w:val="both"/>
      </w:pPr>
      <w:r>
        <w:rPr>
          <w:rFonts w:ascii="Times New Roman" w:hAnsi="Times New Roman"/>
          <w:b/>
          <w:color w:val="000000"/>
          <w:sz w:val="28"/>
        </w:rPr>
        <w:t>Трудовое воспитание:</w:t>
      </w:r>
    </w:p>
    <w:p w:rsidR="006A4DD2" w:rsidRPr="008C53F1" w:rsidRDefault="00F16002">
      <w:pPr>
        <w:numPr>
          <w:ilvl w:val="0"/>
          <w:numId w:val="24"/>
        </w:numPr>
        <w:spacing w:after="0" w:line="264" w:lineRule="auto"/>
        <w:jc w:val="both"/>
        <w:rPr>
          <w:lang w:val="ru-RU"/>
        </w:rPr>
      </w:pPr>
      <w:r w:rsidRPr="008C53F1">
        <w:rPr>
          <w:rFonts w:ascii="Times New Roman" w:hAnsi="Times New Roman"/>
          <w:color w:val="000000"/>
          <w:sz w:val="28"/>
          <w:lang w:val="ru-RU"/>
        </w:rPr>
        <w:t>осознание ценности труда в ж</w:t>
      </w:r>
      <w:r w:rsidRPr="008C53F1">
        <w:rPr>
          <w:rFonts w:ascii="Times New Roman" w:hAnsi="Times New Roman"/>
          <w:color w:val="000000"/>
          <w:sz w:val="28"/>
          <w:lang w:val="ru-RU"/>
        </w:rPr>
        <w:t>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6A4DD2" w:rsidRDefault="00F16002">
      <w:pPr>
        <w:spacing w:after="0" w:line="264" w:lineRule="auto"/>
        <w:ind w:firstLine="600"/>
        <w:jc w:val="both"/>
      </w:pPr>
      <w:r>
        <w:rPr>
          <w:rFonts w:ascii="Times New Roman" w:hAnsi="Times New Roman"/>
          <w:b/>
          <w:color w:val="000000"/>
          <w:sz w:val="28"/>
        </w:rPr>
        <w:t>Экологическое воспитание:</w:t>
      </w:r>
    </w:p>
    <w:p w:rsidR="006A4DD2" w:rsidRPr="008C53F1" w:rsidRDefault="00F16002">
      <w:pPr>
        <w:numPr>
          <w:ilvl w:val="0"/>
          <w:numId w:val="25"/>
        </w:numPr>
        <w:spacing w:after="0" w:line="264" w:lineRule="auto"/>
        <w:jc w:val="both"/>
        <w:rPr>
          <w:lang w:val="ru-RU"/>
        </w:rPr>
      </w:pPr>
      <w:r w:rsidRPr="008C53F1">
        <w:rPr>
          <w:rFonts w:ascii="Times New Roman" w:hAnsi="Times New Roman"/>
          <w:color w:val="000000"/>
          <w:sz w:val="28"/>
          <w:lang w:val="ru-RU"/>
        </w:rPr>
        <w:t xml:space="preserve">бережное отношение к природе, осознание проблем </w:t>
      </w:r>
      <w:r w:rsidRPr="008C53F1">
        <w:rPr>
          <w:rFonts w:ascii="Times New Roman" w:hAnsi="Times New Roman"/>
          <w:color w:val="000000"/>
          <w:sz w:val="28"/>
          <w:lang w:val="ru-RU"/>
        </w:rPr>
        <w:t>взаимоотношений человека и животных, отражённых в литературных произведениях;</w:t>
      </w:r>
    </w:p>
    <w:p w:rsidR="006A4DD2" w:rsidRPr="008C53F1" w:rsidRDefault="00F16002">
      <w:pPr>
        <w:numPr>
          <w:ilvl w:val="0"/>
          <w:numId w:val="25"/>
        </w:numPr>
        <w:spacing w:after="0" w:line="264" w:lineRule="auto"/>
        <w:jc w:val="both"/>
        <w:rPr>
          <w:lang w:val="ru-RU"/>
        </w:rPr>
      </w:pPr>
      <w:r w:rsidRPr="008C53F1">
        <w:rPr>
          <w:rFonts w:ascii="Times New Roman" w:hAnsi="Times New Roman"/>
          <w:color w:val="000000"/>
          <w:sz w:val="28"/>
          <w:lang w:val="ru-RU"/>
        </w:rPr>
        <w:t>неприятие действий, приносящих ей вред.</w:t>
      </w:r>
    </w:p>
    <w:p w:rsidR="006A4DD2" w:rsidRDefault="00F16002">
      <w:pPr>
        <w:spacing w:after="0" w:line="264" w:lineRule="auto"/>
        <w:ind w:firstLine="600"/>
        <w:jc w:val="both"/>
      </w:pPr>
      <w:r>
        <w:rPr>
          <w:rFonts w:ascii="Times New Roman" w:hAnsi="Times New Roman"/>
          <w:b/>
          <w:color w:val="000000"/>
          <w:sz w:val="28"/>
        </w:rPr>
        <w:t>Ценности научного познания:</w:t>
      </w:r>
    </w:p>
    <w:p w:rsidR="006A4DD2" w:rsidRPr="008C53F1" w:rsidRDefault="00F16002">
      <w:pPr>
        <w:numPr>
          <w:ilvl w:val="0"/>
          <w:numId w:val="26"/>
        </w:numPr>
        <w:spacing w:after="0" w:line="264" w:lineRule="auto"/>
        <w:jc w:val="both"/>
        <w:rPr>
          <w:lang w:val="ru-RU"/>
        </w:rPr>
      </w:pPr>
      <w:r w:rsidRPr="008C53F1">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w:t>
      </w:r>
      <w:r w:rsidRPr="008C53F1">
        <w:rPr>
          <w:rFonts w:ascii="Times New Roman" w:hAnsi="Times New Roman"/>
          <w:color w:val="000000"/>
          <w:sz w:val="28"/>
          <w:lang w:val="ru-RU"/>
        </w:rPr>
        <w:t xml:space="preserve"> средства создания словесно-художественного образа, способа выражения мыслей, чувств, идей автора;</w:t>
      </w:r>
    </w:p>
    <w:p w:rsidR="006A4DD2" w:rsidRPr="008C53F1" w:rsidRDefault="00F16002">
      <w:pPr>
        <w:numPr>
          <w:ilvl w:val="0"/>
          <w:numId w:val="26"/>
        </w:numPr>
        <w:spacing w:after="0" w:line="264" w:lineRule="auto"/>
        <w:jc w:val="both"/>
        <w:rPr>
          <w:lang w:val="ru-RU"/>
        </w:rPr>
      </w:pPr>
      <w:r w:rsidRPr="008C53F1">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6A4DD2" w:rsidRPr="008C53F1" w:rsidRDefault="00F16002">
      <w:pPr>
        <w:numPr>
          <w:ilvl w:val="0"/>
          <w:numId w:val="26"/>
        </w:numPr>
        <w:spacing w:after="0" w:line="264" w:lineRule="auto"/>
        <w:jc w:val="both"/>
        <w:rPr>
          <w:lang w:val="ru-RU"/>
        </w:rPr>
      </w:pPr>
      <w:r w:rsidRPr="008C53F1">
        <w:rPr>
          <w:rFonts w:ascii="Times New Roman" w:hAnsi="Times New Roman"/>
          <w:color w:val="000000"/>
          <w:sz w:val="28"/>
          <w:lang w:val="ru-RU"/>
        </w:rPr>
        <w:t>потребность в самостоятельной читательской деятельности, саморазвитии ср</w:t>
      </w:r>
      <w:r w:rsidRPr="008C53F1">
        <w:rPr>
          <w:rFonts w:ascii="Times New Roman" w:hAnsi="Times New Roman"/>
          <w:color w:val="000000"/>
          <w:sz w:val="28"/>
          <w:lang w:val="ru-RU"/>
        </w:rPr>
        <w:t xml:space="preserve">едствами литературы, развитие познавательного интереса, активности, инициативности, любознательности и </w:t>
      </w:r>
      <w:r w:rsidRPr="008C53F1">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6A4DD2" w:rsidRPr="008C53F1" w:rsidRDefault="006A4DD2">
      <w:pPr>
        <w:spacing w:after="0" w:line="264" w:lineRule="auto"/>
        <w:ind w:left="120"/>
        <w:jc w:val="both"/>
        <w:rPr>
          <w:lang w:val="ru-RU"/>
        </w:rPr>
      </w:pPr>
    </w:p>
    <w:p w:rsidR="006A4DD2" w:rsidRPr="008C53F1" w:rsidRDefault="00F16002">
      <w:pPr>
        <w:spacing w:after="0" w:line="264" w:lineRule="auto"/>
        <w:ind w:left="120"/>
        <w:jc w:val="both"/>
        <w:rPr>
          <w:lang w:val="ru-RU"/>
        </w:rPr>
      </w:pPr>
      <w:r w:rsidRPr="008C53F1">
        <w:rPr>
          <w:rFonts w:ascii="Times New Roman" w:hAnsi="Times New Roman"/>
          <w:b/>
          <w:color w:val="000000"/>
          <w:sz w:val="28"/>
          <w:lang w:val="ru-RU"/>
        </w:rPr>
        <w:t>МЕТАПРЕДМЕТНЫЕ РЕЗУЛЬТАТЫ</w:t>
      </w:r>
    </w:p>
    <w:p w:rsidR="006A4DD2" w:rsidRPr="008C53F1" w:rsidRDefault="006A4DD2">
      <w:pPr>
        <w:spacing w:after="0" w:line="264" w:lineRule="auto"/>
        <w:ind w:left="120"/>
        <w:jc w:val="both"/>
        <w:rPr>
          <w:lang w:val="ru-RU"/>
        </w:rPr>
      </w:pP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В результате изучения </w:t>
      </w:r>
      <w:r w:rsidRPr="008C53F1">
        <w:rPr>
          <w:rFonts w:ascii="Times New Roman" w:hAnsi="Times New Roman"/>
          <w:color w:val="000000"/>
          <w:sz w:val="28"/>
          <w:lang w:val="ru-RU"/>
        </w:rPr>
        <w:t>предмета «Литературное чтение» в начальной школе у обучающихся будут сформированы познавательные универсальные учебные действия:</w:t>
      </w:r>
    </w:p>
    <w:p w:rsidR="006A4DD2" w:rsidRDefault="00F16002">
      <w:pPr>
        <w:spacing w:after="0" w:line="264" w:lineRule="auto"/>
        <w:ind w:firstLine="600"/>
        <w:jc w:val="both"/>
      </w:pPr>
      <w:r>
        <w:rPr>
          <w:rFonts w:ascii="Times New Roman" w:hAnsi="Times New Roman"/>
          <w:i/>
          <w:color w:val="000000"/>
          <w:sz w:val="28"/>
        </w:rPr>
        <w:t>базовые логические действия:</w:t>
      </w:r>
    </w:p>
    <w:p w:rsidR="006A4DD2" w:rsidRPr="008C53F1" w:rsidRDefault="00F16002">
      <w:pPr>
        <w:numPr>
          <w:ilvl w:val="0"/>
          <w:numId w:val="27"/>
        </w:numPr>
        <w:spacing w:after="0" w:line="264" w:lineRule="auto"/>
        <w:jc w:val="both"/>
        <w:rPr>
          <w:lang w:val="ru-RU"/>
        </w:rPr>
      </w:pPr>
      <w:r w:rsidRPr="008C53F1">
        <w:rPr>
          <w:rFonts w:ascii="Times New Roman" w:hAnsi="Times New Roman"/>
          <w:color w:val="000000"/>
          <w:sz w:val="28"/>
          <w:lang w:val="ru-RU"/>
        </w:rPr>
        <w:t xml:space="preserve">сравнивать произведения по теме, главной мысли (морали), жанру, соотносить произведение и его </w:t>
      </w:r>
      <w:r w:rsidRPr="008C53F1">
        <w:rPr>
          <w:rFonts w:ascii="Times New Roman" w:hAnsi="Times New Roman"/>
          <w:color w:val="000000"/>
          <w:sz w:val="28"/>
          <w:lang w:val="ru-RU"/>
        </w:rPr>
        <w:t>автора, устанавливать основания для сравнения произведений, устанавливать аналогии;</w:t>
      </w:r>
    </w:p>
    <w:p w:rsidR="006A4DD2" w:rsidRPr="008C53F1" w:rsidRDefault="00F16002">
      <w:pPr>
        <w:numPr>
          <w:ilvl w:val="0"/>
          <w:numId w:val="27"/>
        </w:numPr>
        <w:spacing w:after="0" w:line="264" w:lineRule="auto"/>
        <w:jc w:val="both"/>
        <w:rPr>
          <w:lang w:val="ru-RU"/>
        </w:rPr>
      </w:pPr>
      <w:r w:rsidRPr="008C53F1">
        <w:rPr>
          <w:rFonts w:ascii="Times New Roman" w:hAnsi="Times New Roman"/>
          <w:color w:val="000000"/>
          <w:sz w:val="28"/>
          <w:lang w:val="ru-RU"/>
        </w:rPr>
        <w:t>объединять произведения по жанру, авторской принадлежности;</w:t>
      </w:r>
    </w:p>
    <w:p w:rsidR="006A4DD2" w:rsidRPr="008C53F1" w:rsidRDefault="00F16002">
      <w:pPr>
        <w:numPr>
          <w:ilvl w:val="0"/>
          <w:numId w:val="27"/>
        </w:numPr>
        <w:spacing w:after="0" w:line="264" w:lineRule="auto"/>
        <w:jc w:val="both"/>
        <w:rPr>
          <w:lang w:val="ru-RU"/>
        </w:rPr>
      </w:pPr>
      <w:r w:rsidRPr="008C53F1">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6A4DD2" w:rsidRPr="008C53F1" w:rsidRDefault="00F16002">
      <w:pPr>
        <w:numPr>
          <w:ilvl w:val="0"/>
          <w:numId w:val="27"/>
        </w:numPr>
        <w:spacing w:after="0" w:line="264" w:lineRule="auto"/>
        <w:jc w:val="both"/>
        <w:rPr>
          <w:lang w:val="ru-RU"/>
        </w:rPr>
      </w:pPr>
      <w:r w:rsidRPr="008C53F1">
        <w:rPr>
          <w:rFonts w:ascii="Times New Roman" w:hAnsi="Times New Roman"/>
          <w:color w:val="000000"/>
          <w:sz w:val="28"/>
          <w:lang w:val="ru-RU"/>
        </w:rPr>
        <w:t>наход</w:t>
      </w:r>
      <w:r w:rsidRPr="008C53F1">
        <w:rPr>
          <w:rFonts w:ascii="Times New Roman" w:hAnsi="Times New Roman"/>
          <w:color w:val="000000"/>
          <w:sz w:val="28"/>
          <w:lang w:val="ru-RU"/>
        </w:rPr>
        <w:t>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6A4DD2" w:rsidRPr="008C53F1" w:rsidRDefault="00F16002">
      <w:pPr>
        <w:numPr>
          <w:ilvl w:val="0"/>
          <w:numId w:val="27"/>
        </w:numPr>
        <w:spacing w:after="0" w:line="264" w:lineRule="auto"/>
        <w:jc w:val="both"/>
        <w:rPr>
          <w:lang w:val="ru-RU"/>
        </w:rPr>
      </w:pPr>
      <w:r w:rsidRPr="008C53F1">
        <w:rPr>
          <w:rFonts w:ascii="Times New Roman" w:hAnsi="Times New Roman"/>
          <w:color w:val="000000"/>
          <w:sz w:val="28"/>
          <w:lang w:val="ru-RU"/>
        </w:rPr>
        <w:t>выявлять недостаток информации для решения учебной (практической) зад</w:t>
      </w:r>
      <w:r w:rsidRPr="008C53F1">
        <w:rPr>
          <w:rFonts w:ascii="Times New Roman" w:hAnsi="Times New Roman"/>
          <w:color w:val="000000"/>
          <w:sz w:val="28"/>
          <w:lang w:val="ru-RU"/>
        </w:rPr>
        <w:t>ачи на основе предложенного алгоритма;</w:t>
      </w:r>
    </w:p>
    <w:p w:rsidR="006A4DD2" w:rsidRPr="008C53F1" w:rsidRDefault="00F16002">
      <w:pPr>
        <w:numPr>
          <w:ilvl w:val="0"/>
          <w:numId w:val="27"/>
        </w:numPr>
        <w:spacing w:after="0" w:line="264" w:lineRule="auto"/>
        <w:jc w:val="both"/>
        <w:rPr>
          <w:lang w:val="ru-RU"/>
        </w:rPr>
      </w:pPr>
      <w:r w:rsidRPr="008C53F1">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6A4DD2" w:rsidRDefault="00F16002">
      <w:pPr>
        <w:spacing w:after="0" w:line="264" w:lineRule="auto"/>
        <w:ind w:firstLine="600"/>
        <w:jc w:val="both"/>
      </w:pPr>
      <w:r>
        <w:rPr>
          <w:rFonts w:ascii="Times New Roman" w:hAnsi="Times New Roman"/>
          <w:i/>
          <w:color w:val="000000"/>
          <w:sz w:val="28"/>
        </w:rPr>
        <w:t>базовые исследовательские действия:</w:t>
      </w:r>
    </w:p>
    <w:p w:rsidR="006A4DD2" w:rsidRPr="008C53F1" w:rsidRDefault="00F16002">
      <w:pPr>
        <w:numPr>
          <w:ilvl w:val="0"/>
          <w:numId w:val="28"/>
        </w:numPr>
        <w:spacing w:after="0" w:line="264" w:lineRule="auto"/>
        <w:jc w:val="both"/>
        <w:rPr>
          <w:lang w:val="ru-RU"/>
        </w:rPr>
      </w:pPr>
      <w:r w:rsidRPr="008C53F1">
        <w:rPr>
          <w:rFonts w:ascii="Times New Roman" w:hAnsi="Times New Roman"/>
          <w:color w:val="000000"/>
          <w:sz w:val="28"/>
          <w:lang w:val="ru-RU"/>
        </w:rPr>
        <w:t>определять разрыв</w:t>
      </w:r>
      <w:r w:rsidRPr="008C53F1">
        <w:rPr>
          <w:rFonts w:ascii="Times New Roman" w:hAnsi="Times New Roman"/>
          <w:color w:val="000000"/>
          <w:sz w:val="28"/>
          <w:lang w:val="ru-RU"/>
        </w:rPr>
        <w:t xml:space="preserve"> между реальным и желательным состоянием объекта (ситуации) на основе предложенных учителем вопросов;</w:t>
      </w:r>
    </w:p>
    <w:p w:rsidR="006A4DD2" w:rsidRPr="008C53F1" w:rsidRDefault="00F16002">
      <w:pPr>
        <w:numPr>
          <w:ilvl w:val="0"/>
          <w:numId w:val="28"/>
        </w:numPr>
        <w:spacing w:after="0" w:line="264" w:lineRule="auto"/>
        <w:jc w:val="both"/>
        <w:rPr>
          <w:lang w:val="ru-RU"/>
        </w:rPr>
      </w:pPr>
      <w:r w:rsidRPr="008C53F1">
        <w:rPr>
          <w:rFonts w:ascii="Times New Roman" w:hAnsi="Times New Roman"/>
          <w:color w:val="000000"/>
          <w:sz w:val="28"/>
          <w:lang w:val="ru-RU"/>
        </w:rPr>
        <w:t>формулировать с помощью учителя цель, планировать изменения объекта, ситуации;</w:t>
      </w:r>
    </w:p>
    <w:p w:rsidR="006A4DD2" w:rsidRPr="008C53F1" w:rsidRDefault="00F16002">
      <w:pPr>
        <w:numPr>
          <w:ilvl w:val="0"/>
          <w:numId w:val="28"/>
        </w:numPr>
        <w:spacing w:after="0" w:line="264" w:lineRule="auto"/>
        <w:jc w:val="both"/>
        <w:rPr>
          <w:lang w:val="ru-RU"/>
        </w:rPr>
      </w:pPr>
      <w:r w:rsidRPr="008C53F1">
        <w:rPr>
          <w:rFonts w:ascii="Times New Roman" w:hAnsi="Times New Roman"/>
          <w:color w:val="000000"/>
          <w:sz w:val="28"/>
          <w:lang w:val="ru-RU"/>
        </w:rPr>
        <w:t>сравнивать несколько вариантов решения задачи, выбирать наиболее подходящий</w:t>
      </w:r>
      <w:r w:rsidRPr="008C53F1">
        <w:rPr>
          <w:rFonts w:ascii="Times New Roman" w:hAnsi="Times New Roman"/>
          <w:color w:val="000000"/>
          <w:sz w:val="28"/>
          <w:lang w:val="ru-RU"/>
        </w:rPr>
        <w:t xml:space="preserve"> (на основе предложенных критериев);</w:t>
      </w:r>
    </w:p>
    <w:p w:rsidR="006A4DD2" w:rsidRPr="008C53F1" w:rsidRDefault="00F16002">
      <w:pPr>
        <w:numPr>
          <w:ilvl w:val="0"/>
          <w:numId w:val="28"/>
        </w:numPr>
        <w:spacing w:after="0" w:line="264" w:lineRule="auto"/>
        <w:jc w:val="both"/>
        <w:rPr>
          <w:lang w:val="ru-RU"/>
        </w:rPr>
      </w:pPr>
      <w:r w:rsidRPr="008C53F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6A4DD2" w:rsidRPr="008C53F1" w:rsidRDefault="00F16002">
      <w:pPr>
        <w:numPr>
          <w:ilvl w:val="0"/>
          <w:numId w:val="28"/>
        </w:numPr>
        <w:spacing w:after="0" w:line="264" w:lineRule="auto"/>
        <w:jc w:val="both"/>
        <w:rPr>
          <w:lang w:val="ru-RU"/>
        </w:rPr>
      </w:pPr>
      <w:r w:rsidRPr="008C53F1">
        <w:rPr>
          <w:rFonts w:ascii="Times New Roman" w:hAnsi="Times New Roman"/>
          <w:color w:val="000000"/>
          <w:sz w:val="28"/>
          <w:lang w:val="ru-RU"/>
        </w:rPr>
        <w:t>формулировать выводы и подкреплять их доказатель</w:t>
      </w:r>
      <w:r w:rsidRPr="008C53F1">
        <w:rPr>
          <w:rFonts w:ascii="Times New Roman" w:hAnsi="Times New Roman"/>
          <w:color w:val="000000"/>
          <w:sz w:val="28"/>
          <w:lang w:val="ru-RU"/>
        </w:rPr>
        <w:t>ствами на основе результатов проведённого наблюдения (опыта, классификации, сравнения, исследования);</w:t>
      </w:r>
    </w:p>
    <w:p w:rsidR="006A4DD2" w:rsidRPr="008C53F1" w:rsidRDefault="00F16002">
      <w:pPr>
        <w:numPr>
          <w:ilvl w:val="0"/>
          <w:numId w:val="28"/>
        </w:numPr>
        <w:spacing w:after="0" w:line="264" w:lineRule="auto"/>
        <w:jc w:val="both"/>
        <w:rPr>
          <w:lang w:val="ru-RU"/>
        </w:rPr>
      </w:pPr>
      <w:r w:rsidRPr="008C53F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6A4DD2" w:rsidRDefault="00F16002">
      <w:pPr>
        <w:spacing w:after="0" w:line="264" w:lineRule="auto"/>
        <w:ind w:firstLine="600"/>
        <w:jc w:val="both"/>
      </w:pPr>
      <w:r>
        <w:rPr>
          <w:rFonts w:ascii="Times New Roman" w:hAnsi="Times New Roman"/>
          <w:i/>
          <w:color w:val="000000"/>
          <w:sz w:val="28"/>
        </w:rPr>
        <w:t>работа с информацией:</w:t>
      </w:r>
    </w:p>
    <w:p w:rsidR="006A4DD2" w:rsidRDefault="00F16002">
      <w:pPr>
        <w:numPr>
          <w:ilvl w:val="0"/>
          <w:numId w:val="29"/>
        </w:numPr>
        <w:spacing w:after="0" w:line="264" w:lineRule="auto"/>
        <w:jc w:val="both"/>
      </w:pPr>
      <w:r>
        <w:rPr>
          <w:rFonts w:ascii="Times New Roman" w:hAnsi="Times New Roman"/>
          <w:color w:val="000000"/>
          <w:sz w:val="28"/>
        </w:rPr>
        <w:lastRenderedPageBreak/>
        <w:t>выбирать источник получен</w:t>
      </w:r>
      <w:r>
        <w:rPr>
          <w:rFonts w:ascii="Times New Roman" w:hAnsi="Times New Roman"/>
          <w:color w:val="000000"/>
          <w:sz w:val="28"/>
        </w:rPr>
        <w:t>ия информации;</w:t>
      </w:r>
    </w:p>
    <w:p w:rsidR="006A4DD2" w:rsidRPr="008C53F1" w:rsidRDefault="00F16002">
      <w:pPr>
        <w:numPr>
          <w:ilvl w:val="0"/>
          <w:numId w:val="29"/>
        </w:numPr>
        <w:spacing w:after="0" w:line="264" w:lineRule="auto"/>
        <w:jc w:val="both"/>
        <w:rPr>
          <w:lang w:val="ru-RU"/>
        </w:rPr>
      </w:pPr>
      <w:r w:rsidRPr="008C53F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6A4DD2" w:rsidRPr="008C53F1" w:rsidRDefault="00F16002">
      <w:pPr>
        <w:numPr>
          <w:ilvl w:val="0"/>
          <w:numId w:val="29"/>
        </w:numPr>
        <w:spacing w:after="0" w:line="264" w:lineRule="auto"/>
        <w:jc w:val="both"/>
        <w:rPr>
          <w:lang w:val="ru-RU"/>
        </w:rPr>
      </w:pPr>
      <w:r w:rsidRPr="008C53F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6A4DD2" w:rsidRPr="008C53F1" w:rsidRDefault="00F16002">
      <w:pPr>
        <w:numPr>
          <w:ilvl w:val="0"/>
          <w:numId w:val="29"/>
        </w:numPr>
        <w:spacing w:after="0" w:line="264" w:lineRule="auto"/>
        <w:jc w:val="both"/>
        <w:rPr>
          <w:lang w:val="ru-RU"/>
        </w:rPr>
      </w:pPr>
      <w:r w:rsidRPr="008C53F1">
        <w:rPr>
          <w:rFonts w:ascii="Times New Roman" w:hAnsi="Times New Roman"/>
          <w:color w:val="000000"/>
          <w:sz w:val="28"/>
          <w:lang w:val="ru-RU"/>
        </w:rPr>
        <w:t>соблюдать</w:t>
      </w:r>
      <w:r w:rsidRPr="008C53F1">
        <w:rPr>
          <w:rFonts w:ascii="Times New Roman" w:hAnsi="Times New Roman"/>
          <w:color w:val="000000"/>
          <w:sz w:val="28"/>
          <w:lang w:val="ru-RU"/>
        </w:rPr>
        <w:t xml:space="preserve"> с помощью взрослых (учителей, родителей (законных представителей) правила информационной безопасности при поиске информации в сети Интернет;</w:t>
      </w:r>
    </w:p>
    <w:p w:rsidR="006A4DD2" w:rsidRPr="008C53F1" w:rsidRDefault="00F16002">
      <w:pPr>
        <w:numPr>
          <w:ilvl w:val="0"/>
          <w:numId w:val="29"/>
        </w:numPr>
        <w:spacing w:after="0" w:line="264" w:lineRule="auto"/>
        <w:jc w:val="both"/>
        <w:rPr>
          <w:lang w:val="ru-RU"/>
        </w:rPr>
      </w:pPr>
      <w:r w:rsidRPr="008C53F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6A4DD2" w:rsidRPr="008C53F1" w:rsidRDefault="00F16002">
      <w:pPr>
        <w:numPr>
          <w:ilvl w:val="0"/>
          <w:numId w:val="29"/>
        </w:numPr>
        <w:spacing w:after="0" w:line="264" w:lineRule="auto"/>
        <w:jc w:val="both"/>
        <w:rPr>
          <w:lang w:val="ru-RU"/>
        </w:rPr>
      </w:pPr>
      <w:r w:rsidRPr="008C53F1">
        <w:rPr>
          <w:rFonts w:ascii="Times New Roman" w:hAnsi="Times New Roman"/>
          <w:color w:val="000000"/>
          <w:sz w:val="28"/>
          <w:lang w:val="ru-RU"/>
        </w:rPr>
        <w:t>сам</w:t>
      </w:r>
      <w:r w:rsidRPr="008C53F1">
        <w:rPr>
          <w:rFonts w:ascii="Times New Roman" w:hAnsi="Times New Roman"/>
          <w:color w:val="000000"/>
          <w:sz w:val="28"/>
          <w:lang w:val="ru-RU"/>
        </w:rPr>
        <w:t>остоятельно создавать схемы, таблицы для представления информации.</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К концу обучения в начальной школе у обучающегося формируются </w:t>
      </w:r>
      <w:r w:rsidRPr="008C53F1">
        <w:rPr>
          <w:rFonts w:ascii="Times New Roman" w:hAnsi="Times New Roman"/>
          <w:b/>
          <w:color w:val="000000"/>
          <w:sz w:val="28"/>
          <w:lang w:val="ru-RU"/>
        </w:rPr>
        <w:t xml:space="preserve">коммуникативные </w:t>
      </w:r>
      <w:r w:rsidRPr="008C53F1">
        <w:rPr>
          <w:rFonts w:ascii="Times New Roman" w:hAnsi="Times New Roman"/>
          <w:color w:val="000000"/>
          <w:sz w:val="28"/>
          <w:lang w:val="ru-RU"/>
        </w:rPr>
        <w:t>универсальные учебные действия:</w:t>
      </w:r>
    </w:p>
    <w:p w:rsidR="006A4DD2" w:rsidRDefault="00F16002">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6A4DD2" w:rsidRPr="008C53F1" w:rsidRDefault="00F16002">
      <w:pPr>
        <w:numPr>
          <w:ilvl w:val="0"/>
          <w:numId w:val="30"/>
        </w:numPr>
        <w:spacing w:after="0" w:line="264" w:lineRule="auto"/>
        <w:jc w:val="both"/>
        <w:rPr>
          <w:lang w:val="ru-RU"/>
        </w:rPr>
      </w:pPr>
      <w:r w:rsidRPr="008C53F1">
        <w:rPr>
          <w:rFonts w:ascii="Times New Roman" w:hAnsi="Times New Roman"/>
          <w:color w:val="000000"/>
          <w:sz w:val="28"/>
          <w:lang w:val="ru-RU"/>
        </w:rPr>
        <w:t xml:space="preserve">воспринимать и формулировать суждения, выражать эмоции в соответствии </w:t>
      </w:r>
      <w:r w:rsidRPr="008C53F1">
        <w:rPr>
          <w:rFonts w:ascii="Times New Roman" w:hAnsi="Times New Roman"/>
          <w:color w:val="000000"/>
          <w:sz w:val="28"/>
          <w:lang w:val="ru-RU"/>
        </w:rPr>
        <w:t>с целями и условиями общения в знакомой среде;</w:t>
      </w:r>
    </w:p>
    <w:p w:rsidR="006A4DD2" w:rsidRPr="008C53F1" w:rsidRDefault="00F16002">
      <w:pPr>
        <w:numPr>
          <w:ilvl w:val="0"/>
          <w:numId w:val="30"/>
        </w:numPr>
        <w:spacing w:after="0" w:line="264" w:lineRule="auto"/>
        <w:jc w:val="both"/>
        <w:rPr>
          <w:lang w:val="ru-RU"/>
        </w:rPr>
      </w:pPr>
      <w:r w:rsidRPr="008C53F1">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6A4DD2" w:rsidRPr="008C53F1" w:rsidRDefault="00F16002">
      <w:pPr>
        <w:numPr>
          <w:ilvl w:val="0"/>
          <w:numId w:val="30"/>
        </w:numPr>
        <w:spacing w:after="0" w:line="264" w:lineRule="auto"/>
        <w:jc w:val="both"/>
        <w:rPr>
          <w:lang w:val="ru-RU"/>
        </w:rPr>
      </w:pPr>
      <w:r w:rsidRPr="008C53F1">
        <w:rPr>
          <w:rFonts w:ascii="Times New Roman" w:hAnsi="Times New Roman"/>
          <w:color w:val="000000"/>
          <w:sz w:val="28"/>
          <w:lang w:val="ru-RU"/>
        </w:rPr>
        <w:t>признавать возможность существования разных точек зрения;</w:t>
      </w:r>
    </w:p>
    <w:p w:rsidR="006A4DD2" w:rsidRPr="008C53F1" w:rsidRDefault="00F16002">
      <w:pPr>
        <w:numPr>
          <w:ilvl w:val="0"/>
          <w:numId w:val="30"/>
        </w:numPr>
        <w:spacing w:after="0" w:line="264" w:lineRule="auto"/>
        <w:jc w:val="both"/>
        <w:rPr>
          <w:lang w:val="ru-RU"/>
        </w:rPr>
      </w:pPr>
      <w:r w:rsidRPr="008C53F1">
        <w:rPr>
          <w:rFonts w:ascii="Times New Roman" w:hAnsi="Times New Roman"/>
          <w:color w:val="000000"/>
          <w:sz w:val="28"/>
          <w:lang w:val="ru-RU"/>
        </w:rPr>
        <w:t>корректно и аргументированно высказывать своё мнение;</w:t>
      </w:r>
    </w:p>
    <w:p w:rsidR="006A4DD2" w:rsidRPr="008C53F1" w:rsidRDefault="00F16002">
      <w:pPr>
        <w:numPr>
          <w:ilvl w:val="0"/>
          <w:numId w:val="30"/>
        </w:numPr>
        <w:spacing w:after="0" w:line="264" w:lineRule="auto"/>
        <w:jc w:val="both"/>
        <w:rPr>
          <w:lang w:val="ru-RU"/>
        </w:rPr>
      </w:pPr>
      <w:r w:rsidRPr="008C53F1">
        <w:rPr>
          <w:rFonts w:ascii="Times New Roman" w:hAnsi="Times New Roman"/>
          <w:color w:val="000000"/>
          <w:sz w:val="28"/>
          <w:lang w:val="ru-RU"/>
        </w:rPr>
        <w:t>ст</w:t>
      </w:r>
      <w:r w:rsidRPr="008C53F1">
        <w:rPr>
          <w:rFonts w:ascii="Times New Roman" w:hAnsi="Times New Roman"/>
          <w:color w:val="000000"/>
          <w:sz w:val="28"/>
          <w:lang w:val="ru-RU"/>
        </w:rPr>
        <w:t>роить речевое высказывание в соответствии с поставленной задачей;</w:t>
      </w:r>
    </w:p>
    <w:p w:rsidR="006A4DD2" w:rsidRPr="008C53F1" w:rsidRDefault="00F16002">
      <w:pPr>
        <w:numPr>
          <w:ilvl w:val="0"/>
          <w:numId w:val="30"/>
        </w:numPr>
        <w:spacing w:after="0" w:line="264" w:lineRule="auto"/>
        <w:jc w:val="both"/>
        <w:rPr>
          <w:lang w:val="ru-RU"/>
        </w:rPr>
      </w:pPr>
      <w:r w:rsidRPr="008C53F1">
        <w:rPr>
          <w:rFonts w:ascii="Times New Roman" w:hAnsi="Times New Roman"/>
          <w:color w:val="000000"/>
          <w:sz w:val="28"/>
          <w:lang w:val="ru-RU"/>
        </w:rPr>
        <w:t>создавать устные и письменные тексты (описание, рассуждение, повествование);</w:t>
      </w:r>
    </w:p>
    <w:p w:rsidR="006A4DD2" w:rsidRDefault="00F16002">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6A4DD2" w:rsidRPr="008C53F1" w:rsidRDefault="00F16002">
      <w:pPr>
        <w:numPr>
          <w:ilvl w:val="0"/>
          <w:numId w:val="30"/>
        </w:numPr>
        <w:spacing w:after="0" w:line="264" w:lineRule="auto"/>
        <w:jc w:val="both"/>
        <w:rPr>
          <w:lang w:val="ru-RU"/>
        </w:rPr>
      </w:pPr>
      <w:r w:rsidRPr="008C53F1">
        <w:rPr>
          <w:rFonts w:ascii="Times New Roman" w:hAnsi="Times New Roman"/>
          <w:color w:val="000000"/>
          <w:sz w:val="28"/>
          <w:lang w:val="ru-RU"/>
        </w:rPr>
        <w:t>подбирать иллюстративный материал (рисунки, фото, плакаты) к тексту выс</w:t>
      </w:r>
      <w:r w:rsidRPr="008C53F1">
        <w:rPr>
          <w:rFonts w:ascii="Times New Roman" w:hAnsi="Times New Roman"/>
          <w:color w:val="000000"/>
          <w:sz w:val="28"/>
          <w:lang w:val="ru-RU"/>
        </w:rPr>
        <w:t>тупления.</w:t>
      </w: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 xml:space="preserve">К концу обучения в начальной школе у обучающегося формируются </w:t>
      </w:r>
      <w:r w:rsidRPr="008C53F1">
        <w:rPr>
          <w:rFonts w:ascii="Times New Roman" w:hAnsi="Times New Roman"/>
          <w:b/>
          <w:color w:val="000000"/>
          <w:sz w:val="28"/>
          <w:lang w:val="ru-RU"/>
        </w:rPr>
        <w:t>регулятивные</w:t>
      </w:r>
      <w:r w:rsidRPr="008C53F1">
        <w:rPr>
          <w:rFonts w:ascii="Times New Roman" w:hAnsi="Times New Roman"/>
          <w:color w:val="000000"/>
          <w:sz w:val="28"/>
          <w:lang w:val="ru-RU"/>
        </w:rPr>
        <w:t xml:space="preserve"> универсальные учебные действия:</w:t>
      </w:r>
    </w:p>
    <w:p w:rsidR="006A4DD2" w:rsidRDefault="00F16002">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6A4DD2" w:rsidRPr="008C53F1" w:rsidRDefault="00F16002">
      <w:pPr>
        <w:numPr>
          <w:ilvl w:val="0"/>
          <w:numId w:val="31"/>
        </w:numPr>
        <w:spacing w:after="0" w:line="264" w:lineRule="auto"/>
        <w:jc w:val="both"/>
        <w:rPr>
          <w:lang w:val="ru-RU"/>
        </w:rPr>
      </w:pPr>
      <w:r w:rsidRPr="008C53F1">
        <w:rPr>
          <w:rFonts w:ascii="Times New Roman" w:hAnsi="Times New Roman"/>
          <w:color w:val="000000"/>
          <w:sz w:val="28"/>
          <w:lang w:val="ru-RU"/>
        </w:rPr>
        <w:t>планировать действия по решению учебной задачи для получения результата;</w:t>
      </w:r>
    </w:p>
    <w:p w:rsidR="006A4DD2" w:rsidRDefault="00F16002">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r>
        <w:rPr>
          <w:rFonts w:ascii="Times New Roman" w:hAnsi="Times New Roman"/>
          <w:color w:val="000000"/>
          <w:sz w:val="28"/>
        </w:rPr>
        <w:t>;</w:t>
      </w:r>
    </w:p>
    <w:p w:rsidR="006A4DD2" w:rsidRDefault="00F16002">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6A4DD2" w:rsidRPr="008C53F1" w:rsidRDefault="00F16002">
      <w:pPr>
        <w:numPr>
          <w:ilvl w:val="0"/>
          <w:numId w:val="32"/>
        </w:numPr>
        <w:spacing w:after="0" w:line="264" w:lineRule="auto"/>
        <w:jc w:val="both"/>
        <w:rPr>
          <w:lang w:val="ru-RU"/>
        </w:rPr>
      </w:pPr>
      <w:r w:rsidRPr="008C53F1">
        <w:rPr>
          <w:rFonts w:ascii="Times New Roman" w:hAnsi="Times New Roman"/>
          <w:color w:val="000000"/>
          <w:sz w:val="28"/>
          <w:lang w:val="ru-RU"/>
        </w:rPr>
        <w:t>устанавливать причины успеха/неудач учебной деятельности;</w:t>
      </w:r>
    </w:p>
    <w:p w:rsidR="006A4DD2" w:rsidRPr="008C53F1" w:rsidRDefault="00F16002">
      <w:pPr>
        <w:numPr>
          <w:ilvl w:val="0"/>
          <w:numId w:val="32"/>
        </w:numPr>
        <w:spacing w:after="0" w:line="264" w:lineRule="auto"/>
        <w:jc w:val="both"/>
        <w:rPr>
          <w:lang w:val="ru-RU"/>
        </w:rPr>
      </w:pPr>
      <w:r w:rsidRPr="008C53F1">
        <w:rPr>
          <w:rFonts w:ascii="Times New Roman" w:hAnsi="Times New Roman"/>
          <w:color w:val="000000"/>
          <w:sz w:val="28"/>
          <w:lang w:val="ru-RU"/>
        </w:rPr>
        <w:t>корректировать свои учебные действия для преодоления ошибок.</w:t>
      </w:r>
    </w:p>
    <w:p w:rsidR="006A4DD2" w:rsidRDefault="00F16002">
      <w:pPr>
        <w:spacing w:after="0" w:line="264" w:lineRule="auto"/>
        <w:ind w:left="120"/>
        <w:jc w:val="both"/>
      </w:pPr>
      <w:r>
        <w:rPr>
          <w:rFonts w:ascii="Times New Roman" w:hAnsi="Times New Roman"/>
          <w:color w:val="000000"/>
          <w:sz w:val="28"/>
        </w:rPr>
        <w:t>Совместная деятельность:</w:t>
      </w:r>
    </w:p>
    <w:p w:rsidR="006A4DD2" w:rsidRPr="008C53F1" w:rsidRDefault="00F16002">
      <w:pPr>
        <w:numPr>
          <w:ilvl w:val="0"/>
          <w:numId w:val="33"/>
        </w:numPr>
        <w:spacing w:after="0" w:line="264" w:lineRule="auto"/>
        <w:jc w:val="both"/>
        <w:rPr>
          <w:lang w:val="ru-RU"/>
        </w:rPr>
      </w:pPr>
      <w:r w:rsidRPr="008C53F1">
        <w:rPr>
          <w:rFonts w:ascii="Times New Roman" w:hAnsi="Times New Roman"/>
          <w:color w:val="000000"/>
          <w:sz w:val="28"/>
          <w:lang w:val="ru-RU"/>
        </w:rPr>
        <w:lastRenderedPageBreak/>
        <w:t xml:space="preserve">формулировать краткосрочные и долгосрочные цели (индивидуальные с учётом участия в коллективных </w:t>
      </w:r>
      <w:r w:rsidRPr="008C53F1">
        <w:rPr>
          <w:rFonts w:ascii="Times New Roman" w:hAnsi="Times New Roman"/>
          <w:color w:val="000000"/>
          <w:sz w:val="28"/>
          <w:lang w:val="ru-RU"/>
        </w:rPr>
        <w:t>задачах) в стандартной (типовой) ситуации на основе предложенного формата планирования, распределения промежуточных шагов и сроков;</w:t>
      </w:r>
    </w:p>
    <w:p w:rsidR="006A4DD2" w:rsidRPr="008C53F1" w:rsidRDefault="00F16002">
      <w:pPr>
        <w:numPr>
          <w:ilvl w:val="0"/>
          <w:numId w:val="33"/>
        </w:numPr>
        <w:spacing w:after="0" w:line="264" w:lineRule="auto"/>
        <w:jc w:val="both"/>
        <w:rPr>
          <w:lang w:val="ru-RU"/>
        </w:rPr>
      </w:pPr>
      <w:r w:rsidRPr="008C53F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w:t>
      </w:r>
      <w:r w:rsidRPr="008C53F1">
        <w:rPr>
          <w:rFonts w:ascii="Times New Roman" w:hAnsi="Times New Roman"/>
          <w:color w:val="000000"/>
          <w:sz w:val="28"/>
          <w:lang w:val="ru-RU"/>
        </w:rPr>
        <w:t>суждать процесс и результат совместной работы;</w:t>
      </w:r>
    </w:p>
    <w:p w:rsidR="006A4DD2" w:rsidRPr="008C53F1" w:rsidRDefault="00F16002">
      <w:pPr>
        <w:numPr>
          <w:ilvl w:val="0"/>
          <w:numId w:val="33"/>
        </w:numPr>
        <w:spacing w:after="0" w:line="264" w:lineRule="auto"/>
        <w:jc w:val="both"/>
        <w:rPr>
          <w:lang w:val="ru-RU"/>
        </w:rPr>
      </w:pPr>
      <w:r w:rsidRPr="008C53F1">
        <w:rPr>
          <w:rFonts w:ascii="Times New Roman" w:hAnsi="Times New Roman"/>
          <w:color w:val="000000"/>
          <w:sz w:val="28"/>
          <w:lang w:val="ru-RU"/>
        </w:rPr>
        <w:t>проявлять готовность руководить, выполнять поручения, подчиняться;</w:t>
      </w:r>
    </w:p>
    <w:p w:rsidR="006A4DD2" w:rsidRPr="008C53F1" w:rsidRDefault="00F16002">
      <w:pPr>
        <w:numPr>
          <w:ilvl w:val="0"/>
          <w:numId w:val="33"/>
        </w:numPr>
        <w:spacing w:after="0" w:line="264" w:lineRule="auto"/>
        <w:jc w:val="both"/>
        <w:rPr>
          <w:lang w:val="ru-RU"/>
        </w:rPr>
      </w:pPr>
      <w:r w:rsidRPr="008C53F1">
        <w:rPr>
          <w:rFonts w:ascii="Times New Roman" w:hAnsi="Times New Roman"/>
          <w:color w:val="000000"/>
          <w:sz w:val="28"/>
          <w:lang w:val="ru-RU"/>
        </w:rPr>
        <w:t>ответственно выполнять свою часть работы;</w:t>
      </w:r>
    </w:p>
    <w:p w:rsidR="006A4DD2" w:rsidRPr="008C53F1" w:rsidRDefault="00F16002">
      <w:pPr>
        <w:numPr>
          <w:ilvl w:val="0"/>
          <w:numId w:val="33"/>
        </w:numPr>
        <w:spacing w:after="0" w:line="264" w:lineRule="auto"/>
        <w:jc w:val="both"/>
        <w:rPr>
          <w:lang w:val="ru-RU"/>
        </w:rPr>
      </w:pPr>
      <w:r w:rsidRPr="008C53F1">
        <w:rPr>
          <w:rFonts w:ascii="Times New Roman" w:hAnsi="Times New Roman"/>
          <w:color w:val="000000"/>
          <w:sz w:val="28"/>
          <w:lang w:val="ru-RU"/>
        </w:rPr>
        <w:t>оценивать свой вклад в общий результат;</w:t>
      </w:r>
    </w:p>
    <w:p w:rsidR="006A4DD2" w:rsidRPr="008C53F1" w:rsidRDefault="00F16002">
      <w:pPr>
        <w:numPr>
          <w:ilvl w:val="0"/>
          <w:numId w:val="33"/>
        </w:numPr>
        <w:spacing w:after="0" w:line="264" w:lineRule="auto"/>
        <w:jc w:val="both"/>
        <w:rPr>
          <w:lang w:val="ru-RU"/>
        </w:rPr>
      </w:pPr>
      <w:r w:rsidRPr="008C53F1">
        <w:rPr>
          <w:rFonts w:ascii="Times New Roman" w:hAnsi="Times New Roman"/>
          <w:color w:val="000000"/>
          <w:sz w:val="28"/>
          <w:lang w:val="ru-RU"/>
        </w:rPr>
        <w:t>выполнять совместные проектные задания с опорой на предложен</w:t>
      </w:r>
      <w:r w:rsidRPr="008C53F1">
        <w:rPr>
          <w:rFonts w:ascii="Times New Roman" w:hAnsi="Times New Roman"/>
          <w:color w:val="000000"/>
          <w:sz w:val="28"/>
          <w:lang w:val="ru-RU"/>
        </w:rPr>
        <w:t>ные образцы.</w:t>
      </w:r>
    </w:p>
    <w:p w:rsidR="006A4DD2" w:rsidRPr="008C53F1" w:rsidRDefault="006A4DD2">
      <w:pPr>
        <w:spacing w:after="0" w:line="264" w:lineRule="auto"/>
        <w:ind w:left="120"/>
        <w:jc w:val="both"/>
        <w:rPr>
          <w:lang w:val="ru-RU"/>
        </w:rPr>
      </w:pPr>
    </w:p>
    <w:p w:rsidR="006A4DD2" w:rsidRPr="008C53F1" w:rsidRDefault="00F16002">
      <w:pPr>
        <w:spacing w:after="0" w:line="264" w:lineRule="auto"/>
        <w:ind w:left="120"/>
        <w:jc w:val="both"/>
        <w:rPr>
          <w:lang w:val="ru-RU"/>
        </w:rPr>
      </w:pPr>
      <w:r w:rsidRPr="008C53F1">
        <w:rPr>
          <w:rFonts w:ascii="Times New Roman" w:hAnsi="Times New Roman"/>
          <w:b/>
          <w:color w:val="000000"/>
          <w:sz w:val="28"/>
          <w:lang w:val="ru-RU"/>
        </w:rPr>
        <w:t>ПРЕДМЕТНЫЕ РЕЗУЛЬТАТЫ</w:t>
      </w:r>
    </w:p>
    <w:p w:rsidR="006A4DD2" w:rsidRPr="008C53F1" w:rsidRDefault="006A4DD2">
      <w:pPr>
        <w:spacing w:after="0" w:line="264" w:lineRule="auto"/>
        <w:ind w:left="120"/>
        <w:jc w:val="both"/>
        <w:rPr>
          <w:lang w:val="ru-RU"/>
        </w:rPr>
      </w:pPr>
    </w:p>
    <w:p w:rsidR="006A4DD2" w:rsidRPr="008C53F1" w:rsidRDefault="00F16002">
      <w:pPr>
        <w:spacing w:after="0" w:line="264" w:lineRule="auto"/>
        <w:ind w:firstLine="600"/>
        <w:jc w:val="both"/>
        <w:rPr>
          <w:lang w:val="ru-RU"/>
        </w:rPr>
      </w:pPr>
      <w:r w:rsidRPr="008C53F1">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w:t>
      </w:r>
      <w:r w:rsidRPr="008C53F1">
        <w:rPr>
          <w:rFonts w:ascii="Times New Roman" w:hAnsi="Times New Roman"/>
          <w:color w:val="000000"/>
          <w:sz w:val="28"/>
          <w:lang w:val="ru-RU"/>
        </w:rPr>
        <w:t>учающимися в различных учебных ситуациях и жизненных условиях и представлены по годам обучения.</w:t>
      </w:r>
    </w:p>
    <w:p w:rsidR="006A4DD2" w:rsidRPr="008C53F1" w:rsidRDefault="006A4DD2">
      <w:pPr>
        <w:spacing w:after="0" w:line="264" w:lineRule="auto"/>
        <w:ind w:left="120"/>
        <w:jc w:val="both"/>
        <w:rPr>
          <w:lang w:val="ru-RU"/>
        </w:rPr>
      </w:pPr>
    </w:p>
    <w:p w:rsidR="006A4DD2" w:rsidRDefault="00F16002">
      <w:pPr>
        <w:spacing w:after="0" w:line="264" w:lineRule="auto"/>
        <w:ind w:left="120"/>
        <w:jc w:val="both"/>
      </w:pPr>
      <w:r>
        <w:rPr>
          <w:rFonts w:ascii="Times New Roman" w:hAnsi="Times New Roman"/>
          <w:b/>
          <w:color w:val="000000"/>
          <w:sz w:val="28"/>
        </w:rPr>
        <w:t>1 КЛАСС</w:t>
      </w:r>
    </w:p>
    <w:p w:rsidR="006A4DD2" w:rsidRPr="008C53F1" w:rsidRDefault="00F16002">
      <w:pPr>
        <w:numPr>
          <w:ilvl w:val="0"/>
          <w:numId w:val="34"/>
        </w:numPr>
        <w:spacing w:after="0" w:line="264" w:lineRule="auto"/>
        <w:jc w:val="both"/>
        <w:rPr>
          <w:lang w:val="ru-RU"/>
        </w:rPr>
      </w:pPr>
      <w:r w:rsidRPr="008C53F1">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w:t>
      </w:r>
      <w:r w:rsidRPr="008C53F1">
        <w:rPr>
          <w:rFonts w:ascii="Times New Roman" w:hAnsi="Times New Roman"/>
          <w:color w:val="000000"/>
          <w:sz w:val="28"/>
          <w:lang w:val="ru-RU"/>
        </w:rPr>
        <w:t>тия, находить в художественных произведениях отражение нравственных ценностей, традиций, быта разных народов;</w:t>
      </w:r>
    </w:p>
    <w:p w:rsidR="006A4DD2" w:rsidRPr="008C53F1" w:rsidRDefault="00F16002">
      <w:pPr>
        <w:numPr>
          <w:ilvl w:val="0"/>
          <w:numId w:val="34"/>
        </w:numPr>
        <w:spacing w:after="0" w:line="264" w:lineRule="auto"/>
        <w:jc w:val="both"/>
        <w:rPr>
          <w:lang w:val="ru-RU"/>
        </w:rPr>
      </w:pPr>
      <w:r w:rsidRPr="008C53F1">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w:t>
      </w:r>
      <w:r w:rsidRPr="008C53F1">
        <w:rPr>
          <w:rFonts w:ascii="Times New Roman" w:hAnsi="Times New Roman"/>
          <w:color w:val="000000"/>
          <w:sz w:val="28"/>
          <w:lang w:val="ru-RU"/>
        </w:rPr>
        <w:t>к букв и слогов доступные для восприятия и небольшие по объёму произведения в темпе не менее 30 слов в минуту (без отметочного оценивания);</w:t>
      </w:r>
    </w:p>
    <w:p w:rsidR="006A4DD2" w:rsidRPr="008C53F1" w:rsidRDefault="00F16002">
      <w:pPr>
        <w:numPr>
          <w:ilvl w:val="0"/>
          <w:numId w:val="34"/>
        </w:numPr>
        <w:spacing w:after="0" w:line="264" w:lineRule="auto"/>
        <w:jc w:val="both"/>
        <w:rPr>
          <w:lang w:val="ru-RU"/>
        </w:rPr>
      </w:pPr>
      <w:r w:rsidRPr="008C53F1">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w:t>
      </w:r>
      <w:r w:rsidRPr="008C53F1">
        <w:rPr>
          <w:rFonts w:ascii="Times New Roman" w:hAnsi="Times New Roman"/>
          <w:color w:val="000000"/>
          <w:sz w:val="28"/>
          <w:lang w:val="ru-RU"/>
        </w:rPr>
        <w:t>е, о родной природе в разные времена года;</w:t>
      </w:r>
    </w:p>
    <w:p w:rsidR="006A4DD2" w:rsidRPr="008C53F1" w:rsidRDefault="00F16002">
      <w:pPr>
        <w:numPr>
          <w:ilvl w:val="0"/>
          <w:numId w:val="34"/>
        </w:numPr>
        <w:spacing w:after="0" w:line="264" w:lineRule="auto"/>
        <w:jc w:val="both"/>
        <w:rPr>
          <w:lang w:val="ru-RU"/>
        </w:rPr>
      </w:pPr>
      <w:r w:rsidRPr="008C53F1">
        <w:rPr>
          <w:rFonts w:ascii="Times New Roman" w:hAnsi="Times New Roman"/>
          <w:color w:val="000000"/>
          <w:sz w:val="28"/>
          <w:lang w:val="ru-RU"/>
        </w:rPr>
        <w:t>различать прозаическую (нестихотворную) и стихотворную речь;</w:t>
      </w:r>
    </w:p>
    <w:p w:rsidR="006A4DD2" w:rsidRPr="008C53F1" w:rsidRDefault="00F16002">
      <w:pPr>
        <w:numPr>
          <w:ilvl w:val="0"/>
          <w:numId w:val="34"/>
        </w:numPr>
        <w:spacing w:after="0" w:line="264" w:lineRule="auto"/>
        <w:jc w:val="both"/>
        <w:rPr>
          <w:lang w:val="ru-RU"/>
        </w:rPr>
      </w:pPr>
      <w:r w:rsidRPr="008C53F1">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8C53F1">
        <w:rPr>
          <w:rFonts w:ascii="Times New Roman" w:hAnsi="Times New Roman"/>
          <w:color w:val="000000"/>
          <w:sz w:val="28"/>
          <w:lang w:val="ru-RU"/>
        </w:rPr>
        <w:lastRenderedPageBreak/>
        <w:t>пословицы, потешки, сказки (фольклор</w:t>
      </w:r>
      <w:r w:rsidRPr="008C53F1">
        <w:rPr>
          <w:rFonts w:ascii="Times New Roman" w:hAnsi="Times New Roman"/>
          <w:color w:val="000000"/>
          <w:sz w:val="28"/>
          <w:lang w:val="ru-RU"/>
        </w:rPr>
        <w:t>ные и литературные), рассказы, стихотворения);</w:t>
      </w:r>
    </w:p>
    <w:p w:rsidR="006A4DD2" w:rsidRPr="008C53F1" w:rsidRDefault="00F16002">
      <w:pPr>
        <w:numPr>
          <w:ilvl w:val="0"/>
          <w:numId w:val="34"/>
        </w:numPr>
        <w:spacing w:after="0" w:line="264" w:lineRule="auto"/>
        <w:jc w:val="both"/>
        <w:rPr>
          <w:lang w:val="ru-RU"/>
        </w:rPr>
      </w:pPr>
      <w:r w:rsidRPr="008C53F1">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6A4DD2" w:rsidRPr="008C53F1" w:rsidRDefault="00F16002">
      <w:pPr>
        <w:numPr>
          <w:ilvl w:val="0"/>
          <w:numId w:val="34"/>
        </w:numPr>
        <w:spacing w:after="0" w:line="264" w:lineRule="auto"/>
        <w:jc w:val="both"/>
        <w:rPr>
          <w:lang w:val="ru-RU"/>
        </w:rPr>
      </w:pPr>
      <w:r w:rsidRPr="008C53F1">
        <w:rPr>
          <w:rFonts w:ascii="Times New Roman" w:hAnsi="Times New Roman"/>
          <w:color w:val="000000"/>
          <w:sz w:val="28"/>
          <w:lang w:val="ru-RU"/>
        </w:rPr>
        <w:t xml:space="preserve">владеть элементарными умениями анализа текста прослушанного/прочитанного произведения: </w:t>
      </w:r>
      <w:r w:rsidRPr="008C53F1">
        <w:rPr>
          <w:rFonts w:ascii="Times New Roman" w:hAnsi="Times New Roman"/>
          <w:color w:val="000000"/>
          <w:sz w:val="28"/>
          <w:lang w:val="ru-RU"/>
        </w:rPr>
        <w:t>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6A4DD2" w:rsidRPr="008C53F1" w:rsidRDefault="00F16002">
      <w:pPr>
        <w:numPr>
          <w:ilvl w:val="0"/>
          <w:numId w:val="34"/>
        </w:numPr>
        <w:spacing w:after="0" w:line="264" w:lineRule="auto"/>
        <w:jc w:val="both"/>
        <w:rPr>
          <w:lang w:val="ru-RU"/>
        </w:rPr>
      </w:pPr>
      <w:r w:rsidRPr="008C53F1">
        <w:rPr>
          <w:rFonts w:ascii="Times New Roman" w:hAnsi="Times New Roman"/>
          <w:color w:val="000000"/>
          <w:sz w:val="28"/>
          <w:lang w:val="ru-RU"/>
        </w:rPr>
        <w:t>участвовать в обсуждении прослушанного/прочитанного произведения: отвечат</w:t>
      </w:r>
      <w:r w:rsidRPr="008C53F1">
        <w:rPr>
          <w:rFonts w:ascii="Times New Roman" w:hAnsi="Times New Roman"/>
          <w:color w:val="000000"/>
          <w:sz w:val="28"/>
          <w:lang w:val="ru-RU"/>
        </w:rPr>
        <w:t>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6A4DD2" w:rsidRPr="008C53F1" w:rsidRDefault="00F16002">
      <w:pPr>
        <w:numPr>
          <w:ilvl w:val="0"/>
          <w:numId w:val="34"/>
        </w:numPr>
        <w:spacing w:after="0" w:line="264" w:lineRule="auto"/>
        <w:jc w:val="both"/>
        <w:rPr>
          <w:lang w:val="ru-RU"/>
        </w:rPr>
      </w:pPr>
      <w:r w:rsidRPr="008C53F1">
        <w:rPr>
          <w:rFonts w:ascii="Times New Roman" w:hAnsi="Times New Roman"/>
          <w:color w:val="000000"/>
          <w:sz w:val="28"/>
          <w:lang w:val="ru-RU"/>
        </w:rPr>
        <w:t>пересказывать (устно) содержание произведения с со</w:t>
      </w:r>
      <w:r w:rsidRPr="008C53F1">
        <w:rPr>
          <w:rFonts w:ascii="Times New Roman" w:hAnsi="Times New Roman"/>
          <w:color w:val="000000"/>
          <w:sz w:val="28"/>
          <w:lang w:val="ru-RU"/>
        </w:rPr>
        <w:t>блюдением последовательности событий, с опорой на предложенные ключевые слова, вопросы, рисунки, предложенный план;</w:t>
      </w:r>
    </w:p>
    <w:p w:rsidR="006A4DD2" w:rsidRPr="008C53F1" w:rsidRDefault="00F16002">
      <w:pPr>
        <w:numPr>
          <w:ilvl w:val="0"/>
          <w:numId w:val="34"/>
        </w:numPr>
        <w:spacing w:after="0" w:line="264" w:lineRule="auto"/>
        <w:jc w:val="both"/>
        <w:rPr>
          <w:lang w:val="ru-RU"/>
        </w:rPr>
      </w:pPr>
      <w:r w:rsidRPr="008C53F1">
        <w:rPr>
          <w:rFonts w:ascii="Times New Roman" w:hAnsi="Times New Roman"/>
          <w:color w:val="000000"/>
          <w:sz w:val="28"/>
          <w:lang w:val="ru-RU"/>
        </w:rPr>
        <w:t>читать по ролям с соблюдением норм произношения, расстановки ударения;</w:t>
      </w:r>
    </w:p>
    <w:p w:rsidR="006A4DD2" w:rsidRPr="008C53F1" w:rsidRDefault="00F16002">
      <w:pPr>
        <w:numPr>
          <w:ilvl w:val="0"/>
          <w:numId w:val="34"/>
        </w:numPr>
        <w:spacing w:after="0" w:line="264" w:lineRule="auto"/>
        <w:jc w:val="both"/>
        <w:rPr>
          <w:lang w:val="ru-RU"/>
        </w:rPr>
      </w:pPr>
      <w:r w:rsidRPr="008C53F1">
        <w:rPr>
          <w:rFonts w:ascii="Times New Roman" w:hAnsi="Times New Roman"/>
          <w:color w:val="000000"/>
          <w:sz w:val="28"/>
          <w:lang w:val="ru-RU"/>
        </w:rPr>
        <w:t xml:space="preserve">составлять высказывания по содержанию произведения (не менее 3 </w:t>
      </w:r>
      <w:r w:rsidRPr="008C53F1">
        <w:rPr>
          <w:rFonts w:ascii="Times New Roman" w:hAnsi="Times New Roman"/>
          <w:color w:val="000000"/>
          <w:sz w:val="28"/>
          <w:lang w:val="ru-RU"/>
        </w:rPr>
        <w:t>предложений) по заданному алгоритму;</w:t>
      </w:r>
    </w:p>
    <w:p w:rsidR="006A4DD2" w:rsidRDefault="00F16002">
      <w:pPr>
        <w:numPr>
          <w:ilvl w:val="0"/>
          <w:numId w:val="34"/>
        </w:numPr>
        <w:spacing w:after="0" w:line="264" w:lineRule="auto"/>
        <w:jc w:val="both"/>
      </w:pPr>
      <w:r w:rsidRPr="008C53F1">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6A4DD2" w:rsidRPr="008C53F1" w:rsidRDefault="00F16002">
      <w:pPr>
        <w:numPr>
          <w:ilvl w:val="0"/>
          <w:numId w:val="34"/>
        </w:numPr>
        <w:spacing w:after="0" w:line="264" w:lineRule="auto"/>
        <w:jc w:val="both"/>
        <w:rPr>
          <w:lang w:val="ru-RU"/>
        </w:rPr>
      </w:pPr>
      <w:r w:rsidRPr="008C53F1">
        <w:rPr>
          <w:rFonts w:ascii="Times New Roman" w:hAnsi="Times New Roman"/>
          <w:color w:val="000000"/>
          <w:sz w:val="28"/>
          <w:lang w:val="ru-RU"/>
        </w:rPr>
        <w:t>ориентироваться в книге/учебнике по обложке, оглавлению, иллюстрациям;</w:t>
      </w:r>
    </w:p>
    <w:p w:rsidR="006A4DD2" w:rsidRPr="008C53F1" w:rsidRDefault="00F16002">
      <w:pPr>
        <w:numPr>
          <w:ilvl w:val="0"/>
          <w:numId w:val="34"/>
        </w:numPr>
        <w:spacing w:after="0" w:line="264" w:lineRule="auto"/>
        <w:jc w:val="both"/>
        <w:rPr>
          <w:lang w:val="ru-RU"/>
        </w:rPr>
      </w:pPr>
      <w:r w:rsidRPr="008C53F1">
        <w:rPr>
          <w:rFonts w:ascii="Times New Roman" w:hAnsi="Times New Roman"/>
          <w:color w:val="000000"/>
          <w:sz w:val="28"/>
          <w:lang w:val="ru-RU"/>
        </w:rPr>
        <w:t>выбирать книги для самостоятельного чтения по совету взрослого и с</w:t>
      </w:r>
      <w:r w:rsidRPr="008C53F1">
        <w:rPr>
          <w:rFonts w:ascii="Times New Roman" w:hAnsi="Times New Roman"/>
          <w:color w:val="000000"/>
          <w:sz w:val="28"/>
          <w:lang w:val="ru-RU"/>
        </w:rPr>
        <w:t xml:space="preserve"> учётом рекомендательного списка, рассказывать о прочитанной книге по предложенному алгоритму;</w:t>
      </w:r>
    </w:p>
    <w:p w:rsidR="006A4DD2" w:rsidRPr="008C53F1" w:rsidRDefault="00F16002">
      <w:pPr>
        <w:numPr>
          <w:ilvl w:val="0"/>
          <w:numId w:val="34"/>
        </w:numPr>
        <w:spacing w:after="0" w:line="264" w:lineRule="auto"/>
        <w:jc w:val="both"/>
        <w:rPr>
          <w:lang w:val="ru-RU"/>
        </w:rPr>
      </w:pPr>
      <w:r w:rsidRPr="008C53F1">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6A4DD2" w:rsidRDefault="00F16002">
      <w:pPr>
        <w:spacing w:after="0" w:line="264" w:lineRule="auto"/>
        <w:ind w:left="120"/>
        <w:jc w:val="both"/>
      </w:pPr>
      <w:r>
        <w:rPr>
          <w:rFonts w:ascii="Times New Roman" w:hAnsi="Times New Roman"/>
          <w:b/>
          <w:color w:val="000000"/>
          <w:sz w:val="28"/>
        </w:rPr>
        <w:t>2 КЛАСС</w:t>
      </w:r>
    </w:p>
    <w:p w:rsidR="006A4DD2" w:rsidRPr="008C53F1" w:rsidRDefault="00F16002">
      <w:pPr>
        <w:numPr>
          <w:ilvl w:val="0"/>
          <w:numId w:val="35"/>
        </w:numPr>
        <w:spacing w:after="0" w:line="264" w:lineRule="auto"/>
        <w:jc w:val="both"/>
        <w:rPr>
          <w:lang w:val="ru-RU"/>
        </w:rPr>
      </w:pPr>
      <w:r w:rsidRPr="008C53F1">
        <w:rPr>
          <w:rFonts w:ascii="Times New Roman" w:hAnsi="Times New Roman"/>
          <w:color w:val="000000"/>
          <w:sz w:val="28"/>
          <w:lang w:val="ru-RU"/>
        </w:rPr>
        <w:t>объяснять важность чтения для решения учебны</w:t>
      </w:r>
      <w:r w:rsidRPr="008C53F1">
        <w:rPr>
          <w:rFonts w:ascii="Times New Roman" w:hAnsi="Times New Roman"/>
          <w:color w:val="000000"/>
          <w:sz w:val="28"/>
          <w:lang w:val="ru-RU"/>
        </w:rPr>
        <w:t>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w:t>
      </w:r>
      <w:r w:rsidRPr="008C53F1">
        <w:rPr>
          <w:rFonts w:ascii="Times New Roman" w:hAnsi="Times New Roman"/>
          <w:color w:val="000000"/>
          <w:sz w:val="28"/>
          <w:lang w:val="ru-RU"/>
        </w:rPr>
        <w:t xml:space="preserve">льклоре и литературных произведениях отражение нравственных ценностей, традиций, быта, культуры разных народов, </w:t>
      </w:r>
      <w:r w:rsidRPr="008C53F1">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6A4DD2" w:rsidRPr="008C53F1" w:rsidRDefault="00F16002">
      <w:pPr>
        <w:numPr>
          <w:ilvl w:val="0"/>
          <w:numId w:val="35"/>
        </w:numPr>
        <w:spacing w:after="0" w:line="264" w:lineRule="auto"/>
        <w:jc w:val="both"/>
        <w:rPr>
          <w:lang w:val="ru-RU"/>
        </w:rPr>
      </w:pPr>
      <w:r w:rsidRPr="008C53F1">
        <w:rPr>
          <w:rFonts w:ascii="Times New Roman" w:hAnsi="Times New Roman"/>
          <w:color w:val="000000"/>
          <w:sz w:val="28"/>
          <w:lang w:val="ru-RU"/>
        </w:rPr>
        <w:t>читать вслух целыми словами без пропусков и перестановок бу</w:t>
      </w:r>
      <w:r w:rsidRPr="008C53F1">
        <w:rPr>
          <w:rFonts w:ascii="Times New Roman" w:hAnsi="Times New Roman"/>
          <w:color w:val="000000"/>
          <w:sz w:val="28"/>
          <w:lang w:val="ru-RU"/>
        </w:rPr>
        <w:t>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6A4DD2" w:rsidRPr="008C53F1" w:rsidRDefault="00F16002">
      <w:pPr>
        <w:numPr>
          <w:ilvl w:val="0"/>
          <w:numId w:val="35"/>
        </w:numPr>
        <w:spacing w:after="0" w:line="264" w:lineRule="auto"/>
        <w:jc w:val="both"/>
        <w:rPr>
          <w:lang w:val="ru-RU"/>
        </w:rPr>
      </w:pPr>
      <w:r w:rsidRPr="008C53F1">
        <w:rPr>
          <w:rFonts w:ascii="Times New Roman" w:hAnsi="Times New Roman"/>
          <w:color w:val="000000"/>
          <w:sz w:val="28"/>
          <w:lang w:val="ru-RU"/>
        </w:rPr>
        <w:t xml:space="preserve">читать наизусть с соблюдением орфоэпических и пунктуационных норм не менее 3 стихотворений о </w:t>
      </w:r>
      <w:r w:rsidRPr="008C53F1">
        <w:rPr>
          <w:rFonts w:ascii="Times New Roman" w:hAnsi="Times New Roman"/>
          <w:color w:val="000000"/>
          <w:sz w:val="28"/>
          <w:lang w:val="ru-RU"/>
        </w:rPr>
        <w:t>Родине, о детях, о семье, о родной природе в разные времена года;</w:t>
      </w:r>
    </w:p>
    <w:p w:rsidR="006A4DD2" w:rsidRPr="008C53F1" w:rsidRDefault="00F16002">
      <w:pPr>
        <w:numPr>
          <w:ilvl w:val="0"/>
          <w:numId w:val="35"/>
        </w:numPr>
        <w:spacing w:after="0" w:line="264" w:lineRule="auto"/>
        <w:jc w:val="both"/>
        <w:rPr>
          <w:lang w:val="ru-RU"/>
        </w:rPr>
      </w:pPr>
      <w:r w:rsidRPr="008C53F1">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6A4DD2" w:rsidRPr="008C53F1" w:rsidRDefault="00F16002">
      <w:pPr>
        <w:numPr>
          <w:ilvl w:val="0"/>
          <w:numId w:val="35"/>
        </w:numPr>
        <w:spacing w:after="0" w:line="264" w:lineRule="auto"/>
        <w:jc w:val="both"/>
        <w:rPr>
          <w:lang w:val="ru-RU"/>
        </w:rPr>
      </w:pPr>
      <w:r w:rsidRPr="008C53F1">
        <w:rPr>
          <w:rFonts w:ascii="Times New Roman" w:hAnsi="Times New Roman"/>
          <w:color w:val="000000"/>
          <w:sz w:val="28"/>
          <w:lang w:val="ru-RU"/>
        </w:rPr>
        <w:t>понимать содержание, смысл прослушанного/прочитанного произведения: отвечать и форм</w:t>
      </w:r>
      <w:r w:rsidRPr="008C53F1">
        <w:rPr>
          <w:rFonts w:ascii="Times New Roman" w:hAnsi="Times New Roman"/>
          <w:color w:val="000000"/>
          <w:sz w:val="28"/>
          <w:lang w:val="ru-RU"/>
        </w:rPr>
        <w:t>улировать вопросы по фактическому содержанию произведения;</w:t>
      </w:r>
    </w:p>
    <w:p w:rsidR="006A4DD2" w:rsidRPr="008C53F1" w:rsidRDefault="00F16002">
      <w:pPr>
        <w:numPr>
          <w:ilvl w:val="0"/>
          <w:numId w:val="35"/>
        </w:numPr>
        <w:spacing w:after="0" w:line="264" w:lineRule="auto"/>
        <w:jc w:val="both"/>
        <w:rPr>
          <w:lang w:val="ru-RU"/>
        </w:rPr>
      </w:pPr>
      <w:r w:rsidRPr="008C53F1">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w:t>
      </w:r>
      <w:r w:rsidRPr="008C53F1">
        <w:rPr>
          <w:rFonts w:ascii="Times New Roman" w:hAnsi="Times New Roman"/>
          <w:color w:val="000000"/>
          <w:sz w:val="28"/>
          <w:lang w:val="ru-RU"/>
        </w:rPr>
        <w:t>итературные сказки, рассказы, стихотворения, басни);</w:t>
      </w:r>
    </w:p>
    <w:p w:rsidR="006A4DD2" w:rsidRPr="008C53F1" w:rsidRDefault="00F16002">
      <w:pPr>
        <w:numPr>
          <w:ilvl w:val="0"/>
          <w:numId w:val="35"/>
        </w:numPr>
        <w:spacing w:after="0" w:line="264" w:lineRule="auto"/>
        <w:jc w:val="both"/>
        <w:rPr>
          <w:lang w:val="ru-RU"/>
        </w:rPr>
      </w:pPr>
      <w:r w:rsidRPr="008C53F1">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w:t>
      </w:r>
      <w:r w:rsidRPr="008C53F1">
        <w:rPr>
          <w:rFonts w:ascii="Times New Roman" w:hAnsi="Times New Roman"/>
          <w:color w:val="000000"/>
          <w:sz w:val="28"/>
          <w:lang w:val="ru-RU"/>
        </w:rPr>
        <w:t>ивный);</w:t>
      </w:r>
    </w:p>
    <w:p w:rsidR="006A4DD2" w:rsidRPr="008C53F1" w:rsidRDefault="00F16002">
      <w:pPr>
        <w:numPr>
          <w:ilvl w:val="0"/>
          <w:numId w:val="35"/>
        </w:numPr>
        <w:spacing w:after="0" w:line="264" w:lineRule="auto"/>
        <w:jc w:val="both"/>
        <w:rPr>
          <w:lang w:val="ru-RU"/>
        </w:rPr>
      </w:pPr>
      <w:r w:rsidRPr="008C53F1">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w:t>
      </w:r>
      <w:r w:rsidRPr="008C53F1">
        <w:rPr>
          <w:rFonts w:ascii="Times New Roman" w:hAnsi="Times New Roman"/>
          <w:color w:val="000000"/>
          <w:sz w:val="28"/>
          <w:lang w:val="ru-RU"/>
        </w:rPr>
        <w:t>я по предложенным критериям, характеризовать отношение автора к героям, его поступкам;</w:t>
      </w:r>
    </w:p>
    <w:p w:rsidR="006A4DD2" w:rsidRPr="008C53F1" w:rsidRDefault="00F16002">
      <w:pPr>
        <w:numPr>
          <w:ilvl w:val="0"/>
          <w:numId w:val="35"/>
        </w:numPr>
        <w:spacing w:after="0" w:line="264" w:lineRule="auto"/>
        <w:jc w:val="both"/>
        <w:rPr>
          <w:lang w:val="ru-RU"/>
        </w:rPr>
      </w:pPr>
      <w:r w:rsidRPr="008C53F1">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6A4DD2" w:rsidRPr="008C53F1" w:rsidRDefault="00F16002">
      <w:pPr>
        <w:numPr>
          <w:ilvl w:val="0"/>
          <w:numId w:val="35"/>
        </w:numPr>
        <w:spacing w:after="0" w:line="264" w:lineRule="auto"/>
        <w:jc w:val="both"/>
        <w:rPr>
          <w:lang w:val="ru-RU"/>
        </w:rPr>
      </w:pPr>
      <w:r w:rsidRPr="008C53F1">
        <w:rPr>
          <w:rFonts w:ascii="Times New Roman" w:hAnsi="Times New Roman"/>
          <w:color w:val="000000"/>
          <w:sz w:val="28"/>
          <w:lang w:val="ru-RU"/>
        </w:rPr>
        <w:t>осозна</w:t>
      </w:r>
      <w:r w:rsidRPr="008C53F1">
        <w:rPr>
          <w:rFonts w:ascii="Times New Roman" w:hAnsi="Times New Roman"/>
          <w:color w:val="000000"/>
          <w:sz w:val="28"/>
          <w:lang w:val="ru-RU"/>
        </w:rPr>
        <w:t>нно применять для анализа текста изученные понятия (автор, литературный герой, тема, идея, заголовок, содержание произведения, сравнение, эпитет);</w:t>
      </w:r>
    </w:p>
    <w:p w:rsidR="006A4DD2" w:rsidRPr="008C53F1" w:rsidRDefault="00F16002">
      <w:pPr>
        <w:numPr>
          <w:ilvl w:val="0"/>
          <w:numId w:val="35"/>
        </w:numPr>
        <w:spacing w:after="0" w:line="264" w:lineRule="auto"/>
        <w:jc w:val="both"/>
        <w:rPr>
          <w:lang w:val="ru-RU"/>
        </w:rPr>
      </w:pPr>
      <w:r w:rsidRPr="008C53F1">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w:t>
      </w:r>
      <w:r w:rsidRPr="008C53F1">
        <w:rPr>
          <w:rFonts w:ascii="Times New Roman" w:hAnsi="Times New Roman"/>
          <w:color w:val="000000"/>
          <w:sz w:val="28"/>
          <w:lang w:val="ru-RU"/>
        </w:rPr>
        <w:t>ия, формулировать устно простые выводы, подтверждать свой ответ примерами из текста;</w:t>
      </w:r>
    </w:p>
    <w:p w:rsidR="006A4DD2" w:rsidRPr="008C53F1" w:rsidRDefault="00F16002">
      <w:pPr>
        <w:numPr>
          <w:ilvl w:val="0"/>
          <w:numId w:val="35"/>
        </w:numPr>
        <w:spacing w:after="0" w:line="264" w:lineRule="auto"/>
        <w:jc w:val="both"/>
        <w:rPr>
          <w:lang w:val="ru-RU"/>
        </w:rPr>
      </w:pPr>
      <w:r w:rsidRPr="008C53F1">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6A4DD2" w:rsidRPr="008C53F1" w:rsidRDefault="00F16002">
      <w:pPr>
        <w:numPr>
          <w:ilvl w:val="0"/>
          <w:numId w:val="35"/>
        </w:numPr>
        <w:spacing w:after="0" w:line="264" w:lineRule="auto"/>
        <w:jc w:val="both"/>
        <w:rPr>
          <w:lang w:val="ru-RU"/>
        </w:rPr>
      </w:pPr>
      <w:r w:rsidRPr="008C53F1">
        <w:rPr>
          <w:rFonts w:ascii="Times New Roman" w:hAnsi="Times New Roman"/>
          <w:color w:val="000000"/>
          <w:sz w:val="28"/>
          <w:lang w:val="ru-RU"/>
        </w:rPr>
        <w:t xml:space="preserve">читать по ролям с соблюдением норм произношения, расстановки ударения, </w:t>
      </w:r>
      <w:r w:rsidRPr="008C53F1">
        <w:rPr>
          <w:rFonts w:ascii="Times New Roman" w:hAnsi="Times New Roman"/>
          <w:color w:val="000000"/>
          <w:sz w:val="28"/>
          <w:lang w:val="ru-RU"/>
        </w:rPr>
        <w:t>инсценировать небольшие эпизоды из произведения;</w:t>
      </w:r>
    </w:p>
    <w:p w:rsidR="006A4DD2" w:rsidRPr="008C53F1" w:rsidRDefault="00F16002">
      <w:pPr>
        <w:numPr>
          <w:ilvl w:val="0"/>
          <w:numId w:val="35"/>
        </w:numPr>
        <w:spacing w:after="0" w:line="264" w:lineRule="auto"/>
        <w:jc w:val="both"/>
        <w:rPr>
          <w:lang w:val="ru-RU"/>
        </w:rPr>
      </w:pPr>
      <w:r w:rsidRPr="008C53F1">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6A4DD2" w:rsidRPr="008C53F1" w:rsidRDefault="00F16002">
      <w:pPr>
        <w:numPr>
          <w:ilvl w:val="0"/>
          <w:numId w:val="35"/>
        </w:numPr>
        <w:spacing w:after="0" w:line="264" w:lineRule="auto"/>
        <w:jc w:val="both"/>
        <w:rPr>
          <w:lang w:val="ru-RU"/>
        </w:rPr>
      </w:pPr>
      <w:r w:rsidRPr="008C53F1">
        <w:rPr>
          <w:rFonts w:ascii="Times New Roman" w:hAnsi="Times New Roman"/>
          <w:color w:val="000000"/>
          <w:sz w:val="28"/>
          <w:lang w:val="ru-RU"/>
        </w:rPr>
        <w:t>сочинять по аналогии с прочитанным загадки, небольшие сказки, рассказы;</w:t>
      </w:r>
    </w:p>
    <w:p w:rsidR="006A4DD2" w:rsidRPr="008C53F1" w:rsidRDefault="00F16002">
      <w:pPr>
        <w:numPr>
          <w:ilvl w:val="0"/>
          <w:numId w:val="35"/>
        </w:numPr>
        <w:spacing w:after="0" w:line="264" w:lineRule="auto"/>
        <w:jc w:val="both"/>
        <w:rPr>
          <w:lang w:val="ru-RU"/>
        </w:rPr>
      </w:pPr>
      <w:r w:rsidRPr="008C53F1">
        <w:rPr>
          <w:rFonts w:ascii="Times New Roman" w:hAnsi="Times New Roman"/>
          <w:color w:val="000000"/>
          <w:sz w:val="28"/>
          <w:lang w:val="ru-RU"/>
        </w:rPr>
        <w:t>ориентироваться в книге/учебнике по облож</w:t>
      </w:r>
      <w:r w:rsidRPr="008C53F1">
        <w:rPr>
          <w:rFonts w:ascii="Times New Roman" w:hAnsi="Times New Roman"/>
          <w:color w:val="000000"/>
          <w:sz w:val="28"/>
          <w:lang w:val="ru-RU"/>
        </w:rPr>
        <w:t>ке, оглавлению, аннотации, иллюстрациям, предисловию, условным обозначениям;</w:t>
      </w:r>
    </w:p>
    <w:p w:rsidR="006A4DD2" w:rsidRPr="008C53F1" w:rsidRDefault="00F16002">
      <w:pPr>
        <w:numPr>
          <w:ilvl w:val="0"/>
          <w:numId w:val="35"/>
        </w:numPr>
        <w:spacing w:after="0" w:line="264" w:lineRule="auto"/>
        <w:jc w:val="both"/>
        <w:rPr>
          <w:lang w:val="ru-RU"/>
        </w:rPr>
      </w:pPr>
      <w:r w:rsidRPr="008C53F1">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6A4DD2" w:rsidRPr="008C53F1" w:rsidRDefault="00F16002">
      <w:pPr>
        <w:numPr>
          <w:ilvl w:val="0"/>
          <w:numId w:val="35"/>
        </w:numPr>
        <w:spacing w:after="0" w:line="264" w:lineRule="auto"/>
        <w:jc w:val="both"/>
        <w:rPr>
          <w:lang w:val="ru-RU"/>
        </w:rPr>
      </w:pPr>
      <w:r w:rsidRPr="008C53F1">
        <w:rPr>
          <w:rFonts w:ascii="Times New Roman" w:hAnsi="Times New Roman"/>
          <w:color w:val="000000"/>
          <w:sz w:val="28"/>
          <w:lang w:val="ru-RU"/>
        </w:rPr>
        <w:t>использовать справочную литературу для получен</w:t>
      </w:r>
      <w:r w:rsidRPr="008C53F1">
        <w:rPr>
          <w:rFonts w:ascii="Times New Roman" w:hAnsi="Times New Roman"/>
          <w:color w:val="000000"/>
          <w:sz w:val="28"/>
          <w:lang w:val="ru-RU"/>
        </w:rPr>
        <w:t>ия дополнительной информации в соответствии с учебной задачей.</w:t>
      </w:r>
    </w:p>
    <w:p w:rsidR="006A4DD2" w:rsidRDefault="00F16002">
      <w:pPr>
        <w:spacing w:after="0" w:line="264" w:lineRule="auto"/>
        <w:ind w:left="120"/>
        <w:jc w:val="both"/>
      </w:pPr>
      <w:r>
        <w:rPr>
          <w:rFonts w:ascii="Times New Roman" w:hAnsi="Times New Roman"/>
          <w:b/>
          <w:color w:val="000000"/>
          <w:sz w:val="28"/>
        </w:rPr>
        <w:t>3 КЛАСС</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w:t>
      </w:r>
      <w:r w:rsidRPr="008C53F1">
        <w:rPr>
          <w:rFonts w:ascii="Times New Roman" w:hAnsi="Times New Roman"/>
          <w:color w:val="000000"/>
          <w:sz w:val="28"/>
          <w:lang w:val="ru-RU"/>
        </w:rPr>
        <w:t>традиций, быта, культуры разных народов, ориентироваться в нравственно-этических понятиях в контексте изученных произведений;</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w:t>
      </w:r>
      <w:r w:rsidRPr="008C53F1">
        <w:rPr>
          <w:rFonts w:ascii="Times New Roman" w:hAnsi="Times New Roman"/>
          <w:color w:val="000000"/>
          <w:sz w:val="28"/>
          <w:lang w:val="ru-RU"/>
        </w:rPr>
        <w:t>ыборочное, просмотровое выборочное);</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r w:rsidRPr="008C53F1">
        <w:rPr>
          <w:rFonts w:ascii="Times New Roman" w:hAnsi="Times New Roman"/>
          <w:color w:val="000000"/>
          <w:sz w:val="28"/>
          <w:lang w:val="ru-RU"/>
        </w:rPr>
        <w:t>);</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t>различать художественные произведения и познавательные тексты;</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w:t>
      </w:r>
      <w:r w:rsidRPr="008C53F1">
        <w:rPr>
          <w:rFonts w:ascii="Times New Roman" w:hAnsi="Times New Roman"/>
          <w:color w:val="000000"/>
          <w:sz w:val="28"/>
          <w:lang w:val="ru-RU"/>
        </w:rPr>
        <w:t xml:space="preserve"> рифма, строфа), отличать лирическое произведение от эпического;</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lastRenderedPageBreak/>
        <w:t>различать и называть отдельны</w:t>
      </w:r>
      <w:r w:rsidRPr="008C53F1">
        <w:rPr>
          <w:rFonts w:ascii="Times New Roman" w:hAnsi="Times New Roman"/>
          <w:color w:val="000000"/>
          <w:sz w:val="28"/>
          <w:lang w:val="ru-RU"/>
        </w:rPr>
        <w:t>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w:t>
      </w:r>
      <w:r w:rsidRPr="008C53F1">
        <w:rPr>
          <w:rFonts w:ascii="Times New Roman" w:hAnsi="Times New Roman"/>
          <w:color w:val="000000"/>
          <w:sz w:val="28"/>
          <w:lang w:val="ru-RU"/>
        </w:rPr>
        <w:t>клора разных народов России;</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w:t>
      </w:r>
      <w:r w:rsidRPr="008C53F1">
        <w:rPr>
          <w:rFonts w:ascii="Times New Roman" w:hAnsi="Times New Roman"/>
          <w:color w:val="000000"/>
          <w:sz w:val="28"/>
          <w:lang w:val="ru-RU"/>
        </w:rPr>
        <w:t>просный, номинативный, цитатный);</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t xml:space="preserve">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w:t>
      </w:r>
      <w:r w:rsidRPr="008C53F1">
        <w:rPr>
          <w:rFonts w:ascii="Times New Roman" w:hAnsi="Times New Roman"/>
          <w:color w:val="000000"/>
          <w:sz w:val="28"/>
          <w:lang w:val="ru-RU"/>
        </w:rPr>
        <w:t>произведения и сопоставлять их поступки по предложенным критериям (по аналогии или по контрасту);</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w:t>
      </w:r>
      <w:r w:rsidRPr="008C53F1">
        <w:rPr>
          <w:rFonts w:ascii="Times New Roman" w:hAnsi="Times New Roman"/>
          <w:color w:val="000000"/>
          <w:sz w:val="28"/>
          <w:lang w:val="ru-RU"/>
        </w:rPr>
        <w:t>ажения героев (портрет), описание пейзажа и интерьера;</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w:t>
      </w:r>
      <w:r w:rsidRPr="008C53F1">
        <w:rPr>
          <w:rFonts w:ascii="Times New Roman" w:hAnsi="Times New Roman"/>
          <w:color w:val="000000"/>
          <w:sz w:val="28"/>
          <w:lang w:val="ru-RU"/>
        </w:rPr>
        <w:t xml:space="preserve"> (сравнение, эпитет, олицетворение);</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w:t>
      </w:r>
      <w:r w:rsidRPr="008C53F1">
        <w:rPr>
          <w:rFonts w:ascii="Times New Roman" w:hAnsi="Times New Roman"/>
          <w:color w:val="000000"/>
          <w:sz w:val="28"/>
          <w:lang w:val="ru-RU"/>
        </w:rPr>
        <w:t>екста; использовать в беседе изученные литературные понятия;</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lastRenderedPageBreak/>
        <w:t>при анализе и интерпретации текста использовать разные типы</w:t>
      </w:r>
      <w:r w:rsidRPr="008C53F1">
        <w:rPr>
          <w:rFonts w:ascii="Times New Roman" w:hAnsi="Times New Roman"/>
          <w:color w:val="000000"/>
          <w:sz w:val="28"/>
          <w:lang w:val="ru-RU"/>
        </w:rPr>
        <w:t xml:space="preserve"> речи (повествование, описание, рассуждение) с учётом специфики учебного и художественного текстов;</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t>составлять устные и письменные высказывания на основе проч</w:t>
      </w:r>
      <w:r w:rsidRPr="008C53F1">
        <w:rPr>
          <w:rFonts w:ascii="Times New Roman" w:hAnsi="Times New Roman"/>
          <w:color w:val="000000"/>
          <w:sz w:val="28"/>
          <w:lang w:val="ru-RU"/>
        </w:rPr>
        <w:t>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t>составлять краткий отзыв о прочитанном произведении по заданному алгоритму;</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t>сочинять тексты, используя аналогии</w:t>
      </w:r>
      <w:r w:rsidRPr="008C53F1">
        <w:rPr>
          <w:rFonts w:ascii="Times New Roman" w:hAnsi="Times New Roman"/>
          <w:color w:val="000000"/>
          <w:sz w:val="28"/>
          <w:lang w:val="ru-RU"/>
        </w:rPr>
        <w:t>, иллюстрации, придумывать продолжение прочитанного произведения;</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t xml:space="preserve">выбирать книги для самостоятельного </w:t>
      </w:r>
      <w:r w:rsidRPr="008C53F1">
        <w:rPr>
          <w:rFonts w:ascii="Times New Roman" w:hAnsi="Times New Roman"/>
          <w:color w:val="000000"/>
          <w:sz w:val="28"/>
          <w:lang w:val="ru-RU"/>
        </w:rPr>
        <w:t>чтения с учётом рекомендательного списка, используя картотеки, рассказывать о прочитанной книге;</w:t>
      </w:r>
    </w:p>
    <w:p w:rsidR="006A4DD2" w:rsidRPr="008C53F1" w:rsidRDefault="00F16002">
      <w:pPr>
        <w:numPr>
          <w:ilvl w:val="0"/>
          <w:numId w:val="36"/>
        </w:numPr>
        <w:spacing w:after="0" w:line="264" w:lineRule="auto"/>
        <w:jc w:val="both"/>
        <w:rPr>
          <w:lang w:val="ru-RU"/>
        </w:rPr>
      </w:pPr>
      <w:r w:rsidRPr="008C53F1">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6A4DD2" w:rsidRDefault="00F16002">
      <w:pPr>
        <w:spacing w:after="0" w:line="264" w:lineRule="auto"/>
        <w:ind w:left="120"/>
        <w:jc w:val="both"/>
      </w:pPr>
      <w:r>
        <w:rPr>
          <w:rFonts w:ascii="Times New Roman" w:hAnsi="Times New Roman"/>
          <w:b/>
          <w:color w:val="000000"/>
          <w:sz w:val="28"/>
        </w:rPr>
        <w:t>4 КЛАСС</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w:t>
      </w:r>
      <w:r w:rsidRPr="008C53F1">
        <w:rPr>
          <w:rFonts w:ascii="Times New Roman" w:hAnsi="Times New Roman"/>
          <w:color w:val="000000"/>
          <w:sz w:val="28"/>
          <w:lang w:val="ru-RU"/>
        </w:rPr>
        <w:t>ических понятиях в контексте изученных произведений;</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t xml:space="preserve">читать </w:t>
      </w:r>
      <w:r w:rsidRPr="008C53F1">
        <w:rPr>
          <w:rFonts w:ascii="Times New Roman" w:hAnsi="Times New Roman"/>
          <w:color w:val="000000"/>
          <w:sz w:val="28"/>
          <w:lang w:val="ru-RU"/>
        </w:rPr>
        <w:t>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w:t>
      </w:r>
      <w:r w:rsidRPr="008C53F1">
        <w:rPr>
          <w:rFonts w:ascii="Times New Roman" w:hAnsi="Times New Roman"/>
          <w:color w:val="000000"/>
          <w:sz w:val="28"/>
          <w:lang w:val="ru-RU"/>
        </w:rPr>
        <w:t xml:space="preserve"> небольшие по объёму </w:t>
      </w:r>
      <w:r w:rsidRPr="008C53F1">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t xml:space="preserve">различать художественные произведения </w:t>
      </w:r>
      <w:r w:rsidRPr="008C53F1">
        <w:rPr>
          <w:rFonts w:ascii="Times New Roman" w:hAnsi="Times New Roman"/>
          <w:color w:val="000000"/>
          <w:sz w:val="28"/>
          <w:lang w:val="ru-RU"/>
        </w:rPr>
        <w:t>и познавательные тексты;</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t>понимать жанровую принадлежность, содержание, смысл прослушанного/пр</w:t>
      </w:r>
      <w:r w:rsidRPr="008C53F1">
        <w:rPr>
          <w:rFonts w:ascii="Times New Roman" w:hAnsi="Times New Roman"/>
          <w:color w:val="000000"/>
          <w:sz w:val="28"/>
          <w:lang w:val="ru-RU"/>
        </w:rPr>
        <w:t>очитанного произведения: отвечать и формулировать вопросы (в том числе проблемные) к познавательным, учебным и художественным текстам;</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w:t>
      </w:r>
      <w:r w:rsidRPr="008C53F1">
        <w:rPr>
          <w:rFonts w:ascii="Times New Roman" w:hAnsi="Times New Roman"/>
          <w:color w:val="000000"/>
          <w:sz w:val="28"/>
          <w:lang w:val="ru-RU"/>
        </w:rPr>
        <w:t>орки, сказки о животных, бытовые и волшебные), приводить примеры произведений фольклора разных народов России;</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w:t>
      </w:r>
      <w:r w:rsidRPr="008C53F1">
        <w:rPr>
          <w:rFonts w:ascii="Times New Roman" w:hAnsi="Times New Roman"/>
          <w:color w:val="000000"/>
          <w:sz w:val="28"/>
          <w:lang w:val="ru-RU"/>
        </w:rPr>
        <w:t>ов литературы России и стран мира;</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t>характеризовать героев, давать оце</w:t>
      </w:r>
      <w:r w:rsidRPr="008C53F1">
        <w:rPr>
          <w:rFonts w:ascii="Times New Roman" w:hAnsi="Times New Roman"/>
          <w:color w:val="000000"/>
          <w:sz w:val="28"/>
          <w:lang w:val="ru-RU"/>
        </w:rPr>
        <w:t>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w:t>
      </w:r>
      <w:r w:rsidRPr="008C53F1">
        <w:rPr>
          <w:rFonts w:ascii="Times New Roman" w:hAnsi="Times New Roman"/>
          <w:color w:val="000000"/>
          <w:sz w:val="28"/>
          <w:lang w:val="ru-RU"/>
        </w:rPr>
        <w:t>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t>объяснять значение незна</w:t>
      </w:r>
      <w:r w:rsidRPr="008C53F1">
        <w:rPr>
          <w:rFonts w:ascii="Times New Roman" w:hAnsi="Times New Roman"/>
          <w:color w:val="000000"/>
          <w:sz w:val="28"/>
          <w:lang w:val="ru-RU"/>
        </w:rPr>
        <w:t>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t>осознанно применять изученные п</w:t>
      </w:r>
      <w:r w:rsidRPr="008C53F1">
        <w:rPr>
          <w:rFonts w:ascii="Times New Roman" w:hAnsi="Times New Roman"/>
          <w:color w:val="000000"/>
          <w:sz w:val="28"/>
          <w:lang w:val="ru-RU"/>
        </w:rPr>
        <w:t>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lastRenderedPageBreak/>
        <w:t>участвовать в обсуждении прослушанно</w:t>
      </w:r>
      <w:r w:rsidRPr="008C53F1">
        <w:rPr>
          <w:rFonts w:ascii="Times New Roman" w:hAnsi="Times New Roman"/>
          <w:color w:val="000000"/>
          <w:sz w:val="28"/>
          <w:lang w:val="ru-RU"/>
        </w:rPr>
        <w:t>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w:t>
      </w:r>
      <w:r w:rsidRPr="008C53F1">
        <w:rPr>
          <w:rFonts w:ascii="Times New Roman" w:hAnsi="Times New Roman"/>
          <w:color w:val="000000"/>
          <w:sz w:val="28"/>
          <w:lang w:val="ru-RU"/>
        </w:rPr>
        <w:t>читанного текста, подтверждать свой ответ примерами из текста;</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t xml:space="preserve">читать по </w:t>
      </w:r>
      <w:r w:rsidRPr="008C53F1">
        <w:rPr>
          <w:rFonts w:ascii="Times New Roman" w:hAnsi="Times New Roman"/>
          <w:color w:val="000000"/>
          <w:sz w:val="28"/>
          <w:lang w:val="ru-RU"/>
        </w:rPr>
        <w:t>ролям с соблюдением норм произношения, расстановки ударения, инсценировать небольшие эпизоды из произведения;</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w:t>
      </w:r>
      <w:r w:rsidRPr="008C53F1">
        <w:rPr>
          <w:rFonts w:ascii="Times New Roman" w:hAnsi="Times New Roman"/>
          <w:color w:val="000000"/>
          <w:sz w:val="28"/>
          <w:lang w:val="ru-RU"/>
        </w:rPr>
        <w:t>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t>составлять краткий отзыв о прочитанном произведении по заданному алгоритму;</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t>сочинять по аналогии</w:t>
      </w:r>
      <w:r w:rsidRPr="008C53F1">
        <w:rPr>
          <w:rFonts w:ascii="Times New Roman" w:hAnsi="Times New Roman"/>
          <w:color w:val="000000"/>
          <w:sz w:val="28"/>
          <w:lang w:val="ru-RU"/>
        </w:rPr>
        <w:t xml:space="preserve">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w:t>
      </w:r>
      <w:r w:rsidRPr="008C53F1">
        <w:rPr>
          <w:rFonts w:ascii="Times New Roman" w:hAnsi="Times New Roman"/>
          <w:color w:val="000000"/>
          <w:sz w:val="28"/>
          <w:lang w:val="ru-RU"/>
        </w:rPr>
        <w:t>трации, предисловие, приложения, сноски, примечания);</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6A4DD2" w:rsidRPr="008C53F1" w:rsidRDefault="00F16002">
      <w:pPr>
        <w:numPr>
          <w:ilvl w:val="0"/>
          <w:numId w:val="37"/>
        </w:numPr>
        <w:spacing w:after="0" w:line="264" w:lineRule="auto"/>
        <w:jc w:val="both"/>
        <w:rPr>
          <w:lang w:val="ru-RU"/>
        </w:rPr>
      </w:pPr>
      <w:r w:rsidRPr="008C53F1">
        <w:rPr>
          <w:rFonts w:ascii="Times New Roman" w:hAnsi="Times New Roman"/>
          <w:color w:val="000000"/>
          <w:sz w:val="28"/>
          <w:lang w:val="ru-RU"/>
        </w:rPr>
        <w:t>использовать справочную литературу, электронные образовательные и инф</w:t>
      </w:r>
      <w:r w:rsidRPr="008C53F1">
        <w:rPr>
          <w:rFonts w:ascii="Times New Roman" w:hAnsi="Times New Roman"/>
          <w:color w:val="000000"/>
          <w:sz w:val="28"/>
          <w:lang w:val="ru-RU"/>
        </w:rPr>
        <w:t>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6A4DD2" w:rsidRPr="008C53F1" w:rsidRDefault="006A4DD2">
      <w:pPr>
        <w:spacing w:after="0" w:line="264" w:lineRule="auto"/>
        <w:ind w:left="120"/>
        <w:jc w:val="both"/>
        <w:rPr>
          <w:lang w:val="ru-RU"/>
        </w:rPr>
      </w:pPr>
    </w:p>
    <w:p w:rsidR="006A4DD2" w:rsidRPr="008C53F1" w:rsidRDefault="006A4DD2">
      <w:pPr>
        <w:rPr>
          <w:lang w:val="ru-RU"/>
        </w:rPr>
        <w:sectPr w:rsidR="006A4DD2" w:rsidRPr="008C53F1">
          <w:pgSz w:w="11906" w:h="16383"/>
          <w:pgMar w:top="1134" w:right="850" w:bottom="1134" w:left="1701" w:header="720" w:footer="720" w:gutter="0"/>
          <w:cols w:space="720"/>
        </w:sectPr>
      </w:pPr>
      <w:bookmarkStart w:id="86" w:name="block-7207939"/>
    </w:p>
    <w:bookmarkEnd w:id="86"/>
    <w:p w:rsidR="006A4DD2" w:rsidRDefault="00F16002">
      <w:pPr>
        <w:spacing w:after="0"/>
        <w:ind w:left="120"/>
      </w:pPr>
      <w:r w:rsidRPr="008C53F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A4DD2" w:rsidRDefault="00F16002">
      <w:pPr>
        <w:spacing w:after="0"/>
        <w:ind w:left="120"/>
      </w:pPr>
      <w:r>
        <w:rPr>
          <w:rFonts w:ascii="Times New Roman" w:hAnsi="Times New Roman"/>
          <w:b/>
          <w:color w:val="000000"/>
          <w:sz w:val="28"/>
        </w:rPr>
        <w:t xml:space="preserve"> 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4"/>
        <w:gridCol w:w="4644"/>
        <w:gridCol w:w="1497"/>
        <w:gridCol w:w="1843"/>
        <w:gridCol w:w="1912"/>
        <w:gridCol w:w="3132"/>
      </w:tblGrid>
      <w:tr w:rsidR="006A4DD2">
        <w:trPr>
          <w:trHeight w:val="144"/>
          <w:tblCellSpacing w:w="0" w:type="dxa"/>
        </w:trPr>
        <w:tc>
          <w:tcPr>
            <w:tcW w:w="492"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 п/п </w:t>
            </w:r>
          </w:p>
          <w:p w:rsidR="006A4DD2" w:rsidRDefault="006A4DD2">
            <w:pPr>
              <w:spacing w:after="0"/>
              <w:ind w:left="135"/>
            </w:pPr>
          </w:p>
        </w:tc>
        <w:tc>
          <w:tcPr>
            <w:tcW w:w="3168"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Наименование разделов и тем программы </w:t>
            </w:r>
          </w:p>
          <w:p w:rsidR="006A4DD2" w:rsidRDefault="006A4DD2">
            <w:pPr>
              <w:spacing w:after="0"/>
              <w:ind w:left="135"/>
            </w:pPr>
          </w:p>
        </w:tc>
        <w:tc>
          <w:tcPr>
            <w:tcW w:w="0" w:type="auto"/>
            <w:gridSpan w:val="3"/>
            <w:tcMar>
              <w:top w:w="50" w:type="dxa"/>
              <w:left w:w="100" w:type="dxa"/>
            </w:tcMar>
            <w:vAlign w:val="center"/>
          </w:tcPr>
          <w:p w:rsidR="006A4DD2" w:rsidRDefault="00F1600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Электронные (цифровые) образовательные ресурсы </w:t>
            </w:r>
          </w:p>
          <w:p w:rsidR="006A4DD2" w:rsidRDefault="006A4DD2">
            <w:pPr>
              <w:spacing w:after="0"/>
              <w:ind w:left="135"/>
            </w:pPr>
          </w:p>
        </w:tc>
      </w:tr>
      <w:tr w:rsidR="006A4DD2">
        <w:trPr>
          <w:trHeight w:val="144"/>
          <w:tblCellSpacing w:w="0" w:type="dxa"/>
        </w:trPr>
        <w:tc>
          <w:tcPr>
            <w:tcW w:w="0" w:type="auto"/>
            <w:vMerge/>
            <w:tcBorders>
              <w:top w:val="nil"/>
            </w:tcBorders>
            <w:tcMar>
              <w:top w:w="50" w:type="dxa"/>
              <w:left w:w="100" w:type="dxa"/>
            </w:tcMar>
          </w:tcPr>
          <w:p w:rsidR="006A4DD2" w:rsidRDefault="006A4DD2"/>
        </w:tc>
        <w:tc>
          <w:tcPr>
            <w:tcW w:w="0" w:type="auto"/>
            <w:vMerge/>
            <w:tcBorders>
              <w:top w:val="nil"/>
            </w:tcBorders>
            <w:tcMar>
              <w:top w:w="50" w:type="dxa"/>
              <w:left w:w="100" w:type="dxa"/>
            </w:tcMar>
          </w:tcPr>
          <w:p w:rsidR="006A4DD2" w:rsidRDefault="006A4DD2"/>
        </w:tc>
        <w:tc>
          <w:tcPr>
            <w:tcW w:w="960"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Всего </w:t>
            </w:r>
          </w:p>
          <w:p w:rsidR="006A4DD2" w:rsidRDefault="006A4DD2">
            <w:pPr>
              <w:spacing w:after="0"/>
              <w:ind w:left="135"/>
            </w:pPr>
          </w:p>
        </w:tc>
        <w:tc>
          <w:tcPr>
            <w:tcW w:w="1680"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Контрольные работы </w:t>
            </w:r>
          </w:p>
          <w:p w:rsidR="006A4DD2" w:rsidRDefault="006A4DD2">
            <w:pPr>
              <w:spacing w:after="0"/>
              <w:ind w:left="135"/>
            </w:pPr>
          </w:p>
        </w:tc>
        <w:tc>
          <w:tcPr>
            <w:tcW w:w="1768"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Практические работы </w:t>
            </w:r>
          </w:p>
          <w:p w:rsidR="006A4DD2" w:rsidRDefault="006A4DD2">
            <w:pPr>
              <w:spacing w:after="0"/>
              <w:ind w:left="135"/>
            </w:pPr>
          </w:p>
        </w:tc>
        <w:tc>
          <w:tcPr>
            <w:tcW w:w="0" w:type="auto"/>
            <w:vMerge/>
            <w:tcBorders>
              <w:top w:val="nil"/>
            </w:tcBorders>
            <w:tcMar>
              <w:top w:w="50" w:type="dxa"/>
              <w:left w:w="100" w:type="dxa"/>
            </w:tcMar>
          </w:tcPr>
          <w:p w:rsidR="006A4DD2" w:rsidRDefault="006A4DD2"/>
        </w:tc>
      </w:tr>
      <w:tr w:rsidR="006A4DD2">
        <w:trPr>
          <w:trHeight w:val="144"/>
          <w:tblCellSpacing w:w="0" w:type="dxa"/>
        </w:trPr>
        <w:tc>
          <w:tcPr>
            <w:tcW w:w="0" w:type="auto"/>
            <w:gridSpan w:val="6"/>
            <w:tcMar>
              <w:top w:w="50" w:type="dxa"/>
              <w:left w:w="100" w:type="dxa"/>
            </w:tcMar>
            <w:vAlign w:val="center"/>
          </w:tcPr>
          <w:p w:rsidR="006A4DD2" w:rsidRDefault="00F160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6A4DD2" w:rsidRPr="008C53F1">
        <w:trPr>
          <w:trHeight w:val="144"/>
          <w:tblCellSpacing w:w="0" w:type="dxa"/>
        </w:trPr>
        <w:tc>
          <w:tcPr>
            <w:tcW w:w="492" w:type="dxa"/>
            <w:tcMar>
              <w:top w:w="50" w:type="dxa"/>
              <w:left w:w="100" w:type="dxa"/>
            </w:tcMar>
            <w:vAlign w:val="center"/>
          </w:tcPr>
          <w:p w:rsidR="006A4DD2" w:rsidRDefault="00F16002">
            <w:pPr>
              <w:spacing w:after="0"/>
            </w:pPr>
            <w:r>
              <w:rPr>
                <w:rFonts w:ascii="Times New Roman" w:hAnsi="Times New Roman"/>
                <w:color w:val="000000"/>
                <w:sz w:val="24"/>
              </w:rPr>
              <w:t>1.1</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A4DD2" w:rsidRDefault="006A4DD2">
            <w:pPr>
              <w:spacing w:after="0"/>
              <w:ind w:left="135"/>
              <w:jc w:val="center"/>
            </w:pPr>
          </w:p>
        </w:tc>
        <w:tc>
          <w:tcPr>
            <w:tcW w:w="1768" w:type="dxa"/>
            <w:tcMar>
              <w:top w:w="50" w:type="dxa"/>
              <w:left w:w="100" w:type="dxa"/>
            </w:tcMar>
            <w:vAlign w:val="center"/>
          </w:tcPr>
          <w:p w:rsidR="006A4DD2" w:rsidRDefault="006A4DD2">
            <w:pPr>
              <w:spacing w:after="0"/>
              <w:ind w:left="135"/>
              <w:jc w:val="center"/>
            </w:pPr>
          </w:p>
        </w:tc>
        <w:tc>
          <w:tcPr>
            <w:tcW w:w="259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Российская электронная школа </w:t>
            </w:r>
            <w:hyperlink r:id="rId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resh</w:t>
              </w:r>
              <w:r w:rsidRPr="008C53F1">
                <w:rPr>
                  <w:rFonts w:ascii="Times New Roman" w:hAnsi="Times New Roman"/>
                  <w:color w:val="0000FF"/>
                  <w:u w:val="single"/>
                  <w:lang w:val="ru-RU"/>
                </w:rPr>
                <w:t>.</w:t>
              </w:r>
              <w:r>
                <w:rPr>
                  <w:rFonts w:ascii="Times New Roman" w:hAnsi="Times New Roman"/>
                  <w:color w:val="0000FF"/>
                  <w:u w:val="single"/>
                </w:rPr>
                <w:t>edu</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subject</w:t>
              </w:r>
              <w:r w:rsidRPr="008C53F1">
                <w:rPr>
                  <w:rFonts w:ascii="Times New Roman" w:hAnsi="Times New Roman"/>
                  <w:color w:val="0000FF"/>
                  <w:u w:val="single"/>
                  <w:lang w:val="ru-RU"/>
                </w:rPr>
                <w:t>/32/1/</w:t>
              </w:r>
            </w:hyperlink>
          </w:p>
        </w:tc>
      </w:tr>
      <w:tr w:rsidR="006A4DD2" w:rsidRPr="008C53F1">
        <w:trPr>
          <w:trHeight w:val="144"/>
          <w:tblCellSpacing w:w="0" w:type="dxa"/>
        </w:trPr>
        <w:tc>
          <w:tcPr>
            <w:tcW w:w="492" w:type="dxa"/>
            <w:tcMar>
              <w:top w:w="50" w:type="dxa"/>
              <w:left w:w="100" w:type="dxa"/>
            </w:tcMar>
            <w:vAlign w:val="center"/>
          </w:tcPr>
          <w:p w:rsidR="006A4DD2" w:rsidRDefault="00F16002">
            <w:pPr>
              <w:spacing w:after="0"/>
            </w:pPr>
            <w:r>
              <w:rPr>
                <w:rFonts w:ascii="Times New Roman" w:hAnsi="Times New Roman"/>
                <w:color w:val="000000"/>
                <w:sz w:val="24"/>
              </w:rPr>
              <w:t>1.2</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A4DD2" w:rsidRDefault="006A4DD2">
            <w:pPr>
              <w:spacing w:after="0"/>
              <w:ind w:left="135"/>
              <w:jc w:val="center"/>
            </w:pPr>
          </w:p>
        </w:tc>
        <w:tc>
          <w:tcPr>
            <w:tcW w:w="1768" w:type="dxa"/>
            <w:tcMar>
              <w:top w:w="50" w:type="dxa"/>
              <w:left w:w="100" w:type="dxa"/>
            </w:tcMar>
            <w:vAlign w:val="center"/>
          </w:tcPr>
          <w:p w:rsidR="006A4DD2" w:rsidRDefault="006A4DD2">
            <w:pPr>
              <w:spacing w:after="0"/>
              <w:ind w:left="135"/>
              <w:jc w:val="center"/>
            </w:pPr>
          </w:p>
        </w:tc>
        <w:tc>
          <w:tcPr>
            <w:tcW w:w="259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Российская электронная школа </w:t>
            </w:r>
            <w:hyperlink r:id="rId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resh</w:t>
              </w:r>
              <w:r w:rsidRPr="008C53F1">
                <w:rPr>
                  <w:rFonts w:ascii="Times New Roman" w:hAnsi="Times New Roman"/>
                  <w:color w:val="0000FF"/>
                  <w:u w:val="single"/>
                  <w:lang w:val="ru-RU"/>
                </w:rPr>
                <w:t>.</w:t>
              </w:r>
              <w:r>
                <w:rPr>
                  <w:rFonts w:ascii="Times New Roman" w:hAnsi="Times New Roman"/>
                  <w:color w:val="0000FF"/>
                  <w:u w:val="single"/>
                </w:rPr>
                <w:t>edu</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subject</w:t>
              </w:r>
              <w:r w:rsidRPr="008C53F1">
                <w:rPr>
                  <w:rFonts w:ascii="Times New Roman" w:hAnsi="Times New Roman"/>
                  <w:color w:val="0000FF"/>
                  <w:u w:val="single"/>
                  <w:lang w:val="ru-RU"/>
                </w:rPr>
                <w:t>/32/1/</w:t>
              </w:r>
            </w:hyperlink>
          </w:p>
        </w:tc>
      </w:tr>
      <w:tr w:rsidR="006A4DD2" w:rsidRPr="008C53F1">
        <w:trPr>
          <w:trHeight w:val="144"/>
          <w:tblCellSpacing w:w="0" w:type="dxa"/>
        </w:trPr>
        <w:tc>
          <w:tcPr>
            <w:tcW w:w="492" w:type="dxa"/>
            <w:tcMar>
              <w:top w:w="50" w:type="dxa"/>
              <w:left w:w="100" w:type="dxa"/>
            </w:tcMar>
            <w:vAlign w:val="center"/>
          </w:tcPr>
          <w:p w:rsidR="006A4DD2" w:rsidRDefault="00F16002">
            <w:pPr>
              <w:spacing w:after="0"/>
            </w:pPr>
            <w:r>
              <w:rPr>
                <w:rFonts w:ascii="Times New Roman" w:hAnsi="Times New Roman"/>
                <w:color w:val="000000"/>
                <w:sz w:val="24"/>
              </w:rPr>
              <w:t>1.3</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6A4DD2" w:rsidRDefault="006A4DD2">
            <w:pPr>
              <w:spacing w:after="0"/>
              <w:ind w:left="135"/>
              <w:jc w:val="center"/>
            </w:pPr>
          </w:p>
        </w:tc>
        <w:tc>
          <w:tcPr>
            <w:tcW w:w="1768"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Российская электронная школа </w:t>
            </w:r>
            <w:hyperlink r:id="rId1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resh</w:t>
              </w:r>
              <w:r w:rsidRPr="008C53F1">
                <w:rPr>
                  <w:rFonts w:ascii="Times New Roman" w:hAnsi="Times New Roman"/>
                  <w:color w:val="0000FF"/>
                  <w:u w:val="single"/>
                  <w:lang w:val="ru-RU"/>
                </w:rPr>
                <w:t>.</w:t>
              </w:r>
              <w:r>
                <w:rPr>
                  <w:rFonts w:ascii="Times New Roman" w:hAnsi="Times New Roman"/>
                  <w:color w:val="0000FF"/>
                  <w:u w:val="single"/>
                </w:rPr>
                <w:t>edu</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subject</w:t>
              </w:r>
              <w:r w:rsidRPr="008C53F1">
                <w:rPr>
                  <w:rFonts w:ascii="Times New Roman" w:hAnsi="Times New Roman"/>
                  <w:color w:val="0000FF"/>
                  <w:u w:val="single"/>
                  <w:lang w:val="ru-RU"/>
                </w:rPr>
                <w:t>/32/1/</w:t>
              </w:r>
            </w:hyperlink>
          </w:p>
        </w:tc>
      </w:tr>
      <w:tr w:rsidR="006A4DD2">
        <w:trPr>
          <w:trHeight w:val="144"/>
          <w:tblCellSpacing w:w="0" w:type="dxa"/>
        </w:trPr>
        <w:tc>
          <w:tcPr>
            <w:tcW w:w="0" w:type="auto"/>
            <w:gridSpan w:val="2"/>
            <w:tcMar>
              <w:top w:w="50" w:type="dxa"/>
              <w:left w:w="100" w:type="dxa"/>
            </w:tcMar>
            <w:vAlign w:val="center"/>
          </w:tcPr>
          <w:p w:rsidR="006A4DD2" w:rsidRDefault="00F1600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6A4DD2" w:rsidRDefault="006A4DD2"/>
        </w:tc>
      </w:tr>
      <w:tr w:rsidR="006A4DD2">
        <w:trPr>
          <w:trHeight w:val="144"/>
          <w:tblCellSpacing w:w="0" w:type="dxa"/>
        </w:trPr>
        <w:tc>
          <w:tcPr>
            <w:tcW w:w="0" w:type="auto"/>
            <w:gridSpan w:val="6"/>
            <w:tcMar>
              <w:top w:w="50" w:type="dxa"/>
              <w:left w:w="100" w:type="dxa"/>
            </w:tcMar>
            <w:vAlign w:val="center"/>
          </w:tcPr>
          <w:p w:rsidR="006A4DD2" w:rsidRDefault="00F160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6A4DD2" w:rsidRPr="008C53F1">
        <w:trPr>
          <w:trHeight w:val="144"/>
          <w:tblCellSpacing w:w="0" w:type="dxa"/>
        </w:trPr>
        <w:tc>
          <w:tcPr>
            <w:tcW w:w="492" w:type="dxa"/>
            <w:tcMar>
              <w:top w:w="50" w:type="dxa"/>
              <w:left w:w="100" w:type="dxa"/>
            </w:tcMar>
            <w:vAlign w:val="center"/>
          </w:tcPr>
          <w:p w:rsidR="006A4DD2" w:rsidRDefault="00F16002">
            <w:pPr>
              <w:spacing w:after="0"/>
            </w:pPr>
            <w:r>
              <w:rPr>
                <w:rFonts w:ascii="Times New Roman" w:hAnsi="Times New Roman"/>
                <w:color w:val="000000"/>
                <w:sz w:val="24"/>
              </w:rPr>
              <w:t>2.1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6A4DD2" w:rsidRDefault="006A4DD2">
            <w:pPr>
              <w:spacing w:after="0"/>
              <w:ind w:left="135"/>
              <w:jc w:val="center"/>
            </w:pPr>
          </w:p>
        </w:tc>
        <w:tc>
          <w:tcPr>
            <w:tcW w:w="1768"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Российская электронная школа </w:t>
            </w:r>
            <w:hyperlink r:id="rId1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resh</w:t>
              </w:r>
              <w:r w:rsidRPr="008C53F1">
                <w:rPr>
                  <w:rFonts w:ascii="Times New Roman" w:hAnsi="Times New Roman"/>
                  <w:color w:val="0000FF"/>
                  <w:u w:val="single"/>
                  <w:lang w:val="ru-RU"/>
                </w:rPr>
                <w:t>.</w:t>
              </w:r>
              <w:r>
                <w:rPr>
                  <w:rFonts w:ascii="Times New Roman" w:hAnsi="Times New Roman"/>
                  <w:color w:val="0000FF"/>
                  <w:u w:val="single"/>
                </w:rPr>
                <w:t>edu</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subject</w:t>
              </w:r>
              <w:r w:rsidRPr="008C53F1">
                <w:rPr>
                  <w:rFonts w:ascii="Times New Roman" w:hAnsi="Times New Roman"/>
                  <w:color w:val="0000FF"/>
                  <w:u w:val="single"/>
                  <w:lang w:val="ru-RU"/>
                </w:rPr>
                <w:t>/32/1/</w:t>
              </w:r>
            </w:hyperlink>
          </w:p>
        </w:tc>
      </w:tr>
      <w:tr w:rsidR="006A4DD2" w:rsidRPr="008C53F1">
        <w:trPr>
          <w:trHeight w:val="144"/>
          <w:tblCellSpacing w:w="0" w:type="dxa"/>
        </w:trPr>
        <w:tc>
          <w:tcPr>
            <w:tcW w:w="492" w:type="dxa"/>
            <w:tcMar>
              <w:top w:w="50" w:type="dxa"/>
              <w:left w:w="100" w:type="dxa"/>
            </w:tcMar>
            <w:vAlign w:val="center"/>
          </w:tcPr>
          <w:p w:rsidR="006A4DD2" w:rsidRDefault="00F16002">
            <w:pPr>
              <w:spacing w:after="0"/>
            </w:pPr>
            <w:r>
              <w:rPr>
                <w:rFonts w:ascii="Times New Roman" w:hAnsi="Times New Roman"/>
                <w:color w:val="000000"/>
                <w:sz w:val="24"/>
              </w:rPr>
              <w:t>2.2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6A4DD2" w:rsidRDefault="006A4DD2">
            <w:pPr>
              <w:spacing w:after="0"/>
              <w:ind w:left="135"/>
              <w:jc w:val="center"/>
            </w:pPr>
          </w:p>
        </w:tc>
        <w:tc>
          <w:tcPr>
            <w:tcW w:w="1768" w:type="dxa"/>
            <w:tcMar>
              <w:top w:w="50" w:type="dxa"/>
              <w:left w:w="100" w:type="dxa"/>
            </w:tcMar>
            <w:vAlign w:val="center"/>
          </w:tcPr>
          <w:p w:rsidR="006A4DD2" w:rsidRDefault="006A4DD2">
            <w:pPr>
              <w:spacing w:after="0"/>
              <w:ind w:left="135"/>
              <w:jc w:val="center"/>
            </w:pPr>
          </w:p>
        </w:tc>
        <w:tc>
          <w:tcPr>
            <w:tcW w:w="259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Российская электронная школа </w:t>
            </w:r>
            <w:hyperlink r:id="rId1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resh</w:t>
              </w:r>
              <w:r w:rsidRPr="008C53F1">
                <w:rPr>
                  <w:rFonts w:ascii="Times New Roman" w:hAnsi="Times New Roman"/>
                  <w:color w:val="0000FF"/>
                  <w:u w:val="single"/>
                  <w:lang w:val="ru-RU"/>
                </w:rPr>
                <w:t>.</w:t>
              </w:r>
              <w:r>
                <w:rPr>
                  <w:rFonts w:ascii="Times New Roman" w:hAnsi="Times New Roman"/>
                  <w:color w:val="0000FF"/>
                  <w:u w:val="single"/>
                </w:rPr>
                <w:t>edu</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subject</w:t>
              </w:r>
              <w:r w:rsidRPr="008C53F1">
                <w:rPr>
                  <w:rFonts w:ascii="Times New Roman" w:hAnsi="Times New Roman"/>
                  <w:color w:val="0000FF"/>
                  <w:u w:val="single"/>
                  <w:lang w:val="ru-RU"/>
                </w:rPr>
                <w:t>/32/1/</w:t>
              </w:r>
            </w:hyperlink>
          </w:p>
        </w:tc>
      </w:tr>
      <w:tr w:rsidR="006A4DD2" w:rsidRPr="008C53F1">
        <w:trPr>
          <w:trHeight w:val="144"/>
          <w:tblCellSpacing w:w="0" w:type="dxa"/>
        </w:trPr>
        <w:tc>
          <w:tcPr>
            <w:tcW w:w="492" w:type="dxa"/>
            <w:tcMar>
              <w:top w:w="50" w:type="dxa"/>
              <w:left w:w="100" w:type="dxa"/>
            </w:tcMar>
            <w:vAlign w:val="center"/>
          </w:tcPr>
          <w:p w:rsidR="006A4DD2" w:rsidRDefault="00F16002">
            <w:pPr>
              <w:spacing w:after="0"/>
            </w:pPr>
            <w:r>
              <w:rPr>
                <w:rFonts w:ascii="Times New Roman" w:hAnsi="Times New Roman"/>
                <w:color w:val="000000"/>
                <w:sz w:val="24"/>
              </w:rPr>
              <w:t>2.3</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A4DD2" w:rsidRDefault="006A4DD2">
            <w:pPr>
              <w:spacing w:after="0"/>
              <w:ind w:left="135"/>
              <w:jc w:val="center"/>
            </w:pPr>
          </w:p>
        </w:tc>
        <w:tc>
          <w:tcPr>
            <w:tcW w:w="1768" w:type="dxa"/>
            <w:tcMar>
              <w:top w:w="50" w:type="dxa"/>
              <w:left w:w="100" w:type="dxa"/>
            </w:tcMar>
            <w:vAlign w:val="center"/>
          </w:tcPr>
          <w:p w:rsidR="006A4DD2" w:rsidRDefault="006A4DD2">
            <w:pPr>
              <w:spacing w:after="0"/>
              <w:ind w:left="135"/>
              <w:jc w:val="center"/>
            </w:pPr>
          </w:p>
        </w:tc>
        <w:tc>
          <w:tcPr>
            <w:tcW w:w="259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Российская электронная школа </w:t>
            </w:r>
            <w:hyperlink r:id="rId1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resh</w:t>
              </w:r>
              <w:r w:rsidRPr="008C53F1">
                <w:rPr>
                  <w:rFonts w:ascii="Times New Roman" w:hAnsi="Times New Roman"/>
                  <w:color w:val="0000FF"/>
                  <w:u w:val="single"/>
                  <w:lang w:val="ru-RU"/>
                </w:rPr>
                <w:t>.</w:t>
              </w:r>
              <w:r>
                <w:rPr>
                  <w:rFonts w:ascii="Times New Roman" w:hAnsi="Times New Roman"/>
                  <w:color w:val="0000FF"/>
                  <w:u w:val="single"/>
                </w:rPr>
                <w:t>edu</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subject</w:t>
              </w:r>
              <w:r w:rsidRPr="008C53F1">
                <w:rPr>
                  <w:rFonts w:ascii="Times New Roman" w:hAnsi="Times New Roman"/>
                  <w:color w:val="0000FF"/>
                  <w:u w:val="single"/>
                  <w:lang w:val="ru-RU"/>
                </w:rPr>
                <w:t>/32/1/</w:t>
              </w:r>
            </w:hyperlink>
          </w:p>
        </w:tc>
      </w:tr>
      <w:tr w:rsidR="006A4DD2" w:rsidRPr="008C53F1">
        <w:trPr>
          <w:trHeight w:val="144"/>
          <w:tblCellSpacing w:w="0" w:type="dxa"/>
        </w:trPr>
        <w:tc>
          <w:tcPr>
            <w:tcW w:w="492" w:type="dxa"/>
            <w:tcMar>
              <w:top w:w="50" w:type="dxa"/>
              <w:left w:w="100" w:type="dxa"/>
            </w:tcMar>
            <w:vAlign w:val="center"/>
          </w:tcPr>
          <w:p w:rsidR="006A4DD2" w:rsidRDefault="00F16002">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A4DD2" w:rsidRDefault="006A4DD2">
            <w:pPr>
              <w:spacing w:after="0"/>
              <w:ind w:left="135"/>
              <w:jc w:val="center"/>
            </w:pPr>
          </w:p>
        </w:tc>
        <w:tc>
          <w:tcPr>
            <w:tcW w:w="1768" w:type="dxa"/>
            <w:tcMar>
              <w:top w:w="50" w:type="dxa"/>
              <w:left w:w="100" w:type="dxa"/>
            </w:tcMar>
            <w:vAlign w:val="center"/>
          </w:tcPr>
          <w:p w:rsidR="006A4DD2" w:rsidRDefault="006A4DD2">
            <w:pPr>
              <w:spacing w:after="0"/>
              <w:ind w:left="135"/>
              <w:jc w:val="center"/>
            </w:pPr>
          </w:p>
        </w:tc>
        <w:tc>
          <w:tcPr>
            <w:tcW w:w="259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Российская электронная школа </w:t>
            </w:r>
            <w:hyperlink r:id="rId1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resh</w:t>
              </w:r>
              <w:r w:rsidRPr="008C53F1">
                <w:rPr>
                  <w:rFonts w:ascii="Times New Roman" w:hAnsi="Times New Roman"/>
                  <w:color w:val="0000FF"/>
                  <w:u w:val="single"/>
                  <w:lang w:val="ru-RU"/>
                </w:rPr>
                <w:t>.</w:t>
              </w:r>
              <w:r>
                <w:rPr>
                  <w:rFonts w:ascii="Times New Roman" w:hAnsi="Times New Roman"/>
                  <w:color w:val="0000FF"/>
                  <w:u w:val="single"/>
                </w:rPr>
                <w:t>edu</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subject</w:t>
              </w:r>
              <w:r w:rsidRPr="008C53F1">
                <w:rPr>
                  <w:rFonts w:ascii="Times New Roman" w:hAnsi="Times New Roman"/>
                  <w:color w:val="0000FF"/>
                  <w:u w:val="single"/>
                  <w:lang w:val="ru-RU"/>
                </w:rPr>
                <w:t>/32/1/</w:t>
              </w:r>
            </w:hyperlink>
          </w:p>
        </w:tc>
      </w:tr>
      <w:tr w:rsidR="006A4DD2" w:rsidRPr="008C53F1">
        <w:trPr>
          <w:trHeight w:val="144"/>
          <w:tblCellSpacing w:w="0" w:type="dxa"/>
        </w:trPr>
        <w:tc>
          <w:tcPr>
            <w:tcW w:w="492" w:type="dxa"/>
            <w:tcMar>
              <w:top w:w="50" w:type="dxa"/>
              <w:left w:w="100" w:type="dxa"/>
            </w:tcMar>
            <w:vAlign w:val="center"/>
          </w:tcPr>
          <w:p w:rsidR="006A4DD2" w:rsidRDefault="00F16002">
            <w:pPr>
              <w:spacing w:after="0"/>
            </w:pPr>
            <w:r>
              <w:rPr>
                <w:rFonts w:ascii="Times New Roman" w:hAnsi="Times New Roman"/>
                <w:color w:val="000000"/>
                <w:sz w:val="24"/>
              </w:rPr>
              <w:t>2.5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6A4DD2" w:rsidRDefault="006A4DD2">
            <w:pPr>
              <w:spacing w:after="0"/>
              <w:ind w:left="135"/>
              <w:jc w:val="center"/>
            </w:pPr>
          </w:p>
        </w:tc>
        <w:tc>
          <w:tcPr>
            <w:tcW w:w="1768" w:type="dxa"/>
            <w:tcMar>
              <w:top w:w="50" w:type="dxa"/>
              <w:left w:w="100" w:type="dxa"/>
            </w:tcMar>
            <w:vAlign w:val="center"/>
          </w:tcPr>
          <w:p w:rsidR="006A4DD2" w:rsidRDefault="006A4DD2">
            <w:pPr>
              <w:spacing w:after="0"/>
              <w:ind w:left="135"/>
              <w:jc w:val="center"/>
            </w:pPr>
          </w:p>
        </w:tc>
        <w:tc>
          <w:tcPr>
            <w:tcW w:w="259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Российская электронная школа </w:t>
            </w:r>
            <w:hyperlink r:id="rId1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resh</w:t>
              </w:r>
              <w:r w:rsidRPr="008C53F1">
                <w:rPr>
                  <w:rFonts w:ascii="Times New Roman" w:hAnsi="Times New Roman"/>
                  <w:color w:val="0000FF"/>
                  <w:u w:val="single"/>
                  <w:lang w:val="ru-RU"/>
                </w:rPr>
                <w:t>.</w:t>
              </w:r>
              <w:r>
                <w:rPr>
                  <w:rFonts w:ascii="Times New Roman" w:hAnsi="Times New Roman"/>
                  <w:color w:val="0000FF"/>
                  <w:u w:val="single"/>
                </w:rPr>
                <w:t>edu</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subject</w:t>
              </w:r>
              <w:r w:rsidRPr="008C53F1">
                <w:rPr>
                  <w:rFonts w:ascii="Times New Roman" w:hAnsi="Times New Roman"/>
                  <w:color w:val="0000FF"/>
                  <w:u w:val="single"/>
                  <w:lang w:val="ru-RU"/>
                </w:rPr>
                <w:t>/32/1/</w:t>
              </w:r>
            </w:hyperlink>
          </w:p>
        </w:tc>
      </w:tr>
      <w:tr w:rsidR="006A4DD2" w:rsidRPr="008C53F1">
        <w:trPr>
          <w:trHeight w:val="144"/>
          <w:tblCellSpacing w:w="0" w:type="dxa"/>
        </w:trPr>
        <w:tc>
          <w:tcPr>
            <w:tcW w:w="492" w:type="dxa"/>
            <w:tcMar>
              <w:top w:w="50" w:type="dxa"/>
              <w:left w:w="100" w:type="dxa"/>
            </w:tcMar>
            <w:vAlign w:val="center"/>
          </w:tcPr>
          <w:p w:rsidR="006A4DD2" w:rsidRDefault="00F16002">
            <w:pPr>
              <w:spacing w:after="0"/>
            </w:pPr>
            <w:r>
              <w:rPr>
                <w:rFonts w:ascii="Times New Roman" w:hAnsi="Times New Roman"/>
                <w:color w:val="000000"/>
                <w:sz w:val="24"/>
              </w:rPr>
              <w:t>2.6</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A4DD2" w:rsidRDefault="006A4DD2">
            <w:pPr>
              <w:spacing w:after="0"/>
              <w:ind w:left="135"/>
              <w:jc w:val="center"/>
            </w:pPr>
          </w:p>
        </w:tc>
        <w:tc>
          <w:tcPr>
            <w:tcW w:w="1768" w:type="dxa"/>
            <w:tcMar>
              <w:top w:w="50" w:type="dxa"/>
              <w:left w:w="100" w:type="dxa"/>
            </w:tcMar>
            <w:vAlign w:val="center"/>
          </w:tcPr>
          <w:p w:rsidR="006A4DD2" w:rsidRDefault="006A4DD2">
            <w:pPr>
              <w:spacing w:after="0"/>
              <w:ind w:left="135"/>
              <w:jc w:val="center"/>
            </w:pPr>
          </w:p>
        </w:tc>
        <w:tc>
          <w:tcPr>
            <w:tcW w:w="259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Российская электронная школа </w:t>
            </w:r>
            <w:hyperlink r:id="rId1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resh</w:t>
              </w:r>
              <w:r w:rsidRPr="008C53F1">
                <w:rPr>
                  <w:rFonts w:ascii="Times New Roman" w:hAnsi="Times New Roman"/>
                  <w:color w:val="0000FF"/>
                  <w:u w:val="single"/>
                  <w:lang w:val="ru-RU"/>
                </w:rPr>
                <w:t>.</w:t>
              </w:r>
              <w:r>
                <w:rPr>
                  <w:rFonts w:ascii="Times New Roman" w:hAnsi="Times New Roman"/>
                  <w:color w:val="0000FF"/>
                  <w:u w:val="single"/>
                </w:rPr>
                <w:t>edu</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subject</w:t>
              </w:r>
              <w:r w:rsidRPr="008C53F1">
                <w:rPr>
                  <w:rFonts w:ascii="Times New Roman" w:hAnsi="Times New Roman"/>
                  <w:color w:val="0000FF"/>
                  <w:u w:val="single"/>
                  <w:lang w:val="ru-RU"/>
                </w:rPr>
                <w:t>/32/1/</w:t>
              </w:r>
            </w:hyperlink>
          </w:p>
        </w:tc>
      </w:tr>
      <w:tr w:rsidR="006A4DD2" w:rsidRPr="008C53F1">
        <w:trPr>
          <w:trHeight w:val="144"/>
          <w:tblCellSpacing w:w="0" w:type="dxa"/>
        </w:trPr>
        <w:tc>
          <w:tcPr>
            <w:tcW w:w="492" w:type="dxa"/>
            <w:tcMar>
              <w:top w:w="50" w:type="dxa"/>
              <w:left w:w="100" w:type="dxa"/>
            </w:tcMar>
            <w:vAlign w:val="center"/>
          </w:tcPr>
          <w:p w:rsidR="006A4DD2" w:rsidRDefault="00F16002">
            <w:pPr>
              <w:spacing w:after="0"/>
            </w:pPr>
            <w:r>
              <w:rPr>
                <w:rFonts w:ascii="Times New Roman" w:hAnsi="Times New Roman"/>
                <w:color w:val="000000"/>
                <w:sz w:val="24"/>
              </w:rPr>
              <w:t>2.7</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A4DD2" w:rsidRDefault="006A4DD2">
            <w:pPr>
              <w:spacing w:after="0"/>
              <w:ind w:left="135"/>
              <w:jc w:val="center"/>
            </w:pPr>
          </w:p>
        </w:tc>
        <w:tc>
          <w:tcPr>
            <w:tcW w:w="1768" w:type="dxa"/>
            <w:tcMar>
              <w:top w:w="50" w:type="dxa"/>
              <w:left w:w="100" w:type="dxa"/>
            </w:tcMar>
            <w:vAlign w:val="center"/>
          </w:tcPr>
          <w:p w:rsidR="006A4DD2" w:rsidRDefault="006A4DD2">
            <w:pPr>
              <w:spacing w:after="0"/>
              <w:ind w:left="135"/>
              <w:jc w:val="center"/>
            </w:pPr>
          </w:p>
        </w:tc>
        <w:tc>
          <w:tcPr>
            <w:tcW w:w="259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Российская электронная школа </w:t>
            </w:r>
            <w:hyperlink r:id="rId1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resh</w:t>
              </w:r>
              <w:r w:rsidRPr="008C53F1">
                <w:rPr>
                  <w:rFonts w:ascii="Times New Roman" w:hAnsi="Times New Roman"/>
                  <w:color w:val="0000FF"/>
                  <w:u w:val="single"/>
                  <w:lang w:val="ru-RU"/>
                </w:rPr>
                <w:t>.</w:t>
              </w:r>
              <w:r>
                <w:rPr>
                  <w:rFonts w:ascii="Times New Roman" w:hAnsi="Times New Roman"/>
                  <w:color w:val="0000FF"/>
                  <w:u w:val="single"/>
                </w:rPr>
                <w:t>edu</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subject</w:t>
              </w:r>
              <w:r w:rsidRPr="008C53F1">
                <w:rPr>
                  <w:rFonts w:ascii="Times New Roman" w:hAnsi="Times New Roman"/>
                  <w:color w:val="0000FF"/>
                  <w:u w:val="single"/>
                  <w:lang w:val="ru-RU"/>
                </w:rPr>
                <w:t>/32/1/</w:t>
              </w:r>
            </w:hyperlink>
          </w:p>
        </w:tc>
      </w:tr>
      <w:tr w:rsidR="006A4DD2" w:rsidRPr="008C53F1">
        <w:trPr>
          <w:trHeight w:val="144"/>
          <w:tblCellSpacing w:w="0" w:type="dxa"/>
        </w:trPr>
        <w:tc>
          <w:tcPr>
            <w:tcW w:w="492" w:type="dxa"/>
            <w:tcMar>
              <w:top w:w="50" w:type="dxa"/>
              <w:left w:w="100" w:type="dxa"/>
            </w:tcMar>
            <w:vAlign w:val="center"/>
          </w:tcPr>
          <w:p w:rsidR="006A4DD2" w:rsidRDefault="00F16002">
            <w:pPr>
              <w:spacing w:after="0"/>
            </w:pPr>
            <w:r>
              <w:rPr>
                <w:rFonts w:ascii="Times New Roman" w:hAnsi="Times New Roman"/>
                <w:color w:val="000000"/>
                <w:sz w:val="24"/>
              </w:rPr>
              <w:t>2.8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A4DD2" w:rsidRDefault="006A4DD2">
            <w:pPr>
              <w:spacing w:after="0"/>
              <w:ind w:left="135"/>
              <w:jc w:val="center"/>
            </w:pPr>
          </w:p>
        </w:tc>
        <w:tc>
          <w:tcPr>
            <w:tcW w:w="1768" w:type="dxa"/>
            <w:tcMar>
              <w:top w:w="50" w:type="dxa"/>
              <w:left w:w="100" w:type="dxa"/>
            </w:tcMar>
            <w:vAlign w:val="center"/>
          </w:tcPr>
          <w:p w:rsidR="006A4DD2" w:rsidRDefault="006A4DD2">
            <w:pPr>
              <w:spacing w:after="0"/>
              <w:ind w:left="135"/>
              <w:jc w:val="center"/>
            </w:pPr>
          </w:p>
        </w:tc>
        <w:tc>
          <w:tcPr>
            <w:tcW w:w="259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Российская электронная школа </w:t>
            </w:r>
            <w:hyperlink r:id="rId1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resh</w:t>
              </w:r>
              <w:r w:rsidRPr="008C53F1">
                <w:rPr>
                  <w:rFonts w:ascii="Times New Roman" w:hAnsi="Times New Roman"/>
                  <w:color w:val="0000FF"/>
                  <w:u w:val="single"/>
                  <w:lang w:val="ru-RU"/>
                </w:rPr>
                <w:t>.</w:t>
              </w:r>
              <w:r>
                <w:rPr>
                  <w:rFonts w:ascii="Times New Roman" w:hAnsi="Times New Roman"/>
                  <w:color w:val="0000FF"/>
                  <w:u w:val="single"/>
                </w:rPr>
                <w:t>edu</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subject</w:t>
              </w:r>
              <w:r w:rsidRPr="008C53F1">
                <w:rPr>
                  <w:rFonts w:ascii="Times New Roman" w:hAnsi="Times New Roman"/>
                  <w:color w:val="0000FF"/>
                  <w:u w:val="single"/>
                  <w:lang w:val="ru-RU"/>
                </w:rPr>
                <w:t>/32/1/</w:t>
              </w:r>
            </w:hyperlink>
          </w:p>
        </w:tc>
      </w:tr>
      <w:tr w:rsidR="006A4DD2">
        <w:trPr>
          <w:trHeight w:val="144"/>
          <w:tblCellSpacing w:w="0" w:type="dxa"/>
        </w:trPr>
        <w:tc>
          <w:tcPr>
            <w:tcW w:w="0" w:type="auto"/>
            <w:gridSpan w:val="2"/>
            <w:tcMar>
              <w:top w:w="50" w:type="dxa"/>
              <w:left w:w="100" w:type="dxa"/>
            </w:tcMar>
            <w:vAlign w:val="center"/>
          </w:tcPr>
          <w:p w:rsidR="006A4DD2" w:rsidRDefault="00F1600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A4DD2" w:rsidRDefault="006A4DD2"/>
        </w:tc>
      </w:tr>
      <w:tr w:rsidR="006A4DD2">
        <w:trPr>
          <w:trHeight w:val="144"/>
          <w:tblCellSpacing w:w="0" w:type="dxa"/>
        </w:trPr>
        <w:tc>
          <w:tcPr>
            <w:tcW w:w="0" w:type="auto"/>
            <w:gridSpan w:val="2"/>
            <w:tcMar>
              <w:top w:w="50" w:type="dxa"/>
              <w:left w:w="100" w:type="dxa"/>
            </w:tcMar>
            <w:vAlign w:val="center"/>
          </w:tcPr>
          <w:p w:rsidR="006A4DD2" w:rsidRDefault="00F16002">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6A4DD2" w:rsidRDefault="006A4DD2">
            <w:pPr>
              <w:spacing w:after="0"/>
              <w:ind w:left="135"/>
              <w:jc w:val="center"/>
            </w:pPr>
          </w:p>
        </w:tc>
        <w:tc>
          <w:tcPr>
            <w:tcW w:w="1768" w:type="dxa"/>
            <w:tcMar>
              <w:top w:w="50" w:type="dxa"/>
              <w:left w:w="100" w:type="dxa"/>
            </w:tcMar>
            <w:vAlign w:val="center"/>
          </w:tcPr>
          <w:p w:rsidR="006A4DD2" w:rsidRDefault="006A4DD2">
            <w:pPr>
              <w:spacing w:after="0"/>
              <w:ind w:left="135"/>
              <w:jc w:val="center"/>
            </w:pPr>
          </w:p>
        </w:tc>
        <w:tc>
          <w:tcPr>
            <w:tcW w:w="2599" w:type="dxa"/>
            <w:tcMar>
              <w:top w:w="50" w:type="dxa"/>
              <w:left w:w="100" w:type="dxa"/>
            </w:tcMar>
            <w:vAlign w:val="center"/>
          </w:tcPr>
          <w:p w:rsidR="006A4DD2" w:rsidRDefault="006A4DD2">
            <w:pPr>
              <w:spacing w:after="0"/>
              <w:ind w:left="135"/>
            </w:pPr>
          </w:p>
        </w:tc>
      </w:tr>
      <w:tr w:rsidR="006A4DD2">
        <w:trPr>
          <w:trHeight w:val="144"/>
          <w:tblCellSpacing w:w="0" w:type="dxa"/>
        </w:trPr>
        <w:tc>
          <w:tcPr>
            <w:tcW w:w="0" w:type="auto"/>
            <w:gridSpan w:val="2"/>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6A4DD2" w:rsidRDefault="006A4DD2"/>
        </w:tc>
      </w:tr>
    </w:tbl>
    <w:p w:rsidR="006A4DD2" w:rsidRDefault="006A4DD2">
      <w:pPr>
        <w:sectPr w:rsidR="006A4DD2">
          <w:pgSz w:w="16383" w:h="11906" w:orient="landscape"/>
          <w:pgMar w:top="1134" w:right="850" w:bottom="1134" w:left="1701" w:header="720" w:footer="720" w:gutter="0"/>
          <w:cols w:space="720"/>
        </w:sectPr>
      </w:pPr>
    </w:p>
    <w:p w:rsidR="006A4DD2" w:rsidRDefault="00F16002">
      <w:pPr>
        <w:spacing w:after="0"/>
        <w:ind w:left="120"/>
      </w:pPr>
      <w:r>
        <w:rPr>
          <w:rFonts w:ascii="Times New Roman" w:hAnsi="Times New Roman"/>
          <w:b/>
          <w:color w:val="000000"/>
          <w:sz w:val="28"/>
        </w:rPr>
        <w:lastRenderedPageBreak/>
        <w:t xml:space="preserve"> 2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1"/>
        <w:gridCol w:w="4692"/>
        <w:gridCol w:w="1518"/>
        <w:gridCol w:w="1843"/>
        <w:gridCol w:w="1912"/>
        <w:gridCol w:w="2615"/>
      </w:tblGrid>
      <w:tr w:rsidR="006A4DD2">
        <w:trPr>
          <w:trHeight w:val="144"/>
          <w:tblCellSpacing w:w="0" w:type="dxa"/>
        </w:trPr>
        <w:tc>
          <w:tcPr>
            <w:tcW w:w="456"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 п/п </w:t>
            </w:r>
          </w:p>
          <w:p w:rsidR="006A4DD2" w:rsidRDefault="006A4DD2">
            <w:pPr>
              <w:spacing w:after="0"/>
              <w:ind w:left="135"/>
            </w:pPr>
          </w:p>
        </w:tc>
        <w:tc>
          <w:tcPr>
            <w:tcW w:w="3168"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Наименование разделов и тем программы </w:t>
            </w:r>
          </w:p>
          <w:p w:rsidR="006A4DD2" w:rsidRDefault="006A4DD2">
            <w:pPr>
              <w:spacing w:after="0"/>
              <w:ind w:left="135"/>
            </w:pPr>
          </w:p>
        </w:tc>
        <w:tc>
          <w:tcPr>
            <w:tcW w:w="0" w:type="auto"/>
            <w:gridSpan w:val="3"/>
            <w:tcMar>
              <w:top w:w="50" w:type="dxa"/>
              <w:left w:w="100" w:type="dxa"/>
            </w:tcMar>
            <w:vAlign w:val="center"/>
          </w:tcPr>
          <w:p w:rsidR="006A4DD2" w:rsidRDefault="00F1600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Электронные (цифровые) образовательные ресурсы </w:t>
            </w:r>
          </w:p>
          <w:p w:rsidR="006A4DD2" w:rsidRDefault="006A4DD2">
            <w:pPr>
              <w:spacing w:after="0"/>
              <w:ind w:left="135"/>
            </w:pPr>
          </w:p>
        </w:tc>
      </w:tr>
      <w:tr w:rsidR="006A4DD2">
        <w:trPr>
          <w:trHeight w:val="144"/>
          <w:tblCellSpacing w:w="0" w:type="dxa"/>
        </w:trPr>
        <w:tc>
          <w:tcPr>
            <w:tcW w:w="0" w:type="auto"/>
            <w:vMerge/>
            <w:tcBorders>
              <w:top w:val="nil"/>
            </w:tcBorders>
            <w:tcMar>
              <w:top w:w="50" w:type="dxa"/>
              <w:left w:w="100" w:type="dxa"/>
            </w:tcMar>
          </w:tcPr>
          <w:p w:rsidR="006A4DD2" w:rsidRDefault="006A4DD2"/>
        </w:tc>
        <w:tc>
          <w:tcPr>
            <w:tcW w:w="0" w:type="auto"/>
            <w:vMerge/>
            <w:tcBorders>
              <w:top w:val="nil"/>
            </w:tcBorders>
            <w:tcMar>
              <w:top w:w="50" w:type="dxa"/>
              <w:left w:w="100" w:type="dxa"/>
            </w:tcMar>
          </w:tcPr>
          <w:p w:rsidR="006A4DD2" w:rsidRDefault="006A4DD2"/>
        </w:tc>
        <w:tc>
          <w:tcPr>
            <w:tcW w:w="966"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Всего </w:t>
            </w:r>
          </w:p>
          <w:p w:rsidR="006A4DD2" w:rsidRDefault="006A4DD2">
            <w:pPr>
              <w:spacing w:after="0"/>
              <w:ind w:left="135"/>
            </w:pPr>
          </w:p>
        </w:tc>
        <w:tc>
          <w:tcPr>
            <w:tcW w:w="1687"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Контрольные работы </w:t>
            </w:r>
          </w:p>
          <w:p w:rsidR="006A4DD2" w:rsidRDefault="006A4DD2">
            <w:pPr>
              <w:spacing w:after="0"/>
              <w:ind w:left="135"/>
            </w:pPr>
          </w:p>
        </w:tc>
        <w:tc>
          <w:tcPr>
            <w:tcW w:w="1774"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Практические работы </w:t>
            </w:r>
          </w:p>
          <w:p w:rsidR="006A4DD2" w:rsidRDefault="006A4DD2">
            <w:pPr>
              <w:spacing w:after="0"/>
              <w:ind w:left="135"/>
            </w:pPr>
          </w:p>
        </w:tc>
        <w:tc>
          <w:tcPr>
            <w:tcW w:w="0" w:type="auto"/>
            <w:vMerge/>
            <w:tcBorders>
              <w:top w:val="nil"/>
            </w:tcBorders>
            <w:tcMar>
              <w:top w:w="50" w:type="dxa"/>
              <w:left w:w="100" w:type="dxa"/>
            </w:tcMar>
          </w:tcPr>
          <w:p w:rsidR="006A4DD2" w:rsidRDefault="006A4DD2"/>
        </w:tc>
      </w:tr>
      <w:tr w:rsidR="006A4DD2">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1</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A4DD2" w:rsidRDefault="006A4DD2">
            <w:pPr>
              <w:spacing w:after="0"/>
              <w:ind w:left="135"/>
              <w:jc w:val="center"/>
            </w:pP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Default="006A4DD2">
            <w:pPr>
              <w:spacing w:after="0"/>
              <w:ind w:left="135"/>
            </w:pPr>
          </w:p>
        </w:tc>
      </w:tr>
      <w:tr w:rsidR="006A4DD2">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2</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Default="006A4DD2">
            <w:pPr>
              <w:spacing w:after="0"/>
              <w:ind w:left="135"/>
            </w:pPr>
          </w:p>
        </w:tc>
      </w:tr>
      <w:tr w:rsidR="006A4DD2">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Default="006A4DD2">
            <w:pPr>
              <w:spacing w:after="0"/>
              <w:ind w:left="135"/>
            </w:pPr>
          </w:p>
        </w:tc>
      </w:tr>
      <w:tr w:rsidR="006A4DD2">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4</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Default="006A4DD2">
            <w:pPr>
              <w:spacing w:after="0"/>
              <w:ind w:left="135"/>
            </w:pPr>
          </w:p>
        </w:tc>
      </w:tr>
      <w:tr w:rsidR="006A4DD2">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5</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6A4DD2" w:rsidRDefault="006A4DD2">
            <w:pPr>
              <w:spacing w:after="0"/>
              <w:ind w:left="135"/>
              <w:jc w:val="center"/>
            </w:pP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Default="006A4DD2">
            <w:pPr>
              <w:spacing w:after="0"/>
              <w:ind w:left="135"/>
            </w:pPr>
          </w:p>
        </w:tc>
      </w:tr>
      <w:tr w:rsidR="006A4DD2">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Default="006A4DD2">
            <w:pPr>
              <w:spacing w:after="0"/>
              <w:ind w:left="135"/>
            </w:pPr>
          </w:p>
        </w:tc>
      </w:tr>
      <w:tr w:rsidR="006A4DD2">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7</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Default="006A4DD2">
            <w:pPr>
              <w:spacing w:after="0"/>
              <w:ind w:left="135"/>
            </w:pPr>
          </w:p>
        </w:tc>
      </w:tr>
      <w:tr w:rsidR="006A4DD2">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Default="006A4DD2">
            <w:pPr>
              <w:spacing w:after="0"/>
              <w:ind w:left="135"/>
            </w:pPr>
          </w:p>
        </w:tc>
      </w:tr>
      <w:tr w:rsidR="006A4DD2">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 наших </w:t>
            </w:r>
            <w:r w:rsidRPr="008C53F1">
              <w:rPr>
                <w:rFonts w:ascii="Times New Roman" w:hAnsi="Times New Roman"/>
                <w:color w:val="000000"/>
                <w:sz w:val="24"/>
                <w:lang w:val="ru-RU"/>
              </w:rPr>
              <w:t>близких, о семье</w:t>
            </w:r>
          </w:p>
        </w:tc>
        <w:tc>
          <w:tcPr>
            <w:tcW w:w="966"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Default="006A4DD2">
            <w:pPr>
              <w:spacing w:after="0"/>
              <w:ind w:left="135"/>
            </w:pPr>
          </w:p>
        </w:tc>
      </w:tr>
      <w:tr w:rsidR="006A4DD2">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10</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Default="006A4DD2">
            <w:pPr>
              <w:spacing w:after="0"/>
              <w:ind w:left="135"/>
            </w:pPr>
          </w:p>
        </w:tc>
      </w:tr>
      <w:tr w:rsidR="006A4DD2">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11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6A4DD2" w:rsidRDefault="006A4DD2">
            <w:pPr>
              <w:spacing w:after="0"/>
              <w:ind w:left="135"/>
              <w:jc w:val="center"/>
            </w:pP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Default="006A4DD2">
            <w:pPr>
              <w:spacing w:after="0"/>
              <w:ind w:left="135"/>
            </w:pPr>
          </w:p>
        </w:tc>
      </w:tr>
      <w:tr w:rsidR="006A4DD2">
        <w:trPr>
          <w:trHeight w:val="144"/>
          <w:tblCellSpacing w:w="0" w:type="dxa"/>
        </w:trPr>
        <w:tc>
          <w:tcPr>
            <w:tcW w:w="0" w:type="auto"/>
            <w:gridSpan w:val="2"/>
            <w:tcMar>
              <w:top w:w="50" w:type="dxa"/>
              <w:left w:w="100" w:type="dxa"/>
            </w:tcMar>
            <w:vAlign w:val="center"/>
          </w:tcPr>
          <w:p w:rsidR="006A4DD2" w:rsidRDefault="00F16002">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Default="006A4DD2">
            <w:pPr>
              <w:spacing w:after="0"/>
              <w:ind w:left="135"/>
            </w:pPr>
          </w:p>
        </w:tc>
      </w:tr>
      <w:tr w:rsidR="006A4DD2">
        <w:trPr>
          <w:trHeight w:val="144"/>
          <w:tblCellSpacing w:w="0" w:type="dxa"/>
        </w:trPr>
        <w:tc>
          <w:tcPr>
            <w:tcW w:w="0" w:type="auto"/>
            <w:gridSpan w:val="2"/>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A4DD2" w:rsidRDefault="006A4DD2"/>
        </w:tc>
      </w:tr>
    </w:tbl>
    <w:p w:rsidR="006A4DD2" w:rsidRDefault="006A4DD2">
      <w:pPr>
        <w:sectPr w:rsidR="006A4DD2">
          <w:pgSz w:w="16383" w:h="11906" w:orient="landscape"/>
          <w:pgMar w:top="1134" w:right="850" w:bottom="1134" w:left="1701" w:header="720" w:footer="720" w:gutter="0"/>
          <w:cols w:space="720"/>
        </w:sectPr>
      </w:pPr>
    </w:p>
    <w:p w:rsidR="006A4DD2" w:rsidRDefault="00F16002">
      <w:pPr>
        <w:spacing w:after="0"/>
        <w:ind w:left="120"/>
      </w:pPr>
      <w:r>
        <w:rPr>
          <w:rFonts w:ascii="Times New Roman" w:hAnsi="Times New Roman"/>
          <w:b/>
          <w:color w:val="000000"/>
          <w:sz w:val="28"/>
        </w:rPr>
        <w:lastRenderedPageBreak/>
        <w:t xml:space="preserve"> 3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1"/>
        <w:gridCol w:w="4692"/>
        <w:gridCol w:w="1518"/>
        <w:gridCol w:w="1843"/>
        <w:gridCol w:w="1912"/>
        <w:gridCol w:w="2826"/>
      </w:tblGrid>
      <w:tr w:rsidR="006A4DD2">
        <w:trPr>
          <w:trHeight w:val="144"/>
          <w:tblCellSpacing w:w="0" w:type="dxa"/>
        </w:trPr>
        <w:tc>
          <w:tcPr>
            <w:tcW w:w="456"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 п/п </w:t>
            </w:r>
          </w:p>
          <w:p w:rsidR="006A4DD2" w:rsidRDefault="006A4DD2">
            <w:pPr>
              <w:spacing w:after="0"/>
              <w:ind w:left="135"/>
            </w:pPr>
          </w:p>
        </w:tc>
        <w:tc>
          <w:tcPr>
            <w:tcW w:w="3168"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Наименование разделов и тем программы </w:t>
            </w:r>
          </w:p>
          <w:p w:rsidR="006A4DD2" w:rsidRDefault="006A4DD2">
            <w:pPr>
              <w:spacing w:after="0"/>
              <w:ind w:left="135"/>
            </w:pPr>
          </w:p>
        </w:tc>
        <w:tc>
          <w:tcPr>
            <w:tcW w:w="0" w:type="auto"/>
            <w:gridSpan w:val="3"/>
            <w:tcMar>
              <w:top w:w="50" w:type="dxa"/>
              <w:left w:w="100" w:type="dxa"/>
            </w:tcMar>
            <w:vAlign w:val="center"/>
          </w:tcPr>
          <w:p w:rsidR="006A4DD2" w:rsidRDefault="00F1600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Электронные (цифровые) образовательные ресурсы </w:t>
            </w:r>
          </w:p>
          <w:p w:rsidR="006A4DD2" w:rsidRDefault="006A4DD2">
            <w:pPr>
              <w:spacing w:after="0"/>
              <w:ind w:left="135"/>
            </w:pPr>
          </w:p>
        </w:tc>
      </w:tr>
      <w:tr w:rsidR="006A4DD2">
        <w:trPr>
          <w:trHeight w:val="144"/>
          <w:tblCellSpacing w:w="0" w:type="dxa"/>
        </w:trPr>
        <w:tc>
          <w:tcPr>
            <w:tcW w:w="0" w:type="auto"/>
            <w:vMerge/>
            <w:tcBorders>
              <w:top w:val="nil"/>
            </w:tcBorders>
            <w:tcMar>
              <w:top w:w="50" w:type="dxa"/>
              <w:left w:w="100" w:type="dxa"/>
            </w:tcMar>
          </w:tcPr>
          <w:p w:rsidR="006A4DD2" w:rsidRDefault="006A4DD2"/>
        </w:tc>
        <w:tc>
          <w:tcPr>
            <w:tcW w:w="0" w:type="auto"/>
            <w:vMerge/>
            <w:tcBorders>
              <w:top w:val="nil"/>
            </w:tcBorders>
            <w:tcMar>
              <w:top w:w="50" w:type="dxa"/>
              <w:left w:w="100" w:type="dxa"/>
            </w:tcMar>
          </w:tcPr>
          <w:p w:rsidR="006A4DD2" w:rsidRDefault="006A4DD2"/>
        </w:tc>
        <w:tc>
          <w:tcPr>
            <w:tcW w:w="966"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Всего </w:t>
            </w:r>
          </w:p>
          <w:p w:rsidR="006A4DD2" w:rsidRDefault="006A4DD2">
            <w:pPr>
              <w:spacing w:after="0"/>
              <w:ind w:left="135"/>
            </w:pPr>
          </w:p>
        </w:tc>
        <w:tc>
          <w:tcPr>
            <w:tcW w:w="1687"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Контрольные работы </w:t>
            </w:r>
          </w:p>
          <w:p w:rsidR="006A4DD2" w:rsidRDefault="006A4DD2">
            <w:pPr>
              <w:spacing w:after="0"/>
              <w:ind w:left="135"/>
            </w:pPr>
          </w:p>
        </w:tc>
        <w:tc>
          <w:tcPr>
            <w:tcW w:w="1774"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Практические работы </w:t>
            </w:r>
          </w:p>
          <w:p w:rsidR="006A4DD2" w:rsidRDefault="006A4DD2">
            <w:pPr>
              <w:spacing w:after="0"/>
              <w:ind w:left="135"/>
            </w:pPr>
          </w:p>
        </w:tc>
        <w:tc>
          <w:tcPr>
            <w:tcW w:w="0" w:type="auto"/>
            <w:vMerge/>
            <w:tcBorders>
              <w:top w:val="nil"/>
            </w:tcBorders>
            <w:tcMar>
              <w:top w:w="50" w:type="dxa"/>
              <w:left w:w="100" w:type="dxa"/>
            </w:tcMar>
          </w:tcPr>
          <w:p w:rsidR="006A4DD2" w:rsidRDefault="006A4DD2"/>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6A4DD2" w:rsidRDefault="006A4DD2">
            <w:pPr>
              <w:spacing w:after="0"/>
              <w:ind w:left="135"/>
              <w:jc w:val="center"/>
            </w:pP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411</w:t>
              </w:r>
              <w:r>
                <w:rPr>
                  <w:rFonts w:ascii="Times New Roman" w:hAnsi="Times New Roman"/>
                  <w:color w:val="0000FF"/>
                  <w:u w:val="single"/>
                </w:rPr>
                <w:t>a</w:t>
              </w:r>
              <w:r w:rsidRPr="008C53F1">
                <w:rPr>
                  <w:rFonts w:ascii="Times New Roman" w:hAnsi="Times New Roman"/>
                  <w:color w:val="0000FF"/>
                  <w:u w:val="single"/>
                  <w:lang w:val="ru-RU"/>
                </w:rPr>
                <w:t>40</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2</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411</w:t>
              </w:r>
              <w:r>
                <w:rPr>
                  <w:rFonts w:ascii="Times New Roman" w:hAnsi="Times New Roman"/>
                  <w:color w:val="0000FF"/>
                  <w:u w:val="single"/>
                </w:rPr>
                <w:t>a</w:t>
              </w:r>
              <w:r w:rsidRPr="008C53F1">
                <w:rPr>
                  <w:rFonts w:ascii="Times New Roman" w:hAnsi="Times New Roman"/>
                  <w:color w:val="0000FF"/>
                  <w:u w:val="single"/>
                  <w:lang w:val="ru-RU"/>
                </w:rPr>
                <w:t>40</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3</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A4DD2" w:rsidRDefault="006A4DD2">
            <w:pPr>
              <w:spacing w:after="0"/>
              <w:ind w:left="135"/>
              <w:jc w:val="center"/>
            </w:pP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411</w:t>
              </w:r>
              <w:r>
                <w:rPr>
                  <w:rFonts w:ascii="Times New Roman" w:hAnsi="Times New Roman"/>
                  <w:color w:val="0000FF"/>
                  <w:u w:val="single"/>
                </w:rPr>
                <w:t>a</w:t>
              </w:r>
              <w:r w:rsidRPr="008C53F1">
                <w:rPr>
                  <w:rFonts w:ascii="Times New Roman" w:hAnsi="Times New Roman"/>
                  <w:color w:val="0000FF"/>
                  <w:u w:val="single"/>
                  <w:lang w:val="ru-RU"/>
                </w:rPr>
                <w:t>40</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4</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411</w:t>
              </w:r>
              <w:r>
                <w:rPr>
                  <w:rFonts w:ascii="Times New Roman" w:hAnsi="Times New Roman"/>
                  <w:color w:val="0000FF"/>
                  <w:u w:val="single"/>
                </w:rPr>
                <w:t>a</w:t>
              </w:r>
              <w:r w:rsidRPr="008C53F1">
                <w:rPr>
                  <w:rFonts w:ascii="Times New Roman" w:hAnsi="Times New Roman"/>
                  <w:color w:val="0000FF"/>
                  <w:u w:val="single"/>
                  <w:lang w:val="ru-RU"/>
                </w:rPr>
                <w:t>40</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8C53F1">
              <w:rPr>
                <w:rFonts w:ascii="Times New Roman" w:hAnsi="Times New Roman"/>
                <w:color w:val="000000"/>
                <w:sz w:val="24"/>
                <w:lang w:val="ru-RU"/>
              </w:rPr>
              <w:t>Х века</w:t>
            </w:r>
          </w:p>
        </w:tc>
        <w:tc>
          <w:tcPr>
            <w:tcW w:w="966"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6A4DD2" w:rsidRDefault="006A4DD2">
            <w:pPr>
              <w:spacing w:after="0"/>
              <w:ind w:left="135"/>
              <w:jc w:val="center"/>
            </w:pP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411</w:t>
              </w:r>
              <w:r>
                <w:rPr>
                  <w:rFonts w:ascii="Times New Roman" w:hAnsi="Times New Roman"/>
                  <w:color w:val="0000FF"/>
                  <w:u w:val="single"/>
                </w:rPr>
                <w:t>a</w:t>
              </w:r>
              <w:r w:rsidRPr="008C53F1">
                <w:rPr>
                  <w:rFonts w:ascii="Times New Roman" w:hAnsi="Times New Roman"/>
                  <w:color w:val="0000FF"/>
                  <w:u w:val="single"/>
                  <w:lang w:val="ru-RU"/>
                </w:rPr>
                <w:t>40</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6</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411</w:t>
              </w:r>
              <w:r>
                <w:rPr>
                  <w:rFonts w:ascii="Times New Roman" w:hAnsi="Times New Roman"/>
                  <w:color w:val="0000FF"/>
                  <w:u w:val="single"/>
                </w:rPr>
                <w:t>a</w:t>
              </w:r>
              <w:r w:rsidRPr="008C53F1">
                <w:rPr>
                  <w:rFonts w:ascii="Times New Roman" w:hAnsi="Times New Roman"/>
                  <w:color w:val="0000FF"/>
                  <w:u w:val="single"/>
                  <w:lang w:val="ru-RU"/>
                </w:rPr>
                <w:t>40</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7</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6A4DD2" w:rsidRDefault="006A4DD2">
            <w:pPr>
              <w:spacing w:after="0"/>
              <w:ind w:left="135"/>
              <w:jc w:val="center"/>
            </w:pP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411</w:t>
              </w:r>
              <w:r>
                <w:rPr>
                  <w:rFonts w:ascii="Times New Roman" w:hAnsi="Times New Roman"/>
                  <w:color w:val="0000FF"/>
                  <w:u w:val="single"/>
                </w:rPr>
                <w:t>a</w:t>
              </w:r>
              <w:r w:rsidRPr="008C53F1">
                <w:rPr>
                  <w:rFonts w:ascii="Times New Roman" w:hAnsi="Times New Roman"/>
                  <w:color w:val="0000FF"/>
                  <w:u w:val="single"/>
                  <w:lang w:val="ru-RU"/>
                </w:rPr>
                <w:t>40</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8C53F1">
              <w:rPr>
                <w:rFonts w:ascii="Times New Roman" w:hAnsi="Times New Roman"/>
                <w:color w:val="000000"/>
                <w:sz w:val="24"/>
                <w:lang w:val="ru-RU"/>
              </w:rPr>
              <w:t xml:space="preserve"> века</w:t>
            </w:r>
          </w:p>
        </w:tc>
        <w:tc>
          <w:tcPr>
            <w:tcW w:w="966"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411</w:t>
              </w:r>
              <w:r>
                <w:rPr>
                  <w:rFonts w:ascii="Times New Roman" w:hAnsi="Times New Roman"/>
                  <w:color w:val="0000FF"/>
                  <w:u w:val="single"/>
                </w:rPr>
                <w:t>a</w:t>
              </w:r>
              <w:r w:rsidRPr="008C53F1">
                <w:rPr>
                  <w:rFonts w:ascii="Times New Roman" w:hAnsi="Times New Roman"/>
                  <w:color w:val="0000FF"/>
                  <w:u w:val="single"/>
                  <w:lang w:val="ru-RU"/>
                </w:rPr>
                <w:t>40</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411</w:t>
              </w:r>
              <w:r>
                <w:rPr>
                  <w:rFonts w:ascii="Times New Roman" w:hAnsi="Times New Roman"/>
                  <w:color w:val="0000FF"/>
                  <w:u w:val="single"/>
                </w:rPr>
                <w:t>a</w:t>
              </w:r>
              <w:r w:rsidRPr="008C53F1">
                <w:rPr>
                  <w:rFonts w:ascii="Times New Roman" w:hAnsi="Times New Roman"/>
                  <w:color w:val="0000FF"/>
                  <w:u w:val="single"/>
                  <w:lang w:val="ru-RU"/>
                </w:rPr>
                <w:t>40</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10</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411</w:t>
              </w:r>
              <w:r>
                <w:rPr>
                  <w:rFonts w:ascii="Times New Roman" w:hAnsi="Times New Roman"/>
                  <w:color w:val="0000FF"/>
                  <w:u w:val="single"/>
                </w:rPr>
                <w:t>a</w:t>
              </w:r>
              <w:r w:rsidRPr="008C53F1">
                <w:rPr>
                  <w:rFonts w:ascii="Times New Roman" w:hAnsi="Times New Roman"/>
                  <w:color w:val="0000FF"/>
                  <w:u w:val="single"/>
                  <w:lang w:val="ru-RU"/>
                </w:rPr>
                <w:t>40</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11</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A4DD2" w:rsidRDefault="006A4DD2">
            <w:pPr>
              <w:spacing w:after="0"/>
              <w:ind w:left="135"/>
              <w:jc w:val="center"/>
            </w:pP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411</w:t>
              </w:r>
              <w:r>
                <w:rPr>
                  <w:rFonts w:ascii="Times New Roman" w:hAnsi="Times New Roman"/>
                  <w:color w:val="0000FF"/>
                  <w:u w:val="single"/>
                </w:rPr>
                <w:t>a</w:t>
              </w:r>
              <w:r w:rsidRPr="008C53F1">
                <w:rPr>
                  <w:rFonts w:ascii="Times New Roman" w:hAnsi="Times New Roman"/>
                  <w:color w:val="0000FF"/>
                  <w:u w:val="single"/>
                  <w:lang w:val="ru-RU"/>
                </w:rPr>
                <w:t>40</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411</w:t>
              </w:r>
              <w:r>
                <w:rPr>
                  <w:rFonts w:ascii="Times New Roman" w:hAnsi="Times New Roman"/>
                  <w:color w:val="0000FF"/>
                  <w:u w:val="single"/>
                </w:rPr>
                <w:t>a</w:t>
              </w:r>
              <w:r w:rsidRPr="008C53F1">
                <w:rPr>
                  <w:rFonts w:ascii="Times New Roman" w:hAnsi="Times New Roman"/>
                  <w:color w:val="0000FF"/>
                  <w:u w:val="single"/>
                  <w:lang w:val="ru-RU"/>
                </w:rPr>
                <w:t>40</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13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6A4DD2" w:rsidRDefault="006A4DD2">
            <w:pPr>
              <w:spacing w:after="0"/>
              <w:ind w:left="135"/>
              <w:jc w:val="center"/>
            </w:pP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411</w:t>
              </w:r>
              <w:r>
                <w:rPr>
                  <w:rFonts w:ascii="Times New Roman" w:hAnsi="Times New Roman"/>
                  <w:color w:val="0000FF"/>
                  <w:u w:val="single"/>
                </w:rPr>
                <w:t>a</w:t>
              </w:r>
              <w:r w:rsidRPr="008C53F1">
                <w:rPr>
                  <w:rFonts w:ascii="Times New Roman" w:hAnsi="Times New Roman"/>
                  <w:color w:val="0000FF"/>
                  <w:u w:val="single"/>
                  <w:lang w:val="ru-RU"/>
                </w:rPr>
                <w:t>40</w:t>
              </w:r>
            </w:hyperlink>
          </w:p>
        </w:tc>
      </w:tr>
      <w:tr w:rsidR="006A4DD2">
        <w:trPr>
          <w:trHeight w:val="144"/>
          <w:tblCellSpacing w:w="0" w:type="dxa"/>
        </w:trPr>
        <w:tc>
          <w:tcPr>
            <w:tcW w:w="0" w:type="auto"/>
            <w:gridSpan w:val="2"/>
            <w:tcMar>
              <w:top w:w="50" w:type="dxa"/>
              <w:left w:w="100" w:type="dxa"/>
            </w:tcMar>
            <w:vAlign w:val="center"/>
          </w:tcPr>
          <w:p w:rsidR="006A4DD2" w:rsidRDefault="00F16002">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Default="006A4DD2">
            <w:pPr>
              <w:spacing w:after="0"/>
              <w:ind w:left="135"/>
            </w:pPr>
          </w:p>
        </w:tc>
      </w:tr>
      <w:tr w:rsidR="006A4DD2">
        <w:trPr>
          <w:trHeight w:val="144"/>
          <w:tblCellSpacing w:w="0" w:type="dxa"/>
        </w:trPr>
        <w:tc>
          <w:tcPr>
            <w:tcW w:w="0" w:type="auto"/>
            <w:gridSpan w:val="2"/>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ОБЩЕЕ КОЛИЧЕСТВО </w:t>
            </w:r>
            <w:r w:rsidRPr="008C53F1">
              <w:rPr>
                <w:rFonts w:ascii="Times New Roman" w:hAnsi="Times New Roman"/>
                <w:color w:val="000000"/>
                <w:sz w:val="24"/>
                <w:lang w:val="ru-RU"/>
              </w:rPr>
              <w:t>ЧАСОВ ПО ПРОГРАММЕ</w:t>
            </w:r>
          </w:p>
        </w:tc>
        <w:tc>
          <w:tcPr>
            <w:tcW w:w="1518"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A4DD2" w:rsidRDefault="006A4DD2"/>
        </w:tc>
      </w:tr>
    </w:tbl>
    <w:p w:rsidR="006A4DD2" w:rsidRDefault="006A4DD2">
      <w:pPr>
        <w:sectPr w:rsidR="006A4DD2">
          <w:pgSz w:w="16383" w:h="11906" w:orient="landscape"/>
          <w:pgMar w:top="1134" w:right="850" w:bottom="1134" w:left="1701" w:header="720" w:footer="720" w:gutter="0"/>
          <w:cols w:space="720"/>
        </w:sectPr>
      </w:pPr>
    </w:p>
    <w:p w:rsidR="006A4DD2" w:rsidRDefault="00F16002">
      <w:pPr>
        <w:spacing w:after="0"/>
        <w:ind w:left="120"/>
      </w:pPr>
      <w:r>
        <w:rPr>
          <w:rFonts w:ascii="Times New Roman" w:hAnsi="Times New Roman"/>
          <w:b/>
          <w:color w:val="000000"/>
          <w:sz w:val="28"/>
        </w:rPr>
        <w:lastRenderedPageBreak/>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1"/>
        <w:gridCol w:w="4692"/>
        <w:gridCol w:w="1518"/>
        <w:gridCol w:w="1843"/>
        <w:gridCol w:w="1912"/>
        <w:gridCol w:w="2802"/>
      </w:tblGrid>
      <w:tr w:rsidR="006A4DD2">
        <w:trPr>
          <w:trHeight w:val="144"/>
          <w:tblCellSpacing w:w="0" w:type="dxa"/>
        </w:trPr>
        <w:tc>
          <w:tcPr>
            <w:tcW w:w="456"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 п/п </w:t>
            </w:r>
          </w:p>
          <w:p w:rsidR="006A4DD2" w:rsidRDefault="006A4DD2">
            <w:pPr>
              <w:spacing w:after="0"/>
              <w:ind w:left="135"/>
            </w:pPr>
          </w:p>
        </w:tc>
        <w:tc>
          <w:tcPr>
            <w:tcW w:w="3168"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Наименование разделов и тем программы </w:t>
            </w:r>
          </w:p>
          <w:p w:rsidR="006A4DD2" w:rsidRDefault="006A4DD2">
            <w:pPr>
              <w:spacing w:after="0"/>
              <w:ind w:left="135"/>
            </w:pPr>
          </w:p>
        </w:tc>
        <w:tc>
          <w:tcPr>
            <w:tcW w:w="0" w:type="auto"/>
            <w:gridSpan w:val="3"/>
            <w:tcMar>
              <w:top w:w="50" w:type="dxa"/>
              <w:left w:w="100" w:type="dxa"/>
            </w:tcMar>
            <w:vAlign w:val="center"/>
          </w:tcPr>
          <w:p w:rsidR="006A4DD2" w:rsidRDefault="00F1600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Электронные (цифровые) образовательные ресурсы </w:t>
            </w:r>
          </w:p>
          <w:p w:rsidR="006A4DD2" w:rsidRDefault="006A4DD2">
            <w:pPr>
              <w:spacing w:after="0"/>
              <w:ind w:left="135"/>
            </w:pPr>
          </w:p>
        </w:tc>
      </w:tr>
      <w:tr w:rsidR="006A4DD2">
        <w:trPr>
          <w:trHeight w:val="144"/>
          <w:tblCellSpacing w:w="0" w:type="dxa"/>
        </w:trPr>
        <w:tc>
          <w:tcPr>
            <w:tcW w:w="0" w:type="auto"/>
            <w:vMerge/>
            <w:tcBorders>
              <w:top w:val="nil"/>
            </w:tcBorders>
            <w:tcMar>
              <w:top w:w="50" w:type="dxa"/>
              <w:left w:w="100" w:type="dxa"/>
            </w:tcMar>
          </w:tcPr>
          <w:p w:rsidR="006A4DD2" w:rsidRDefault="006A4DD2"/>
        </w:tc>
        <w:tc>
          <w:tcPr>
            <w:tcW w:w="0" w:type="auto"/>
            <w:vMerge/>
            <w:tcBorders>
              <w:top w:val="nil"/>
            </w:tcBorders>
            <w:tcMar>
              <w:top w:w="50" w:type="dxa"/>
              <w:left w:w="100" w:type="dxa"/>
            </w:tcMar>
          </w:tcPr>
          <w:p w:rsidR="006A4DD2" w:rsidRDefault="006A4DD2"/>
        </w:tc>
        <w:tc>
          <w:tcPr>
            <w:tcW w:w="966"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Всего </w:t>
            </w:r>
          </w:p>
          <w:p w:rsidR="006A4DD2" w:rsidRDefault="006A4DD2">
            <w:pPr>
              <w:spacing w:after="0"/>
              <w:ind w:left="135"/>
            </w:pPr>
          </w:p>
        </w:tc>
        <w:tc>
          <w:tcPr>
            <w:tcW w:w="1687"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Контрольные работы </w:t>
            </w:r>
          </w:p>
          <w:p w:rsidR="006A4DD2" w:rsidRDefault="006A4DD2">
            <w:pPr>
              <w:spacing w:after="0"/>
              <w:ind w:left="135"/>
            </w:pPr>
          </w:p>
        </w:tc>
        <w:tc>
          <w:tcPr>
            <w:tcW w:w="1774"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Практические работы </w:t>
            </w:r>
          </w:p>
          <w:p w:rsidR="006A4DD2" w:rsidRDefault="006A4DD2">
            <w:pPr>
              <w:spacing w:after="0"/>
              <w:ind w:left="135"/>
            </w:pPr>
          </w:p>
        </w:tc>
        <w:tc>
          <w:tcPr>
            <w:tcW w:w="0" w:type="auto"/>
            <w:vMerge/>
            <w:tcBorders>
              <w:top w:val="nil"/>
            </w:tcBorders>
            <w:tcMar>
              <w:top w:w="50" w:type="dxa"/>
              <w:left w:w="100" w:type="dxa"/>
            </w:tcMar>
          </w:tcPr>
          <w:p w:rsidR="006A4DD2" w:rsidRDefault="006A4DD2"/>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 Родине, героические страницы </w:t>
            </w:r>
            <w:r w:rsidRPr="008C53F1">
              <w:rPr>
                <w:rFonts w:ascii="Times New Roman" w:hAnsi="Times New Roman"/>
                <w:color w:val="000000"/>
                <w:sz w:val="24"/>
                <w:lang w:val="ru-RU"/>
              </w:rPr>
              <w:t>истории</w:t>
            </w:r>
          </w:p>
        </w:tc>
        <w:tc>
          <w:tcPr>
            <w:tcW w:w="966"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412</w:t>
              </w:r>
              <w:r>
                <w:rPr>
                  <w:rFonts w:ascii="Times New Roman" w:hAnsi="Times New Roman"/>
                  <w:color w:val="0000FF"/>
                  <w:u w:val="single"/>
                </w:rPr>
                <w:t>cec</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2</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412</w:t>
              </w:r>
              <w:r>
                <w:rPr>
                  <w:rFonts w:ascii="Times New Roman" w:hAnsi="Times New Roman"/>
                  <w:color w:val="0000FF"/>
                  <w:u w:val="single"/>
                </w:rPr>
                <w:t>cec</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3</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A4DD2" w:rsidRDefault="006A4DD2">
            <w:pPr>
              <w:spacing w:after="0"/>
              <w:ind w:left="135"/>
              <w:jc w:val="center"/>
            </w:pP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412</w:t>
              </w:r>
              <w:r>
                <w:rPr>
                  <w:rFonts w:ascii="Times New Roman" w:hAnsi="Times New Roman"/>
                  <w:color w:val="0000FF"/>
                  <w:u w:val="single"/>
                </w:rPr>
                <w:t>cec</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4</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412</w:t>
              </w:r>
              <w:r>
                <w:rPr>
                  <w:rFonts w:ascii="Times New Roman" w:hAnsi="Times New Roman"/>
                  <w:color w:val="0000FF"/>
                  <w:u w:val="single"/>
                </w:rPr>
                <w:t>cec</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5</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A4DD2" w:rsidRDefault="006A4DD2">
            <w:pPr>
              <w:spacing w:after="0"/>
              <w:ind w:left="135"/>
              <w:jc w:val="center"/>
            </w:pP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412</w:t>
              </w:r>
              <w:r>
                <w:rPr>
                  <w:rFonts w:ascii="Times New Roman" w:hAnsi="Times New Roman"/>
                  <w:color w:val="0000FF"/>
                  <w:u w:val="single"/>
                </w:rPr>
                <w:t>cec</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6</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412</w:t>
              </w:r>
              <w:r>
                <w:rPr>
                  <w:rFonts w:ascii="Times New Roman" w:hAnsi="Times New Roman"/>
                  <w:color w:val="0000FF"/>
                  <w:u w:val="single"/>
                </w:rPr>
                <w:t>cec</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7</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Картины</w:t>
            </w:r>
            <w:r w:rsidRPr="008C53F1">
              <w:rPr>
                <w:rFonts w:ascii="Times New Roman" w:hAnsi="Times New Roman"/>
                <w:color w:val="000000"/>
                <w:sz w:val="24"/>
                <w:lang w:val="ru-RU"/>
              </w:rPr>
              <w:t xml:space="preserve"> природы в творчестве поэтов и писателей Х</w:t>
            </w:r>
            <w:r>
              <w:rPr>
                <w:rFonts w:ascii="Times New Roman" w:hAnsi="Times New Roman"/>
                <w:color w:val="000000"/>
                <w:sz w:val="24"/>
              </w:rPr>
              <w:t>I</w:t>
            </w:r>
            <w:r w:rsidRPr="008C53F1">
              <w:rPr>
                <w:rFonts w:ascii="Times New Roman" w:hAnsi="Times New Roman"/>
                <w:color w:val="000000"/>
                <w:sz w:val="24"/>
                <w:lang w:val="ru-RU"/>
              </w:rPr>
              <w:t>Х века</w:t>
            </w:r>
          </w:p>
        </w:tc>
        <w:tc>
          <w:tcPr>
            <w:tcW w:w="966"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6A4DD2" w:rsidRDefault="006A4DD2">
            <w:pPr>
              <w:spacing w:after="0"/>
              <w:ind w:left="135"/>
              <w:jc w:val="center"/>
            </w:pP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412</w:t>
              </w:r>
              <w:r>
                <w:rPr>
                  <w:rFonts w:ascii="Times New Roman" w:hAnsi="Times New Roman"/>
                  <w:color w:val="0000FF"/>
                  <w:u w:val="single"/>
                </w:rPr>
                <w:t>cec</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8</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412</w:t>
              </w:r>
              <w:r>
                <w:rPr>
                  <w:rFonts w:ascii="Times New Roman" w:hAnsi="Times New Roman"/>
                  <w:color w:val="0000FF"/>
                  <w:u w:val="single"/>
                </w:rPr>
                <w:t>cec</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8C53F1">
              <w:rPr>
                <w:rFonts w:ascii="Times New Roman" w:hAnsi="Times New Roman"/>
                <w:color w:val="000000"/>
                <w:sz w:val="24"/>
                <w:lang w:val="ru-RU"/>
              </w:rPr>
              <w:t xml:space="preserve"> века</w:t>
            </w:r>
          </w:p>
        </w:tc>
        <w:tc>
          <w:tcPr>
            <w:tcW w:w="966"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6A4DD2" w:rsidRDefault="006A4DD2">
            <w:pPr>
              <w:spacing w:after="0"/>
              <w:ind w:left="135"/>
              <w:jc w:val="center"/>
            </w:pP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412</w:t>
              </w:r>
              <w:r>
                <w:rPr>
                  <w:rFonts w:ascii="Times New Roman" w:hAnsi="Times New Roman"/>
                  <w:color w:val="0000FF"/>
                  <w:u w:val="single"/>
                </w:rPr>
                <w:t>cec</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10</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412</w:t>
              </w:r>
              <w:r>
                <w:rPr>
                  <w:rFonts w:ascii="Times New Roman" w:hAnsi="Times New Roman"/>
                  <w:color w:val="0000FF"/>
                  <w:u w:val="single"/>
                </w:rPr>
                <w:t>cec</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11</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412</w:t>
              </w:r>
              <w:r>
                <w:rPr>
                  <w:rFonts w:ascii="Times New Roman" w:hAnsi="Times New Roman"/>
                  <w:color w:val="0000FF"/>
                  <w:u w:val="single"/>
                </w:rPr>
                <w:t>cec</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6A4DD2" w:rsidRDefault="006A4DD2">
            <w:pPr>
              <w:spacing w:after="0"/>
              <w:ind w:left="135"/>
              <w:jc w:val="center"/>
            </w:pP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412</w:t>
              </w:r>
              <w:r>
                <w:rPr>
                  <w:rFonts w:ascii="Times New Roman" w:hAnsi="Times New Roman"/>
                  <w:color w:val="0000FF"/>
                  <w:u w:val="single"/>
                </w:rPr>
                <w:t>cec</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13</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A4DD2" w:rsidRDefault="006A4DD2">
            <w:pPr>
              <w:spacing w:after="0"/>
              <w:ind w:left="135"/>
              <w:jc w:val="center"/>
            </w:pP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412</w:t>
              </w:r>
              <w:r>
                <w:rPr>
                  <w:rFonts w:ascii="Times New Roman" w:hAnsi="Times New Roman"/>
                  <w:color w:val="0000FF"/>
                  <w:u w:val="single"/>
                </w:rPr>
                <w:t>cec</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14</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A4DD2" w:rsidRDefault="006A4DD2">
            <w:pPr>
              <w:spacing w:after="0"/>
              <w:ind w:left="135"/>
              <w:jc w:val="center"/>
            </w:pP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412</w:t>
              </w:r>
              <w:r>
                <w:rPr>
                  <w:rFonts w:ascii="Times New Roman" w:hAnsi="Times New Roman"/>
                  <w:color w:val="0000FF"/>
                  <w:u w:val="single"/>
                </w:rPr>
                <w:t>cec</w:t>
              </w:r>
            </w:hyperlink>
          </w:p>
        </w:tc>
      </w:tr>
      <w:tr w:rsidR="006A4DD2" w:rsidRPr="008C53F1">
        <w:trPr>
          <w:trHeight w:val="144"/>
          <w:tblCellSpacing w:w="0" w:type="dxa"/>
        </w:trPr>
        <w:tc>
          <w:tcPr>
            <w:tcW w:w="456" w:type="dxa"/>
            <w:tcMar>
              <w:top w:w="50" w:type="dxa"/>
              <w:left w:w="100" w:type="dxa"/>
            </w:tcMar>
            <w:vAlign w:val="center"/>
          </w:tcPr>
          <w:p w:rsidR="006A4DD2" w:rsidRDefault="00F16002">
            <w:pPr>
              <w:spacing w:after="0"/>
            </w:pPr>
            <w:r>
              <w:rPr>
                <w:rFonts w:ascii="Times New Roman" w:hAnsi="Times New Roman"/>
                <w:color w:val="000000"/>
                <w:sz w:val="24"/>
              </w:rPr>
              <w:t>15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6A4DD2" w:rsidRDefault="006A4DD2">
            <w:pPr>
              <w:spacing w:after="0"/>
              <w:ind w:left="135"/>
              <w:jc w:val="center"/>
            </w:pP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412</w:t>
              </w:r>
              <w:r>
                <w:rPr>
                  <w:rFonts w:ascii="Times New Roman" w:hAnsi="Times New Roman"/>
                  <w:color w:val="0000FF"/>
                  <w:u w:val="single"/>
                </w:rPr>
                <w:t>cec</w:t>
              </w:r>
            </w:hyperlink>
          </w:p>
        </w:tc>
      </w:tr>
      <w:tr w:rsidR="006A4DD2">
        <w:trPr>
          <w:trHeight w:val="144"/>
          <w:tblCellSpacing w:w="0" w:type="dxa"/>
        </w:trPr>
        <w:tc>
          <w:tcPr>
            <w:tcW w:w="0" w:type="auto"/>
            <w:gridSpan w:val="2"/>
            <w:tcMar>
              <w:top w:w="50" w:type="dxa"/>
              <w:left w:w="100" w:type="dxa"/>
            </w:tcMar>
            <w:vAlign w:val="center"/>
          </w:tcPr>
          <w:p w:rsidR="006A4DD2" w:rsidRDefault="00F16002">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4DD2" w:rsidRDefault="006A4DD2">
            <w:pPr>
              <w:spacing w:after="0"/>
              <w:ind w:left="135"/>
              <w:jc w:val="center"/>
            </w:pPr>
          </w:p>
        </w:tc>
        <w:tc>
          <w:tcPr>
            <w:tcW w:w="2615" w:type="dxa"/>
            <w:tcMar>
              <w:top w:w="50" w:type="dxa"/>
              <w:left w:w="100" w:type="dxa"/>
            </w:tcMar>
            <w:vAlign w:val="center"/>
          </w:tcPr>
          <w:p w:rsidR="006A4DD2" w:rsidRDefault="006A4DD2">
            <w:pPr>
              <w:spacing w:after="0"/>
              <w:ind w:left="135"/>
            </w:pPr>
          </w:p>
        </w:tc>
      </w:tr>
      <w:tr w:rsidR="006A4DD2">
        <w:trPr>
          <w:trHeight w:val="144"/>
          <w:tblCellSpacing w:w="0" w:type="dxa"/>
        </w:trPr>
        <w:tc>
          <w:tcPr>
            <w:tcW w:w="0" w:type="auto"/>
            <w:gridSpan w:val="2"/>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A4DD2" w:rsidRDefault="006A4DD2"/>
        </w:tc>
      </w:tr>
    </w:tbl>
    <w:p w:rsidR="006A4DD2" w:rsidRDefault="006A4DD2">
      <w:pPr>
        <w:sectPr w:rsidR="006A4DD2">
          <w:pgSz w:w="16383" w:h="11906" w:orient="landscape"/>
          <w:pgMar w:top="1134" w:right="850" w:bottom="1134" w:left="1701" w:header="720" w:footer="720" w:gutter="0"/>
          <w:cols w:space="720"/>
        </w:sectPr>
      </w:pPr>
    </w:p>
    <w:p w:rsidR="006A4DD2" w:rsidRDefault="006A4DD2">
      <w:pPr>
        <w:sectPr w:rsidR="006A4DD2">
          <w:pgSz w:w="16383" w:h="11906" w:orient="landscape"/>
          <w:pgMar w:top="1134" w:right="850" w:bottom="1134" w:left="1701" w:header="720" w:footer="720" w:gutter="0"/>
          <w:cols w:space="720"/>
        </w:sectPr>
      </w:pPr>
      <w:bookmarkStart w:id="87" w:name="block-7207937"/>
    </w:p>
    <w:bookmarkEnd w:id="87"/>
    <w:p w:rsidR="006A4DD2" w:rsidRDefault="00F16002">
      <w:pPr>
        <w:spacing w:after="0"/>
        <w:ind w:left="120"/>
      </w:pPr>
      <w:r>
        <w:rPr>
          <w:rFonts w:ascii="Times New Roman" w:hAnsi="Times New Roman"/>
          <w:b/>
          <w:color w:val="000000"/>
          <w:sz w:val="28"/>
        </w:rPr>
        <w:lastRenderedPageBreak/>
        <w:t xml:space="preserve"> ПОУРОЧНОЕ ПЛАНИРОВАНИЕ </w:t>
      </w:r>
    </w:p>
    <w:p w:rsidR="006A4DD2" w:rsidRDefault="00F16002">
      <w:pPr>
        <w:spacing w:after="0"/>
        <w:ind w:left="120"/>
      </w:pPr>
      <w:r>
        <w:rPr>
          <w:rFonts w:ascii="Times New Roman" w:hAnsi="Times New Roman"/>
          <w:b/>
          <w:color w:val="000000"/>
          <w:sz w:val="28"/>
        </w:rPr>
        <w:t xml:space="preserve"> 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9"/>
        <w:gridCol w:w="3797"/>
        <w:gridCol w:w="1094"/>
        <w:gridCol w:w="1843"/>
        <w:gridCol w:w="1912"/>
        <w:gridCol w:w="1425"/>
        <w:gridCol w:w="3132"/>
      </w:tblGrid>
      <w:tr w:rsidR="006A4DD2">
        <w:trPr>
          <w:trHeight w:val="144"/>
          <w:tblCellSpacing w:w="0" w:type="dxa"/>
        </w:trPr>
        <w:tc>
          <w:tcPr>
            <w:tcW w:w="438"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 п/п </w:t>
            </w:r>
          </w:p>
          <w:p w:rsidR="006A4DD2" w:rsidRDefault="006A4DD2">
            <w:pPr>
              <w:spacing w:after="0"/>
              <w:ind w:left="135"/>
            </w:pPr>
          </w:p>
        </w:tc>
        <w:tc>
          <w:tcPr>
            <w:tcW w:w="3461"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Тема урока </w:t>
            </w:r>
          </w:p>
          <w:p w:rsidR="006A4DD2" w:rsidRDefault="006A4DD2">
            <w:pPr>
              <w:spacing w:after="0"/>
              <w:ind w:left="135"/>
            </w:pPr>
          </w:p>
        </w:tc>
        <w:tc>
          <w:tcPr>
            <w:tcW w:w="0" w:type="auto"/>
            <w:gridSpan w:val="3"/>
            <w:tcMar>
              <w:top w:w="50" w:type="dxa"/>
              <w:left w:w="100" w:type="dxa"/>
            </w:tcMar>
            <w:vAlign w:val="center"/>
          </w:tcPr>
          <w:p w:rsidR="006A4DD2" w:rsidRDefault="00F16002">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Дата изучения </w:t>
            </w:r>
          </w:p>
          <w:p w:rsidR="006A4DD2" w:rsidRDefault="006A4DD2">
            <w:pPr>
              <w:spacing w:after="0"/>
              <w:ind w:left="135"/>
            </w:pPr>
          </w:p>
        </w:tc>
        <w:tc>
          <w:tcPr>
            <w:tcW w:w="1901"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Электронные цифровые образовательные ресурсы </w:t>
            </w:r>
          </w:p>
          <w:p w:rsidR="006A4DD2" w:rsidRDefault="006A4DD2">
            <w:pPr>
              <w:spacing w:after="0"/>
              <w:ind w:left="135"/>
            </w:pPr>
          </w:p>
        </w:tc>
      </w:tr>
      <w:tr w:rsidR="006A4DD2">
        <w:trPr>
          <w:trHeight w:val="144"/>
          <w:tblCellSpacing w:w="0" w:type="dxa"/>
        </w:trPr>
        <w:tc>
          <w:tcPr>
            <w:tcW w:w="0" w:type="auto"/>
            <w:vMerge/>
            <w:tcBorders>
              <w:top w:val="nil"/>
            </w:tcBorders>
            <w:tcMar>
              <w:top w:w="50" w:type="dxa"/>
              <w:left w:w="100" w:type="dxa"/>
            </w:tcMar>
          </w:tcPr>
          <w:p w:rsidR="006A4DD2" w:rsidRDefault="006A4DD2"/>
        </w:tc>
        <w:tc>
          <w:tcPr>
            <w:tcW w:w="0" w:type="auto"/>
            <w:vMerge/>
            <w:tcBorders>
              <w:top w:val="nil"/>
            </w:tcBorders>
            <w:tcMar>
              <w:top w:w="50" w:type="dxa"/>
              <w:left w:w="100" w:type="dxa"/>
            </w:tcMar>
          </w:tcPr>
          <w:p w:rsidR="006A4DD2" w:rsidRDefault="006A4DD2"/>
        </w:tc>
        <w:tc>
          <w:tcPr>
            <w:tcW w:w="765"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Всего </w:t>
            </w:r>
          </w:p>
          <w:p w:rsidR="006A4DD2" w:rsidRDefault="006A4DD2">
            <w:pPr>
              <w:spacing w:after="0"/>
              <w:ind w:left="135"/>
            </w:pPr>
          </w:p>
        </w:tc>
        <w:tc>
          <w:tcPr>
            <w:tcW w:w="1452"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Контрольные работы </w:t>
            </w:r>
          </w:p>
          <w:p w:rsidR="006A4DD2" w:rsidRDefault="006A4DD2">
            <w:pPr>
              <w:spacing w:after="0"/>
              <w:ind w:left="135"/>
            </w:pPr>
          </w:p>
        </w:tc>
        <w:tc>
          <w:tcPr>
            <w:tcW w:w="1557"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Практические работы </w:t>
            </w:r>
          </w:p>
          <w:p w:rsidR="006A4DD2" w:rsidRDefault="006A4DD2">
            <w:pPr>
              <w:spacing w:after="0"/>
              <w:ind w:left="135"/>
            </w:pPr>
          </w:p>
        </w:tc>
        <w:tc>
          <w:tcPr>
            <w:tcW w:w="0" w:type="auto"/>
            <w:vMerge/>
            <w:tcBorders>
              <w:top w:val="nil"/>
            </w:tcBorders>
            <w:tcMar>
              <w:top w:w="50" w:type="dxa"/>
              <w:left w:w="100" w:type="dxa"/>
            </w:tcMar>
          </w:tcPr>
          <w:p w:rsidR="006A4DD2" w:rsidRDefault="006A4DD2"/>
        </w:tc>
        <w:tc>
          <w:tcPr>
            <w:tcW w:w="0" w:type="auto"/>
            <w:vMerge/>
            <w:tcBorders>
              <w:top w:val="nil"/>
            </w:tcBorders>
            <w:tcMar>
              <w:top w:w="50" w:type="dxa"/>
              <w:left w:w="100" w:type="dxa"/>
            </w:tcMar>
          </w:tcPr>
          <w:p w:rsidR="006A4DD2" w:rsidRDefault="006A4DD2"/>
        </w:tc>
      </w:tr>
      <w:tr w:rsidR="006A4DD2" w:rsidRPr="008C53F1">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Составление рассказов по сюжетным картинкам</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01.09.2023 </w:t>
            </w:r>
          </w:p>
        </w:tc>
        <w:tc>
          <w:tcPr>
            <w:tcW w:w="190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Российская электронная школа </w:t>
            </w:r>
            <w:hyperlink r:id="rId4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resh</w:t>
              </w:r>
              <w:r w:rsidRPr="008C53F1">
                <w:rPr>
                  <w:rFonts w:ascii="Times New Roman" w:hAnsi="Times New Roman"/>
                  <w:color w:val="0000FF"/>
                  <w:u w:val="single"/>
                  <w:lang w:val="ru-RU"/>
                </w:rPr>
                <w:t>.</w:t>
              </w:r>
              <w:r>
                <w:rPr>
                  <w:rFonts w:ascii="Times New Roman" w:hAnsi="Times New Roman"/>
                  <w:color w:val="0000FF"/>
                  <w:u w:val="single"/>
                </w:rPr>
                <w:t>edu</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subject</w:t>
              </w:r>
              <w:r w:rsidRPr="008C53F1">
                <w:rPr>
                  <w:rFonts w:ascii="Times New Roman" w:hAnsi="Times New Roman"/>
                  <w:color w:val="0000FF"/>
                  <w:u w:val="single"/>
                  <w:lang w:val="ru-RU"/>
                </w:rPr>
                <w:t>/32/1/</w:t>
              </w:r>
            </w:hyperlink>
          </w:p>
        </w:tc>
      </w:tr>
      <w:tr w:rsidR="006A4DD2" w:rsidRPr="008C53F1">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2</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Выделение предложения из речевого потока</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05.09.2023 </w:t>
            </w:r>
          </w:p>
        </w:tc>
        <w:tc>
          <w:tcPr>
            <w:tcW w:w="190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Российская электронная школа </w:t>
            </w:r>
            <w:hyperlink r:id="rId4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resh</w:t>
              </w:r>
              <w:r w:rsidRPr="008C53F1">
                <w:rPr>
                  <w:rFonts w:ascii="Times New Roman" w:hAnsi="Times New Roman"/>
                  <w:color w:val="0000FF"/>
                  <w:u w:val="single"/>
                  <w:lang w:val="ru-RU"/>
                </w:rPr>
                <w:t>.</w:t>
              </w:r>
              <w:r>
                <w:rPr>
                  <w:rFonts w:ascii="Times New Roman" w:hAnsi="Times New Roman"/>
                  <w:color w:val="0000FF"/>
                  <w:u w:val="single"/>
                </w:rPr>
                <w:t>edu</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subject</w:t>
              </w:r>
              <w:r w:rsidRPr="008C53F1">
                <w:rPr>
                  <w:rFonts w:ascii="Times New Roman" w:hAnsi="Times New Roman"/>
                  <w:color w:val="0000FF"/>
                  <w:u w:val="single"/>
                  <w:lang w:val="ru-RU"/>
                </w:rPr>
                <w:t>/32/1/</w:t>
              </w:r>
            </w:hyperlink>
          </w:p>
        </w:tc>
      </w:tr>
      <w:tr w:rsidR="006A4DD2" w:rsidRPr="008C53F1">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3</w:t>
            </w:r>
          </w:p>
        </w:tc>
        <w:tc>
          <w:tcPr>
            <w:tcW w:w="3461" w:type="dxa"/>
            <w:tcMar>
              <w:top w:w="50" w:type="dxa"/>
              <w:left w:w="100" w:type="dxa"/>
            </w:tcMar>
            <w:vAlign w:val="center"/>
          </w:tcPr>
          <w:p w:rsidR="006A4DD2" w:rsidRDefault="00F16002">
            <w:pPr>
              <w:spacing w:after="0"/>
              <w:ind w:left="135"/>
            </w:pPr>
            <w:r>
              <w:rPr>
                <w:rFonts w:ascii="Times New Roman" w:hAnsi="Times New Roman"/>
                <w:color w:val="000000"/>
                <w:sz w:val="24"/>
              </w:rPr>
              <w:t>Моделирование состава предложения</w:t>
            </w:r>
          </w:p>
        </w:tc>
        <w:tc>
          <w:tcPr>
            <w:tcW w:w="76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06.09.2023 </w:t>
            </w:r>
          </w:p>
        </w:tc>
        <w:tc>
          <w:tcPr>
            <w:tcW w:w="190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Российская электронная школа </w:t>
            </w:r>
            <w:hyperlink r:id="rId4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resh</w:t>
              </w:r>
              <w:r w:rsidRPr="008C53F1">
                <w:rPr>
                  <w:rFonts w:ascii="Times New Roman" w:hAnsi="Times New Roman"/>
                  <w:color w:val="0000FF"/>
                  <w:u w:val="single"/>
                  <w:lang w:val="ru-RU"/>
                </w:rPr>
                <w:t>.</w:t>
              </w:r>
              <w:r>
                <w:rPr>
                  <w:rFonts w:ascii="Times New Roman" w:hAnsi="Times New Roman"/>
                  <w:color w:val="0000FF"/>
                  <w:u w:val="single"/>
                </w:rPr>
                <w:t>edu</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subject</w:t>
              </w:r>
              <w:r w:rsidRPr="008C53F1">
                <w:rPr>
                  <w:rFonts w:ascii="Times New Roman" w:hAnsi="Times New Roman"/>
                  <w:color w:val="0000FF"/>
                  <w:u w:val="single"/>
                  <w:lang w:val="ru-RU"/>
                </w:rPr>
                <w:t>/32/1/</w:t>
              </w:r>
            </w:hyperlink>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4</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07.09.2023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5</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Выделение первого звука в слове</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08.09.2023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6</w:t>
            </w:r>
          </w:p>
        </w:tc>
        <w:tc>
          <w:tcPr>
            <w:tcW w:w="3461" w:type="dxa"/>
            <w:tcMar>
              <w:top w:w="50" w:type="dxa"/>
              <w:left w:w="100" w:type="dxa"/>
            </w:tcMar>
            <w:vAlign w:val="center"/>
          </w:tcPr>
          <w:p w:rsidR="006A4DD2" w:rsidRDefault="00F16002">
            <w:pPr>
              <w:spacing w:after="0"/>
              <w:ind w:left="135"/>
            </w:pPr>
            <w:r>
              <w:rPr>
                <w:rFonts w:ascii="Times New Roman" w:hAnsi="Times New Roman"/>
                <w:color w:val="000000"/>
                <w:sz w:val="24"/>
              </w:rPr>
              <w:t>Проведение звукового анализа слова</w:t>
            </w:r>
          </w:p>
        </w:tc>
        <w:tc>
          <w:tcPr>
            <w:tcW w:w="76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12.09.2023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7</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Выделение гласных звуков в слове</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13.09.2023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8</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Слушание литературного произведения о Родине. </w:t>
            </w:r>
            <w:r w:rsidRPr="008C53F1">
              <w:rPr>
                <w:rFonts w:ascii="Times New Roman" w:hAnsi="Times New Roman"/>
                <w:color w:val="000000"/>
                <w:sz w:val="24"/>
                <w:lang w:val="ru-RU"/>
              </w:rPr>
              <w:lastRenderedPageBreak/>
              <w:t>Произведение по выбору, например, Е.В. Серова "Мой дом"</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14.09.2023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Сравнение </w:t>
            </w:r>
            <w:r w:rsidRPr="008C53F1">
              <w:rPr>
                <w:rFonts w:ascii="Times New Roman" w:hAnsi="Times New Roman"/>
                <w:color w:val="000000"/>
                <w:sz w:val="24"/>
                <w:lang w:val="ru-RU"/>
              </w:rPr>
              <w:t>звуков по твёрдости-мягкости</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15.09.2023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10</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Отражение качественных характеристик звуков в моделях слов</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19.09.2023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11</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Отработка умения проводить звуковой анализ слова</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20.09.2023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12</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Слушание литературного произведения о природе. </w:t>
            </w:r>
            <w:r w:rsidRPr="008C53F1">
              <w:rPr>
                <w:rFonts w:ascii="Times New Roman" w:hAnsi="Times New Roman"/>
                <w:color w:val="000000"/>
                <w:sz w:val="24"/>
                <w:lang w:val="ru-RU"/>
              </w:rPr>
              <w:t>Произведение по выбору, например, И.С Соколов-Микитов "Русский лес"</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21.09.2023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13</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Отработка умения устанавливать последовательность звуков в слове</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22.09.2023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14</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А, а</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26.09.2023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15</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Проведение звукового анализа слов с буквами А, а</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27.09.2023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16</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Я, я</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28.09.2023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17</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Проведение звукового анализа слов с буквами Я, я</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29.09.2023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18</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Знакомство со строчной и заглавной </w:t>
            </w:r>
            <w:r w:rsidRPr="008C53F1">
              <w:rPr>
                <w:rFonts w:ascii="Times New Roman" w:hAnsi="Times New Roman"/>
                <w:color w:val="000000"/>
                <w:sz w:val="24"/>
                <w:lang w:val="ru-RU"/>
              </w:rPr>
              <w:t>буквами О, о</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03.10.2023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04.10.2023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20</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Ё, ё</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05.10.2023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21</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Проведение звукового анализа слов с буквами Ё, ё</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06.10.2023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22</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У, у</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10.10.2023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23</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Проведение звукового анализа слов с буквами У, у</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11.10.2023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24</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Знакомство со строчной и заглавной </w:t>
            </w:r>
            <w:r w:rsidRPr="008C53F1">
              <w:rPr>
                <w:rFonts w:ascii="Times New Roman" w:hAnsi="Times New Roman"/>
                <w:color w:val="000000"/>
                <w:sz w:val="24"/>
                <w:lang w:val="ru-RU"/>
              </w:rPr>
              <w:t>буквами Ю, ю</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12.10.2023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25</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Проведение звукового анализа слов с буквами Ю, ю</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13.10.2023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26</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Э, э</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17.10.2023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27</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Слушание литературного произведения о детях. Произведение по выбору, </w:t>
            </w:r>
            <w:r w:rsidRPr="008C53F1">
              <w:rPr>
                <w:rFonts w:ascii="Times New Roman" w:hAnsi="Times New Roman"/>
                <w:color w:val="000000"/>
                <w:sz w:val="24"/>
                <w:lang w:val="ru-RU"/>
              </w:rPr>
              <w:t>например, А.Л.Барто "В школу"</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18.10.2023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28</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Е, е</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19.10.2023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29</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Проведение звукового анализа слов с буквами Е, е</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20.10.2023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30</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Знакомство со строчной буквой </w:t>
            </w:r>
            <w:r w:rsidRPr="008C53F1">
              <w:rPr>
                <w:rFonts w:ascii="Times New Roman" w:hAnsi="Times New Roman"/>
                <w:color w:val="000000"/>
                <w:sz w:val="24"/>
                <w:lang w:val="ru-RU"/>
              </w:rPr>
              <w:lastRenderedPageBreak/>
              <w:t>ы</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24.10.2023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lastRenderedPageBreak/>
              <w:t>31</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И, и</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25.10.2023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32</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Проведение звукового анализа слов с буквами И, и</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26.10.2023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33</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Слушание литературного произведения о детях. Произведение по выбору, например, В.К.Железников "История с </w:t>
            </w:r>
            <w:r w:rsidRPr="008C53F1">
              <w:rPr>
                <w:rFonts w:ascii="Times New Roman" w:hAnsi="Times New Roman"/>
                <w:color w:val="000000"/>
                <w:sz w:val="24"/>
                <w:lang w:val="ru-RU"/>
              </w:rPr>
              <w:t>азбукой"</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27.10.2023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34</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07.11.2023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35</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М, м</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08.11.2023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36</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Проведение звукового анализа слов </w:t>
            </w:r>
            <w:r w:rsidRPr="008C53F1">
              <w:rPr>
                <w:rFonts w:ascii="Times New Roman" w:hAnsi="Times New Roman"/>
                <w:color w:val="000000"/>
                <w:sz w:val="24"/>
                <w:lang w:val="ru-RU"/>
              </w:rPr>
              <w:t>с буквами М, м</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09.11.2023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37</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Н, н</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10.11.2023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38</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Проведение звукового анализа слов с буквами Н, н</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14.11.2023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39</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Р, р</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15.11.2023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40</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Проведение звукового анализа слов с буквами Р, р</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16.11.2023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41</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Л, л</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17.11.2023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lastRenderedPageBreak/>
              <w:t>42</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Проведение звукового анализа слов с буквами Л, л</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21.11.2023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43</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Знакомство со строчной и заглавной </w:t>
            </w:r>
            <w:r w:rsidRPr="008C53F1">
              <w:rPr>
                <w:rFonts w:ascii="Times New Roman" w:hAnsi="Times New Roman"/>
                <w:color w:val="000000"/>
                <w:sz w:val="24"/>
                <w:lang w:val="ru-RU"/>
              </w:rPr>
              <w:t>буквами Й, й</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22.11.2023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44</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23.11.2023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45</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Г, г</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24.11.2023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46</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Проведение звукового анализа </w:t>
            </w:r>
            <w:r w:rsidRPr="008C53F1">
              <w:rPr>
                <w:rFonts w:ascii="Times New Roman" w:hAnsi="Times New Roman"/>
                <w:color w:val="000000"/>
                <w:sz w:val="24"/>
                <w:lang w:val="ru-RU"/>
              </w:rPr>
              <w:t>слов с буквами Г, г</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28.11.2023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47</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К, к</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29.11.2023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48</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Проведение звукового анализа слов с буквами К, к</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30.11.2023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49</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З, з</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01.12.2023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50</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Проведение звукового анализа слов с буквами З, з</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05.12.2023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51</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С, с</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06.12.2023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52</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Проведение звукового анализа слов с буквами С, с</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07.12.2023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53</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Знакомство со строчной и </w:t>
            </w:r>
            <w:r w:rsidRPr="008C53F1">
              <w:rPr>
                <w:rFonts w:ascii="Times New Roman" w:hAnsi="Times New Roman"/>
                <w:color w:val="000000"/>
                <w:sz w:val="24"/>
                <w:lang w:val="ru-RU"/>
              </w:rPr>
              <w:t>заглавной буквами Д, д</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08.12.2023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54</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Проведение звукового анализа слов с буквами Д, д</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12.12.2023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lastRenderedPageBreak/>
              <w:t>55</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Т, т</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13.12.2023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56</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Слушание литературного произведения. Произведение по выбору, </w:t>
            </w:r>
            <w:r w:rsidRPr="008C53F1">
              <w:rPr>
                <w:rFonts w:ascii="Times New Roman" w:hAnsi="Times New Roman"/>
                <w:color w:val="000000"/>
                <w:sz w:val="24"/>
                <w:lang w:val="ru-RU"/>
              </w:rPr>
              <w:t>например, В.В.Бианки "Лесной Колобок - Колючий бок"</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14.12.2023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57</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Б, б</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15.12.2023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58</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Проведение звукового анализа слов с буквами Б, б</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19.12.2023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59</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Знакомство со строчной и заглавной </w:t>
            </w:r>
            <w:r w:rsidRPr="008C53F1">
              <w:rPr>
                <w:rFonts w:ascii="Times New Roman" w:hAnsi="Times New Roman"/>
                <w:color w:val="000000"/>
                <w:sz w:val="24"/>
                <w:lang w:val="ru-RU"/>
              </w:rPr>
              <w:t>буквами П, п</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20.12.2023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60</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Проведение звукового анализа слов с буквами П, п</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21.12.2023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61</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В, в</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22.12.2023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62</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Проведение звукового анализа слов с буквами В, в</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26.12.2023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63</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Ф, ф</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27.12.2023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64</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28.12.2023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65</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Ж, ж</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29.12.2023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66</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Проведение звукового анализа </w:t>
            </w:r>
            <w:r w:rsidRPr="008C53F1">
              <w:rPr>
                <w:rFonts w:ascii="Times New Roman" w:hAnsi="Times New Roman"/>
                <w:color w:val="000000"/>
                <w:sz w:val="24"/>
                <w:lang w:val="ru-RU"/>
              </w:rPr>
              <w:lastRenderedPageBreak/>
              <w:t>слов с буквами Ж, ж</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09.01.2024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lastRenderedPageBreak/>
              <w:t>67</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Ш, ш</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10.01.2024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68</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w:t>
            </w:r>
            <w:r w:rsidRPr="008C53F1">
              <w:rPr>
                <w:rFonts w:ascii="Times New Roman" w:hAnsi="Times New Roman"/>
                <w:color w:val="000000"/>
                <w:sz w:val="24"/>
                <w:lang w:val="ru-RU"/>
              </w:rPr>
              <w:t>Лисичкин хлеб"</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11.01.2024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69</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Ч, ч</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12.01.2024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70</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Проведение звукового анализа слов с буквами Ч, ч</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16.01.2024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71</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Щ, щ</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17.01.2024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72</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18.01.2024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73</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Х, х</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19.01.2024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74</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Проведение звукового анализа слов с буквами Х, х</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23.01.2024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75</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со строчной и заглавной буквами Ц, ц</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24.01.2024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76</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Слушание литературного произведения. Произведение по выбору, например, С.Я.Маршак </w:t>
            </w:r>
            <w:r w:rsidRPr="008C53F1">
              <w:rPr>
                <w:rFonts w:ascii="Times New Roman" w:hAnsi="Times New Roman"/>
                <w:color w:val="000000"/>
                <w:sz w:val="24"/>
                <w:lang w:val="ru-RU"/>
              </w:rPr>
              <w:lastRenderedPageBreak/>
              <w:t>"Тихая сказка"</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25.01.2024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6A4DD2" w:rsidRDefault="00F16002">
            <w:pPr>
              <w:spacing w:after="0"/>
              <w:ind w:left="135"/>
            </w:pPr>
            <w:r>
              <w:rPr>
                <w:rFonts w:ascii="Times New Roman" w:hAnsi="Times New Roman"/>
                <w:color w:val="000000"/>
                <w:sz w:val="24"/>
              </w:rPr>
              <w:t>Отработка навыка чтения</w:t>
            </w:r>
          </w:p>
        </w:tc>
        <w:tc>
          <w:tcPr>
            <w:tcW w:w="76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26.01.2024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78</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 буквой ь. Различение функций буквы ь</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30.01.2024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79</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 особенностями буквы ъ</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31.01.2024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80</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01.02.2024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81</w:t>
            </w:r>
          </w:p>
        </w:tc>
        <w:tc>
          <w:tcPr>
            <w:tcW w:w="3461"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6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02.02.2024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82</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06.02.2024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83</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 Совершенствование навыка чтения. А.А. Шибаев "</w:t>
            </w:r>
            <w:r w:rsidRPr="008C53F1">
              <w:rPr>
                <w:rFonts w:ascii="Times New Roman" w:hAnsi="Times New Roman"/>
                <w:color w:val="000000"/>
                <w:sz w:val="24"/>
                <w:lang w:val="ru-RU"/>
              </w:rPr>
              <w:t>Беспокойные соседки", "Познакомились"</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07.02.2024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84</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08.02.2024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85</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Резервный урок.Определение </w:t>
            </w:r>
            <w:r w:rsidRPr="008C53F1">
              <w:rPr>
                <w:rFonts w:ascii="Times New Roman" w:hAnsi="Times New Roman"/>
                <w:color w:val="000000"/>
                <w:sz w:val="24"/>
                <w:lang w:val="ru-RU"/>
              </w:rPr>
              <w:lastRenderedPageBreak/>
              <w:t xml:space="preserve">темы произведения: о животных. На примере </w:t>
            </w:r>
            <w:r w:rsidRPr="008C53F1">
              <w:rPr>
                <w:rFonts w:ascii="Times New Roman" w:hAnsi="Times New Roman"/>
                <w:color w:val="000000"/>
                <w:sz w:val="24"/>
                <w:lang w:val="ru-RU"/>
              </w:rPr>
              <w:t>произведений Е.И. Чарушина</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09.02.2024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урок.Чтение небольших произведений о животных Н.И. Сладкова</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13.02.2024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87</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14.02.2024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88</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15.02.2024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89</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 Чтение небольших произведений Л.Н. Толстого о детях</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16.02.2024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90</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Резервный урок. Чтение </w:t>
            </w:r>
            <w:r w:rsidRPr="008C53F1">
              <w:rPr>
                <w:rFonts w:ascii="Times New Roman" w:hAnsi="Times New Roman"/>
                <w:color w:val="000000"/>
                <w:sz w:val="24"/>
                <w:lang w:val="ru-RU"/>
              </w:rPr>
              <w:t>произведений о детях Н.Н. Носова</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27.02.2024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91</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28.02.2024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92</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29.02.2024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lastRenderedPageBreak/>
              <w:t>93</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01.03.2024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94</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Характеристика героев в фольклорных (народных) сказках о животных. На примере сказок «Лисица и тетерев», </w:t>
            </w:r>
            <w:r w:rsidRPr="008C53F1">
              <w:rPr>
                <w:rFonts w:ascii="Times New Roman" w:hAnsi="Times New Roman"/>
                <w:color w:val="000000"/>
                <w:sz w:val="24"/>
                <w:lang w:val="ru-RU"/>
              </w:rPr>
              <w:t>«Лиса и рак» и других на выбор</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05.03.2024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95</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06.03.2024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96</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Работа с фольклорной и литературной (авторской) сказками: </w:t>
            </w:r>
            <w:r w:rsidRPr="008C53F1">
              <w:rPr>
                <w:rFonts w:ascii="Times New Roman" w:hAnsi="Times New Roman"/>
                <w:color w:val="000000"/>
                <w:sz w:val="24"/>
                <w:lang w:val="ru-RU"/>
              </w:rPr>
              <w:t>событийная сторона сказок (последовательность событий)</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07.03.2024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97</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Отражение сюжета произведения в иллюстрациях</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12.03.2024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98</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На примере </w:t>
            </w:r>
            <w:r w:rsidRPr="008C53F1">
              <w:rPr>
                <w:rFonts w:ascii="Times New Roman" w:hAnsi="Times New Roman"/>
                <w:color w:val="000000"/>
                <w:sz w:val="24"/>
                <w:lang w:val="ru-RU"/>
              </w:rPr>
              <w:t>произведения К.Д.Ушинского «Петух и собака» и других на выбор</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13.03.2024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99</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Определение темы </w:t>
            </w:r>
            <w:r w:rsidRPr="008C53F1">
              <w:rPr>
                <w:rFonts w:ascii="Times New Roman" w:hAnsi="Times New Roman"/>
                <w:color w:val="000000"/>
                <w:sz w:val="24"/>
                <w:lang w:val="ru-RU"/>
              </w:rPr>
              <w:lastRenderedPageBreak/>
              <w:t>произведения: о жизни, играх, делах детей</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14.03.2024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lastRenderedPageBreak/>
              <w:t>100</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Выделение главной мысли (идеи) произведения. На примере рассказов К.Д.Ушинского и </w:t>
            </w:r>
            <w:r w:rsidRPr="008C53F1">
              <w:rPr>
                <w:rFonts w:ascii="Times New Roman" w:hAnsi="Times New Roman"/>
                <w:color w:val="000000"/>
                <w:sz w:val="24"/>
                <w:lang w:val="ru-RU"/>
              </w:rPr>
              <w:t>других на выбор</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15.03.2024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101</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Заголовок произведения, его значение для понимания содержания</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19.03.2024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102</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20.03.2024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103</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Рассказы о детях. </w:t>
            </w:r>
            <w:r w:rsidRPr="008C53F1">
              <w:rPr>
                <w:rFonts w:ascii="Times New Roman" w:hAnsi="Times New Roman"/>
                <w:color w:val="000000"/>
                <w:sz w:val="24"/>
                <w:lang w:val="ru-RU"/>
              </w:rPr>
              <w:t>На примере произведения В.А. Осеевой «Три товарища» и других на выбор</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21.03.2024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104</w:t>
            </w:r>
          </w:p>
        </w:tc>
        <w:tc>
          <w:tcPr>
            <w:tcW w:w="3461"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6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22.03.2024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105</w:t>
            </w:r>
          </w:p>
        </w:tc>
        <w:tc>
          <w:tcPr>
            <w:tcW w:w="3461"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Работа с </w:t>
            </w:r>
            <w:r w:rsidRPr="008C53F1">
              <w:rPr>
                <w:rFonts w:ascii="Times New Roman" w:hAnsi="Times New Roman"/>
                <w:color w:val="000000"/>
                <w:sz w:val="24"/>
                <w:lang w:val="ru-RU"/>
              </w:rPr>
              <w:t xml:space="preserve">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6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02.04.2024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106</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03.04.2024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lastRenderedPageBreak/>
              <w:t>107</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Работа с текстом произведения: осознание понятий труд, взаимопомощь</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04.04.2024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108</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05.04.2024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109</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09.04.2024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110</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Осознание отражённых в произведении понятий: чувство любви </w:t>
            </w:r>
            <w:r w:rsidRPr="008C53F1">
              <w:rPr>
                <w:rFonts w:ascii="Times New Roman" w:hAnsi="Times New Roman"/>
                <w:color w:val="000000"/>
                <w:sz w:val="24"/>
                <w:lang w:val="ru-RU"/>
              </w:rPr>
              <w:t>матери к ребёнку, детей к матери, близким. На примере произведения А.В. Митяева «За что я люблю маму» и других на выбор</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10.04.2024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111</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Определение темы произведения: изображение природы в разные времена года</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11.04.2024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112</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Наблюдение за</w:t>
            </w:r>
            <w:r w:rsidRPr="008C53F1">
              <w:rPr>
                <w:rFonts w:ascii="Times New Roman" w:hAnsi="Times New Roman"/>
                <w:color w:val="000000"/>
                <w:sz w:val="24"/>
                <w:lang w:val="ru-RU"/>
              </w:rPr>
              <w:t xml:space="preserve"> особенностями стихотворной речи: рифма, ритм. Роль интонации при выразительном чтении: темп, </w:t>
            </w:r>
            <w:r w:rsidRPr="008C53F1">
              <w:rPr>
                <w:rFonts w:ascii="Times New Roman" w:hAnsi="Times New Roman"/>
                <w:color w:val="000000"/>
                <w:sz w:val="24"/>
                <w:lang w:val="ru-RU"/>
              </w:rPr>
              <w:lastRenderedPageBreak/>
              <w:t>сила голоса</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12.04.2024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Восприятие произведений о родной природе: краски и звуки весны</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16.04.2024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114</w:t>
            </w:r>
          </w:p>
        </w:tc>
        <w:tc>
          <w:tcPr>
            <w:tcW w:w="3461"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Сравнение стихотворного и </w:t>
            </w:r>
            <w:r w:rsidRPr="008C53F1">
              <w:rPr>
                <w:rFonts w:ascii="Times New Roman" w:hAnsi="Times New Roman"/>
                <w:color w:val="000000"/>
                <w:sz w:val="24"/>
                <w:lang w:val="ru-RU"/>
              </w:rPr>
              <w:t xml:space="preserve">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6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17.04.2024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115</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Выделение главной мысли (идеи) в произведениях о родной природе, о Родине</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18.04.2024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116</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Работа с детскими книгами. Отражение в </w:t>
            </w:r>
            <w:r w:rsidRPr="008C53F1">
              <w:rPr>
                <w:rFonts w:ascii="Times New Roman" w:hAnsi="Times New Roman"/>
                <w:color w:val="000000"/>
                <w:sz w:val="24"/>
                <w:lang w:val="ru-RU"/>
              </w:rPr>
              <w:t>иллюстрации эмоционального отклика на произведение</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19.04.2024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117</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23.04.2024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118</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Особенности загадки как средства воспитания живости ума, </w:t>
            </w:r>
            <w:r w:rsidRPr="008C53F1">
              <w:rPr>
                <w:rFonts w:ascii="Times New Roman" w:hAnsi="Times New Roman"/>
                <w:color w:val="000000"/>
                <w:sz w:val="24"/>
                <w:lang w:val="ru-RU"/>
              </w:rPr>
              <w:t>сообразительности</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24.04.2024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119</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25.04.2024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120</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Характеристика особенностей потешки как игрового народного </w:t>
            </w:r>
            <w:r w:rsidRPr="008C53F1">
              <w:rPr>
                <w:rFonts w:ascii="Times New Roman" w:hAnsi="Times New Roman"/>
                <w:color w:val="000000"/>
                <w:sz w:val="24"/>
                <w:lang w:val="ru-RU"/>
              </w:rPr>
              <w:lastRenderedPageBreak/>
              <w:t>фольклора</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26.04.2024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lastRenderedPageBreak/>
              <w:t>121</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Определение темы произведения: о взаимоотношениях человека и животных</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30.04.2024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122</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02.05.2024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123</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Отражение в произведениях </w:t>
            </w:r>
            <w:r w:rsidRPr="008C53F1">
              <w:rPr>
                <w:rFonts w:ascii="Times New Roman" w:hAnsi="Times New Roman"/>
                <w:color w:val="000000"/>
                <w:sz w:val="24"/>
                <w:lang w:val="ru-RU"/>
              </w:rPr>
              <w:t>понятий: любовь и забота о животных. На примере произведений М.М. Пришвина и других на выбор</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03.05.2024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124</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07.05.2024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125</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08.05.2024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126</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10.05.2024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127</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Составление выставки книг «Произведения о животных»: </w:t>
            </w:r>
            <w:r w:rsidRPr="008C53F1">
              <w:rPr>
                <w:rFonts w:ascii="Times New Roman" w:hAnsi="Times New Roman"/>
                <w:color w:val="000000"/>
                <w:sz w:val="24"/>
                <w:lang w:val="ru-RU"/>
              </w:rPr>
              <w:lastRenderedPageBreak/>
              <w:t>художественный и научно-познавательные</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14.05.2024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w:t>
            </w:r>
            <w:r w:rsidRPr="008C53F1">
              <w:rPr>
                <w:rFonts w:ascii="Times New Roman" w:hAnsi="Times New Roman"/>
                <w:color w:val="000000"/>
                <w:sz w:val="24"/>
                <w:lang w:val="ru-RU"/>
              </w:rPr>
              <w:t xml:space="preserve"> авторов на выбор</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15.05.2024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129</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16.05.2024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130</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Мир фантазии и чудес в произведениях Б.В. Заходера «Моя </w:t>
            </w:r>
            <w:r w:rsidRPr="008C53F1">
              <w:rPr>
                <w:rFonts w:ascii="Times New Roman" w:hAnsi="Times New Roman"/>
                <w:color w:val="000000"/>
                <w:sz w:val="24"/>
                <w:lang w:val="ru-RU"/>
              </w:rPr>
              <w:t>Вообразилия», Ю.П. Мориц «Сто фантазий» и других на выбор</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17.05.2024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131</w:t>
            </w:r>
          </w:p>
        </w:tc>
        <w:tc>
          <w:tcPr>
            <w:tcW w:w="346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6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21.05.2024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438" w:type="dxa"/>
            <w:tcMar>
              <w:top w:w="50" w:type="dxa"/>
              <w:left w:w="100" w:type="dxa"/>
            </w:tcMar>
            <w:vAlign w:val="center"/>
          </w:tcPr>
          <w:p w:rsidR="006A4DD2" w:rsidRDefault="00F16002">
            <w:pPr>
              <w:spacing w:after="0"/>
            </w:pPr>
            <w:r>
              <w:rPr>
                <w:rFonts w:ascii="Times New Roman" w:hAnsi="Times New Roman"/>
                <w:color w:val="000000"/>
                <w:sz w:val="24"/>
              </w:rPr>
              <w:t>132</w:t>
            </w:r>
          </w:p>
        </w:tc>
        <w:tc>
          <w:tcPr>
            <w:tcW w:w="3461"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6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4DD2" w:rsidRDefault="006A4DD2">
            <w:pPr>
              <w:spacing w:after="0"/>
              <w:ind w:left="135"/>
              <w:jc w:val="center"/>
            </w:pPr>
          </w:p>
        </w:tc>
        <w:tc>
          <w:tcPr>
            <w:tcW w:w="1557" w:type="dxa"/>
            <w:tcMar>
              <w:top w:w="50" w:type="dxa"/>
              <w:left w:w="100" w:type="dxa"/>
            </w:tcMar>
            <w:vAlign w:val="center"/>
          </w:tcPr>
          <w:p w:rsidR="006A4DD2" w:rsidRDefault="006A4DD2">
            <w:pPr>
              <w:spacing w:after="0"/>
              <w:ind w:left="135"/>
              <w:jc w:val="center"/>
            </w:pPr>
          </w:p>
        </w:tc>
        <w:tc>
          <w:tcPr>
            <w:tcW w:w="1198"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 22.05.2024 </w:t>
            </w:r>
          </w:p>
        </w:tc>
        <w:tc>
          <w:tcPr>
            <w:tcW w:w="1901" w:type="dxa"/>
            <w:tcMar>
              <w:top w:w="50" w:type="dxa"/>
              <w:left w:w="100" w:type="dxa"/>
            </w:tcMar>
            <w:vAlign w:val="center"/>
          </w:tcPr>
          <w:p w:rsidR="006A4DD2" w:rsidRDefault="006A4DD2">
            <w:pPr>
              <w:spacing w:after="0"/>
              <w:ind w:left="135"/>
            </w:pPr>
          </w:p>
        </w:tc>
      </w:tr>
      <w:tr w:rsidR="006A4DD2">
        <w:trPr>
          <w:trHeight w:val="144"/>
          <w:tblCellSpacing w:w="0" w:type="dxa"/>
        </w:trPr>
        <w:tc>
          <w:tcPr>
            <w:tcW w:w="0" w:type="auto"/>
            <w:gridSpan w:val="2"/>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52"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6A4DD2" w:rsidRDefault="006A4DD2"/>
        </w:tc>
      </w:tr>
    </w:tbl>
    <w:p w:rsidR="006A4DD2" w:rsidRDefault="006A4DD2">
      <w:pPr>
        <w:sectPr w:rsidR="006A4DD2">
          <w:pgSz w:w="16383" w:h="11906" w:orient="landscape"/>
          <w:pgMar w:top="1134" w:right="850" w:bottom="1134" w:left="1701" w:header="720" w:footer="720" w:gutter="0"/>
          <w:cols w:space="720"/>
        </w:sectPr>
      </w:pPr>
    </w:p>
    <w:p w:rsidR="006A4DD2" w:rsidRDefault="00F16002">
      <w:pPr>
        <w:spacing w:after="0"/>
        <w:ind w:left="120"/>
      </w:pPr>
      <w:r>
        <w:rPr>
          <w:rFonts w:ascii="Times New Roman" w:hAnsi="Times New Roman"/>
          <w:b/>
          <w:color w:val="000000"/>
          <w:sz w:val="28"/>
        </w:rPr>
        <w:lastRenderedPageBreak/>
        <w:t xml:space="preserve"> 2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1"/>
        <w:gridCol w:w="4474"/>
        <w:gridCol w:w="1250"/>
        <w:gridCol w:w="1843"/>
        <w:gridCol w:w="1912"/>
        <w:gridCol w:w="1349"/>
        <w:gridCol w:w="2223"/>
      </w:tblGrid>
      <w:tr w:rsidR="006A4DD2">
        <w:trPr>
          <w:trHeight w:val="144"/>
          <w:tblCellSpacing w:w="0" w:type="dxa"/>
        </w:trPr>
        <w:tc>
          <w:tcPr>
            <w:tcW w:w="463"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 п/п </w:t>
            </w:r>
          </w:p>
          <w:p w:rsidR="006A4DD2" w:rsidRDefault="006A4DD2">
            <w:pPr>
              <w:spacing w:after="0"/>
              <w:ind w:left="135"/>
            </w:pPr>
          </w:p>
        </w:tc>
        <w:tc>
          <w:tcPr>
            <w:tcW w:w="3168"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Тема урока </w:t>
            </w:r>
          </w:p>
          <w:p w:rsidR="006A4DD2" w:rsidRDefault="006A4DD2">
            <w:pPr>
              <w:spacing w:after="0"/>
              <w:ind w:left="135"/>
            </w:pPr>
          </w:p>
        </w:tc>
        <w:tc>
          <w:tcPr>
            <w:tcW w:w="0" w:type="auto"/>
            <w:gridSpan w:val="3"/>
            <w:tcMar>
              <w:top w:w="50" w:type="dxa"/>
              <w:left w:w="100" w:type="dxa"/>
            </w:tcMar>
            <w:vAlign w:val="center"/>
          </w:tcPr>
          <w:p w:rsidR="006A4DD2" w:rsidRDefault="00F16002">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Дата изучения </w:t>
            </w:r>
          </w:p>
          <w:p w:rsidR="006A4DD2" w:rsidRDefault="006A4DD2">
            <w:pPr>
              <w:spacing w:after="0"/>
              <w:ind w:left="135"/>
            </w:pPr>
          </w:p>
        </w:tc>
        <w:tc>
          <w:tcPr>
            <w:tcW w:w="1959"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Электронные цифровые образовательные ресурсы </w:t>
            </w:r>
          </w:p>
          <w:p w:rsidR="006A4DD2" w:rsidRDefault="006A4DD2">
            <w:pPr>
              <w:spacing w:after="0"/>
              <w:ind w:left="135"/>
            </w:pPr>
          </w:p>
        </w:tc>
      </w:tr>
      <w:tr w:rsidR="006A4DD2">
        <w:trPr>
          <w:trHeight w:val="144"/>
          <w:tblCellSpacing w:w="0" w:type="dxa"/>
        </w:trPr>
        <w:tc>
          <w:tcPr>
            <w:tcW w:w="0" w:type="auto"/>
            <w:vMerge/>
            <w:tcBorders>
              <w:top w:val="nil"/>
            </w:tcBorders>
            <w:tcMar>
              <w:top w:w="50" w:type="dxa"/>
              <w:left w:w="100" w:type="dxa"/>
            </w:tcMar>
          </w:tcPr>
          <w:p w:rsidR="006A4DD2" w:rsidRDefault="006A4DD2"/>
        </w:tc>
        <w:tc>
          <w:tcPr>
            <w:tcW w:w="0" w:type="auto"/>
            <w:vMerge/>
            <w:tcBorders>
              <w:top w:val="nil"/>
            </w:tcBorders>
            <w:tcMar>
              <w:top w:w="50" w:type="dxa"/>
              <w:left w:w="100" w:type="dxa"/>
            </w:tcMar>
          </w:tcPr>
          <w:p w:rsidR="006A4DD2" w:rsidRDefault="006A4DD2"/>
        </w:tc>
        <w:tc>
          <w:tcPr>
            <w:tcW w:w="815"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Всего </w:t>
            </w:r>
          </w:p>
          <w:p w:rsidR="006A4DD2" w:rsidRDefault="006A4DD2">
            <w:pPr>
              <w:spacing w:after="0"/>
              <w:ind w:left="135"/>
            </w:pPr>
          </w:p>
        </w:tc>
        <w:tc>
          <w:tcPr>
            <w:tcW w:w="1510"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Контрольные работы </w:t>
            </w:r>
          </w:p>
          <w:p w:rsidR="006A4DD2" w:rsidRDefault="006A4DD2">
            <w:pPr>
              <w:spacing w:after="0"/>
              <w:ind w:left="135"/>
            </w:pPr>
          </w:p>
        </w:tc>
        <w:tc>
          <w:tcPr>
            <w:tcW w:w="1611"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Практические работы </w:t>
            </w:r>
          </w:p>
          <w:p w:rsidR="006A4DD2" w:rsidRDefault="006A4DD2">
            <w:pPr>
              <w:spacing w:after="0"/>
              <w:ind w:left="135"/>
            </w:pPr>
          </w:p>
        </w:tc>
        <w:tc>
          <w:tcPr>
            <w:tcW w:w="0" w:type="auto"/>
            <w:vMerge/>
            <w:tcBorders>
              <w:top w:val="nil"/>
            </w:tcBorders>
            <w:tcMar>
              <w:top w:w="50" w:type="dxa"/>
              <w:left w:w="100" w:type="dxa"/>
            </w:tcMar>
          </w:tcPr>
          <w:p w:rsidR="006A4DD2" w:rsidRDefault="006A4DD2"/>
        </w:tc>
        <w:tc>
          <w:tcPr>
            <w:tcW w:w="0" w:type="auto"/>
            <w:vMerge/>
            <w:tcBorders>
              <w:top w:val="nil"/>
            </w:tcBorders>
            <w:tcMar>
              <w:top w:w="50" w:type="dxa"/>
              <w:left w:w="100" w:type="dxa"/>
            </w:tcMar>
          </w:tcPr>
          <w:p w:rsidR="006A4DD2" w:rsidRDefault="006A4DD2"/>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3</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Отражение нравственных ценностей в произведениях о Родине: любовь к </w:t>
            </w:r>
            <w:r w:rsidRPr="008C53F1">
              <w:rPr>
                <w:rFonts w:ascii="Times New Roman" w:hAnsi="Times New Roman"/>
                <w:color w:val="000000"/>
                <w:sz w:val="24"/>
                <w:lang w:val="ru-RU"/>
              </w:rPr>
              <w:t xml:space="preserve">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Анализ заголовка стихотворения А.А. Прокофьева "Родина" и </w:t>
            </w:r>
            <w:r w:rsidRPr="008C53F1">
              <w:rPr>
                <w:rFonts w:ascii="Times New Roman" w:hAnsi="Times New Roman"/>
                <w:color w:val="000000"/>
                <w:sz w:val="24"/>
                <w:lang w:val="ru-RU"/>
              </w:rPr>
              <w:t>соотнесение его с главной мыслью произведения</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7</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Анализ </w:t>
            </w:r>
            <w:r w:rsidRPr="008C53F1">
              <w:rPr>
                <w:rFonts w:ascii="Times New Roman" w:hAnsi="Times New Roman"/>
                <w:color w:val="000000"/>
                <w:sz w:val="24"/>
                <w:lang w:val="ru-RU"/>
              </w:rPr>
              <w:t>особенностей скороговорок, их роль в речи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10</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11</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12</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14</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Характеристика героя волшебной </w:t>
            </w:r>
            <w:r w:rsidRPr="008C53F1">
              <w:rPr>
                <w:rFonts w:ascii="Times New Roman" w:hAnsi="Times New Roman"/>
                <w:color w:val="000000"/>
                <w:sz w:val="24"/>
                <w:lang w:val="ru-RU"/>
              </w:rPr>
              <w:t>сказки, постоянные эпитеты</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17</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Особенности сказок разного вида (о </w:t>
            </w:r>
            <w:r w:rsidRPr="008C53F1">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w:t>
            </w:r>
            <w:r w:rsidRPr="008C53F1">
              <w:rPr>
                <w:rFonts w:ascii="Times New Roman" w:hAnsi="Times New Roman"/>
                <w:color w:val="000000"/>
                <w:sz w:val="24"/>
                <w:lang w:val="ru-RU"/>
              </w:rPr>
              <w:t xml:space="preserve">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21</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22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23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Осень в произведениях А.С. Пушкина «Уж небо осенью дышало…», Г.А. Скребицкого </w:t>
            </w:r>
            <w:r w:rsidRPr="008C53F1">
              <w:rPr>
                <w:rFonts w:ascii="Times New Roman" w:hAnsi="Times New Roman"/>
                <w:color w:val="000000"/>
                <w:sz w:val="24"/>
                <w:lang w:val="ru-RU"/>
              </w:rPr>
              <w:t>«Четыре художника» и других на выбор</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24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25</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26</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Описание картин осеннего леса в </w:t>
            </w:r>
            <w:r w:rsidRPr="008C53F1">
              <w:rPr>
                <w:rFonts w:ascii="Times New Roman" w:hAnsi="Times New Roman"/>
                <w:color w:val="000000"/>
                <w:sz w:val="24"/>
                <w:lang w:val="ru-RU"/>
              </w:rPr>
              <w:t xml:space="preserve">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27</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28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Восприятие пейзажной лирики. Произведения по </w:t>
            </w:r>
            <w:r w:rsidRPr="008C53F1">
              <w:rPr>
                <w:rFonts w:ascii="Times New Roman" w:hAnsi="Times New Roman"/>
                <w:color w:val="000000"/>
                <w:sz w:val="24"/>
                <w:lang w:val="ru-RU"/>
              </w:rPr>
              <w:t xml:space="preserve">выбору, например, </w:t>
            </w:r>
            <w:r w:rsidRPr="008C53F1">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30</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31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Резервный урок. Создание </w:t>
            </w:r>
            <w:r w:rsidRPr="008C53F1">
              <w:rPr>
                <w:rFonts w:ascii="Times New Roman" w:hAnsi="Times New Roman"/>
                <w:color w:val="000000"/>
                <w:sz w:val="24"/>
                <w:lang w:val="ru-RU"/>
              </w:rPr>
              <w:t>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32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33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Отражение понятия взаимопомощь в произведениях А.Л. Барто «Катя»,</w:t>
            </w:r>
            <w:r w:rsidRPr="008C53F1">
              <w:rPr>
                <w:rFonts w:ascii="Times New Roman" w:hAnsi="Times New Roman"/>
                <w:color w:val="000000"/>
                <w:sz w:val="24"/>
                <w:lang w:val="ru-RU"/>
              </w:rPr>
              <w:t xml:space="preserve"> Ю.И. Ермолаева «Два пирожных» и других на выбор</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34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35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Оценка поступков и поведения главного героя. Произведения на выбор, </w:t>
            </w:r>
            <w:r w:rsidRPr="008C53F1">
              <w:rPr>
                <w:rFonts w:ascii="Times New Roman" w:hAnsi="Times New Roman"/>
                <w:color w:val="000000"/>
                <w:sz w:val="24"/>
                <w:lang w:val="ru-RU"/>
              </w:rPr>
              <w:t>например, А.Е.Пермяк «Смородинка»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36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37</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Представление темы труда в </w:t>
            </w:r>
            <w:r w:rsidRPr="008C53F1">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Характеристика героя, его </w:t>
            </w:r>
            <w:r w:rsidRPr="008C53F1">
              <w:rPr>
                <w:rFonts w:ascii="Times New Roman" w:hAnsi="Times New Roman"/>
                <w:color w:val="000000"/>
                <w:sz w:val="24"/>
                <w:lang w:val="ru-RU"/>
              </w:rPr>
              <w:t>портрет. Произведения о детях на выбор, например, М.М.Зощенко «Самое главное»</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39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40</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41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Характеристика главного</w:t>
            </w:r>
            <w:r w:rsidRPr="008C53F1">
              <w:rPr>
                <w:rFonts w:ascii="Times New Roman" w:hAnsi="Times New Roman"/>
                <w:color w:val="000000"/>
                <w:sz w:val="24"/>
                <w:lang w:val="ru-RU"/>
              </w:rPr>
              <w:t xml:space="preserve"> героя рассказа Л.Н.Толстого «Филиппок»</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42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43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44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Тематическая проверочная работа по итогам раздела «О </w:t>
            </w:r>
            <w:r w:rsidRPr="008C53F1">
              <w:rPr>
                <w:rFonts w:ascii="Times New Roman" w:hAnsi="Times New Roman"/>
                <w:color w:val="000000"/>
                <w:sz w:val="24"/>
                <w:lang w:val="ru-RU"/>
              </w:rPr>
              <w:t>детях и дружбе»</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45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46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w:t>
            </w:r>
            <w:r w:rsidRPr="008C53F1">
              <w:rPr>
                <w:rFonts w:ascii="Times New Roman" w:hAnsi="Times New Roman"/>
                <w:color w:val="000000"/>
                <w:sz w:val="24"/>
                <w:lang w:val="ru-RU"/>
              </w:rPr>
              <w:t xml:space="preserve"> бывает снег»</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47</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Картины зимнего леса в рассказе И.С. </w:t>
            </w:r>
            <w:r w:rsidRPr="008C53F1">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49</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Работа со стихотворением </w:t>
            </w:r>
            <w:r w:rsidRPr="008C53F1">
              <w:rPr>
                <w:rFonts w:ascii="Times New Roman" w:hAnsi="Times New Roman"/>
                <w:color w:val="000000"/>
                <w:sz w:val="24"/>
                <w:lang w:val="ru-RU"/>
              </w:rPr>
              <w:t xml:space="preserve">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50</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51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52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53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54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Восприятие зимнего пейзажа в </w:t>
            </w:r>
            <w:r w:rsidRPr="008C53F1">
              <w:rPr>
                <w:rFonts w:ascii="Times New Roman" w:hAnsi="Times New Roman"/>
                <w:color w:val="000000"/>
                <w:sz w:val="24"/>
                <w:lang w:val="ru-RU"/>
              </w:rPr>
              <w:t>лирических произведениях по выбору</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55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56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Тема "Природа зимой" в картинах художников и произведениях </w:t>
            </w:r>
            <w:r w:rsidRPr="008C53F1">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Характеристика героев </w:t>
            </w:r>
            <w:r w:rsidRPr="008C53F1">
              <w:rPr>
                <w:rFonts w:ascii="Times New Roman" w:hAnsi="Times New Roman"/>
                <w:color w:val="000000"/>
                <w:sz w:val="24"/>
                <w:lang w:val="ru-RU"/>
              </w:rPr>
              <w:t>русской народной сказки «Дети Деда Мороза»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58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59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60</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61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62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63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64</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65</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66</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Поучительный смысл «Сказки о рыбаке и </w:t>
            </w:r>
            <w:r w:rsidRPr="008C53F1">
              <w:rPr>
                <w:rFonts w:ascii="Times New Roman" w:hAnsi="Times New Roman"/>
                <w:color w:val="000000"/>
                <w:sz w:val="24"/>
                <w:lang w:val="ru-RU"/>
              </w:rPr>
              <w:t xml:space="preserve">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67</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Работа с фольклорной (народной) и литературной (авторской) сказкой: составление плана </w:t>
            </w:r>
            <w:r w:rsidRPr="008C53F1">
              <w:rPr>
                <w:rFonts w:ascii="Times New Roman" w:hAnsi="Times New Roman"/>
                <w:color w:val="000000"/>
                <w:sz w:val="24"/>
                <w:lang w:val="ru-RU"/>
              </w:rPr>
              <w:t>произведения, выделение особенностей языка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69</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70</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w:t>
            </w:r>
            <w:r>
              <w:rPr>
                <w:rFonts w:ascii="Times New Roman" w:hAnsi="Times New Roman"/>
                <w:color w:val="000000"/>
                <w:sz w:val="24"/>
              </w:rPr>
              <w:t xml:space="preserve"> народная сказка «Хитрая лиса» и другие на выбор</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71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72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Фольклорные произведения народов России. Произведения по выбору, например, </w:t>
            </w:r>
            <w:r w:rsidRPr="008C53F1">
              <w:rPr>
                <w:rFonts w:ascii="Times New Roman" w:hAnsi="Times New Roman"/>
                <w:color w:val="000000"/>
                <w:sz w:val="24"/>
                <w:lang w:val="ru-RU"/>
              </w:rPr>
              <w:t>осетинская народная сказка «Человек и ёж»</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73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74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Соотнесение заголовка и главной мысли </w:t>
            </w:r>
            <w:r w:rsidRPr="008C53F1">
              <w:rPr>
                <w:rFonts w:ascii="Times New Roman" w:hAnsi="Times New Roman"/>
                <w:color w:val="000000"/>
                <w:sz w:val="24"/>
                <w:lang w:val="ru-RU"/>
              </w:rPr>
              <w:t>рассказа Е.И. Чарушина «Страшный рассказ»</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75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Осознание понятий друг, дружба на примере произведений о животных. </w:t>
            </w:r>
            <w:r w:rsidRPr="008C53F1">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Особенности басни как жанра литературы. </w:t>
            </w:r>
            <w:r w:rsidRPr="008C53F1">
              <w:rPr>
                <w:rFonts w:ascii="Times New Roman" w:hAnsi="Times New Roman"/>
                <w:color w:val="000000"/>
                <w:sz w:val="24"/>
                <w:lang w:val="ru-RU"/>
              </w:rPr>
              <w:t>Мораль басни как нравственный урок (поучение)</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77</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78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79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80</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81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Представление темы «Отношение человека к </w:t>
            </w:r>
            <w:r w:rsidRPr="008C53F1">
              <w:rPr>
                <w:rFonts w:ascii="Times New Roman" w:hAnsi="Times New Roman"/>
                <w:color w:val="000000"/>
                <w:sz w:val="24"/>
                <w:lang w:val="ru-RU"/>
              </w:rPr>
              <w:t>животным» в произведениях писателей</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82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83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Образы героев стихотворных и прозаических произведений о </w:t>
            </w:r>
            <w:r w:rsidRPr="008C53F1">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85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86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Работа с детскими книгами на тему: «О братьях </w:t>
            </w:r>
            <w:r w:rsidRPr="008C53F1">
              <w:rPr>
                <w:rFonts w:ascii="Times New Roman" w:hAnsi="Times New Roman"/>
                <w:color w:val="000000"/>
                <w:sz w:val="24"/>
                <w:lang w:val="ru-RU"/>
              </w:rPr>
              <w:t>наших меньших»: составление аннотации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87</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88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89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Наблюдение за </w:t>
            </w:r>
            <w:r w:rsidRPr="008C53F1">
              <w:rPr>
                <w:rFonts w:ascii="Times New Roman" w:hAnsi="Times New Roman"/>
                <w:color w:val="000000"/>
                <w:sz w:val="24"/>
                <w:lang w:val="ru-RU"/>
              </w:rPr>
              <w:t>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90</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91</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Средства художественной выразительности в стихотворениях </w:t>
            </w:r>
            <w:r w:rsidRPr="008C53F1">
              <w:rPr>
                <w:rFonts w:ascii="Times New Roman" w:hAnsi="Times New Roman"/>
                <w:color w:val="000000"/>
                <w:sz w:val="24"/>
                <w:lang w:val="ru-RU"/>
              </w:rPr>
              <w:t xml:space="preserve">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92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Работа со стихотворением Ф.И. </w:t>
            </w:r>
            <w:r w:rsidRPr="008C53F1">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Жизнь животных весной: рассказы и сказки </w:t>
            </w:r>
            <w:r w:rsidRPr="008C53F1">
              <w:rPr>
                <w:rFonts w:ascii="Times New Roman" w:hAnsi="Times New Roman"/>
                <w:color w:val="000000"/>
                <w:sz w:val="24"/>
                <w:lang w:val="ru-RU"/>
              </w:rPr>
              <w:t>писателей. Произведения по выбору, например, сказки и рассказы Н.И. Сладкова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94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95</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Звуки весеннего леса и </w:t>
            </w:r>
            <w:r w:rsidRPr="008C53F1">
              <w:rPr>
                <w:rFonts w:ascii="Times New Roman" w:hAnsi="Times New Roman"/>
                <w:color w:val="000000"/>
                <w:sz w:val="24"/>
                <w:lang w:val="ru-RU"/>
              </w:rPr>
              <w:t xml:space="preserve">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96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97</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Тема прихода весны в произведениях В.А.Жуковского </w:t>
            </w:r>
            <w:r w:rsidRPr="008C53F1">
              <w:rPr>
                <w:rFonts w:ascii="Times New Roman" w:hAnsi="Times New Roman"/>
                <w:color w:val="000000"/>
                <w:sz w:val="24"/>
                <w:lang w:val="ru-RU"/>
              </w:rPr>
              <w:t>«Жаворонок» и «Приход весны»</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98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99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100</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Создание весеннего пейзажа в </w:t>
            </w:r>
            <w:r w:rsidRPr="008C53F1">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102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103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Восприятие произведений </w:t>
            </w:r>
            <w:r w:rsidRPr="008C53F1">
              <w:rPr>
                <w:rFonts w:ascii="Times New Roman" w:hAnsi="Times New Roman"/>
                <w:color w:val="000000"/>
                <w:sz w:val="24"/>
                <w:lang w:val="ru-RU"/>
              </w:rPr>
              <w:t>о весне. Выделение средств художественной выразительности (сравнение, эпитет)</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104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105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Тема семьи в творчестве писателей. На примере произведения Л.Н. Толстого «Отец </w:t>
            </w:r>
            <w:r w:rsidRPr="008C53F1">
              <w:rPr>
                <w:rFonts w:ascii="Times New Roman" w:hAnsi="Times New Roman"/>
                <w:color w:val="000000"/>
                <w:sz w:val="24"/>
                <w:lang w:val="ru-RU"/>
              </w:rPr>
              <w:t>и сыновья» и других га выбор</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106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107</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108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109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Анализ заголовка и соотнесение его с главной мыслью произведения: В.А. </w:t>
            </w:r>
            <w:r w:rsidRPr="008C53F1">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Нравственные семейные ценности в фольклорных </w:t>
            </w:r>
            <w:r w:rsidRPr="008C53F1">
              <w:rPr>
                <w:rFonts w:ascii="Times New Roman" w:hAnsi="Times New Roman"/>
                <w:color w:val="000000"/>
                <w:sz w:val="24"/>
                <w:lang w:val="ru-RU"/>
              </w:rPr>
              <w:t xml:space="preserve">(народных)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111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112</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113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114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Работа с текстом произведения</w:t>
            </w:r>
            <w:r w:rsidRPr="008C53F1">
              <w:rPr>
                <w:rFonts w:ascii="Times New Roman" w:hAnsi="Times New Roman"/>
                <w:color w:val="000000"/>
                <w:sz w:val="24"/>
                <w:lang w:val="ru-RU"/>
              </w:rPr>
              <w:t xml:space="preserve"> С.В. Михалкова «Быль для детей»: осознание темы Великой Отечественной войны</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115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116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Тематическая проверочная работа по итогам раздела «О наших близких, о </w:t>
            </w:r>
            <w:r w:rsidRPr="008C53F1">
              <w:rPr>
                <w:rFonts w:ascii="Times New Roman" w:hAnsi="Times New Roman"/>
                <w:color w:val="000000"/>
                <w:sz w:val="24"/>
                <w:lang w:val="ru-RU"/>
              </w:rPr>
              <w:t>семье»</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117</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Работа с детскими книгами на тему: «О </w:t>
            </w:r>
            <w:r w:rsidRPr="008C53F1">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Сходство тем и сюжетов сказок разных народов. Произведения по выбору, например, английская народная сказка «Как </w:t>
            </w:r>
            <w:r w:rsidRPr="008C53F1">
              <w:rPr>
                <w:rFonts w:ascii="Times New Roman" w:hAnsi="Times New Roman"/>
                <w:color w:val="000000"/>
                <w:sz w:val="24"/>
                <w:lang w:val="ru-RU"/>
              </w:rPr>
              <w:t>Джек ходил счастье искать»</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119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120</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Отражение темы дружбы в </w:t>
            </w:r>
            <w:r w:rsidRPr="008C53F1">
              <w:rPr>
                <w:rFonts w:ascii="Times New Roman" w:hAnsi="Times New Roman"/>
                <w:color w:val="000000"/>
                <w:sz w:val="24"/>
                <w:lang w:val="ru-RU"/>
              </w:rPr>
              <w:t>сказке братьев Гримм «Бременские музыканты»</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121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122</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123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124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125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Характеристика героев сказки Ш.Перро </w:t>
            </w:r>
            <w:r w:rsidRPr="008C53F1">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127</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128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Работа с детскими книгами</w:t>
            </w:r>
            <w:r w:rsidRPr="008C53F1">
              <w:rPr>
                <w:rFonts w:ascii="Times New Roman" w:hAnsi="Times New Roman"/>
                <w:color w:val="000000"/>
                <w:sz w:val="24"/>
                <w:lang w:val="ru-RU"/>
              </w:rPr>
              <w:t xml:space="preserve"> на тему: «Зарубежные сказочники»: соотнесение иллюстраций с содержанием сказок</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129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130</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Ориентировка в книге: обложка, содержание, аннотация, </w:t>
            </w:r>
            <w:r w:rsidRPr="008C53F1">
              <w:rPr>
                <w:rFonts w:ascii="Times New Roman" w:hAnsi="Times New Roman"/>
                <w:color w:val="000000"/>
                <w:sz w:val="24"/>
                <w:lang w:val="ru-RU"/>
              </w:rPr>
              <w:t>иллюстрация</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131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132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133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Резервный урок.Проверочная работа по итогам </w:t>
            </w:r>
            <w:r w:rsidRPr="008C53F1">
              <w:rPr>
                <w:rFonts w:ascii="Times New Roman" w:hAnsi="Times New Roman"/>
                <w:color w:val="000000"/>
                <w:sz w:val="24"/>
                <w:lang w:val="ru-RU"/>
              </w:rPr>
              <w:t>изученного во 2 классе</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134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135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Резервный урок.Средства создания </w:t>
            </w:r>
            <w:r w:rsidRPr="008C53F1">
              <w:rPr>
                <w:rFonts w:ascii="Times New Roman" w:hAnsi="Times New Roman"/>
                <w:color w:val="000000"/>
                <w:sz w:val="24"/>
                <w:lang w:val="ru-RU"/>
              </w:rPr>
              <w:lastRenderedPageBreak/>
              <w:t xml:space="preserve">комического в произведении. На примере произведения Д.Хармса </w:t>
            </w:r>
            <w:r w:rsidRPr="008C53F1">
              <w:rPr>
                <w:rFonts w:ascii="Times New Roman" w:hAnsi="Times New Roman"/>
                <w:color w:val="000000"/>
                <w:sz w:val="24"/>
                <w:lang w:val="ru-RU"/>
              </w:rPr>
              <w:t>«Весёлый старичок»</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0" w:type="auto"/>
            <w:gridSpan w:val="2"/>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4DD2" w:rsidRDefault="006A4DD2"/>
        </w:tc>
      </w:tr>
    </w:tbl>
    <w:p w:rsidR="006A4DD2" w:rsidRDefault="006A4DD2">
      <w:pPr>
        <w:sectPr w:rsidR="006A4DD2">
          <w:pgSz w:w="16383" w:h="11906" w:orient="landscape"/>
          <w:pgMar w:top="1134" w:right="850" w:bottom="1134" w:left="1701" w:header="720" w:footer="720" w:gutter="0"/>
          <w:cols w:space="720"/>
        </w:sectPr>
      </w:pPr>
    </w:p>
    <w:p w:rsidR="006A4DD2" w:rsidRDefault="00F16002">
      <w:pPr>
        <w:spacing w:after="0"/>
        <w:ind w:left="120"/>
      </w:pPr>
      <w:r>
        <w:rPr>
          <w:rFonts w:ascii="Times New Roman" w:hAnsi="Times New Roman"/>
          <w:b/>
          <w:color w:val="000000"/>
          <w:sz w:val="28"/>
        </w:rPr>
        <w:lastRenderedPageBreak/>
        <w:t xml:space="preserve"> 3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3977"/>
        <w:gridCol w:w="1179"/>
        <w:gridCol w:w="1843"/>
        <w:gridCol w:w="1912"/>
        <w:gridCol w:w="1349"/>
        <w:gridCol w:w="2863"/>
      </w:tblGrid>
      <w:tr w:rsidR="006A4DD2">
        <w:trPr>
          <w:trHeight w:val="144"/>
          <w:tblCellSpacing w:w="0" w:type="dxa"/>
        </w:trPr>
        <w:tc>
          <w:tcPr>
            <w:tcW w:w="463"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 п/п </w:t>
            </w:r>
          </w:p>
          <w:p w:rsidR="006A4DD2" w:rsidRDefault="006A4DD2">
            <w:pPr>
              <w:spacing w:after="0"/>
              <w:ind w:left="135"/>
            </w:pPr>
          </w:p>
        </w:tc>
        <w:tc>
          <w:tcPr>
            <w:tcW w:w="3168"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Тема урока </w:t>
            </w:r>
          </w:p>
          <w:p w:rsidR="006A4DD2" w:rsidRDefault="006A4DD2">
            <w:pPr>
              <w:spacing w:after="0"/>
              <w:ind w:left="135"/>
            </w:pPr>
          </w:p>
        </w:tc>
        <w:tc>
          <w:tcPr>
            <w:tcW w:w="0" w:type="auto"/>
            <w:gridSpan w:val="3"/>
            <w:tcMar>
              <w:top w:w="50" w:type="dxa"/>
              <w:left w:w="100" w:type="dxa"/>
            </w:tcMar>
            <w:vAlign w:val="center"/>
          </w:tcPr>
          <w:p w:rsidR="006A4DD2" w:rsidRDefault="00F16002">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Дата изучения </w:t>
            </w:r>
          </w:p>
          <w:p w:rsidR="006A4DD2" w:rsidRDefault="006A4DD2">
            <w:pPr>
              <w:spacing w:after="0"/>
              <w:ind w:left="135"/>
            </w:pPr>
          </w:p>
        </w:tc>
        <w:tc>
          <w:tcPr>
            <w:tcW w:w="1959"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Электронные цифровые образовательные ресурсы </w:t>
            </w:r>
          </w:p>
          <w:p w:rsidR="006A4DD2" w:rsidRDefault="006A4DD2">
            <w:pPr>
              <w:spacing w:after="0"/>
              <w:ind w:left="135"/>
            </w:pPr>
          </w:p>
        </w:tc>
      </w:tr>
      <w:tr w:rsidR="006A4DD2">
        <w:trPr>
          <w:trHeight w:val="144"/>
          <w:tblCellSpacing w:w="0" w:type="dxa"/>
        </w:trPr>
        <w:tc>
          <w:tcPr>
            <w:tcW w:w="0" w:type="auto"/>
            <w:vMerge/>
            <w:tcBorders>
              <w:top w:val="nil"/>
            </w:tcBorders>
            <w:tcMar>
              <w:top w:w="50" w:type="dxa"/>
              <w:left w:w="100" w:type="dxa"/>
            </w:tcMar>
          </w:tcPr>
          <w:p w:rsidR="006A4DD2" w:rsidRDefault="006A4DD2"/>
        </w:tc>
        <w:tc>
          <w:tcPr>
            <w:tcW w:w="0" w:type="auto"/>
            <w:vMerge/>
            <w:tcBorders>
              <w:top w:val="nil"/>
            </w:tcBorders>
            <w:tcMar>
              <w:top w:w="50" w:type="dxa"/>
              <w:left w:w="100" w:type="dxa"/>
            </w:tcMar>
          </w:tcPr>
          <w:p w:rsidR="006A4DD2" w:rsidRDefault="006A4DD2"/>
        </w:tc>
        <w:tc>
          <w:tcPr>
            <w:tcW w:w="815"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Всего </w:t>
            </w:r>
          </w:p>
          <w:p w:rsidR="006A4DD2" w:rsidRDefault="006A4DD2">
            <w:pPr>
              <w:spacing w:after="0"/>
              <w:ind w:left="135"/>
            </w:pPr>
          </w:p>
        </w:tc>
        <w:tc>
          <w:tcPr>
            <w:tcW w:w="1510"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Контрольные работы </w:t>
            </w:r>
          </w:p>
          <w:p w:rsidR="006A4DD2" w:rsidRDefault="006A4DD2">
            <w:pPr>
              <w:spacing w:after="0"/>
              <w:ind w:left="135"/>
            </w:pPr>
          </w:p>
        </w:tc>
        <w:tc>
          <w:tcPr>
            <w:tcW w:w="1611"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Практические работы </w:t>
            </w:r>
          </w:p>
          <w:p w:rsidR="006A4DD2" w:rsidRDefault="006A4DD2">
            <w:pPr>
              <w:spacing w:after="0"/>
              <w:ind w:left="135"/>
            </w:pPr>
          </w:p>
        </w:tc>
        <w:tc>
          <w:tcPr>
            <w:tcW w:w="0" w:type="auto"/>
            <w:vMerge/>
            <w:tcBorders>
              <w:top w:val="nil"/>
            </w:tcBorders>
            <w:tcMar>
              <w:top w:w="50" w:type="dxa"/>
              <w:left w:w="100" w:type="dxa"/>
            </w:tcMar>
          </w:tcPr>
          <w:p w:rsidR="006A4DD2" w:rsidRDefault="006A4DD2"/>
        </w:tc>
        <w:tc>
          <w:tcPr>
            <w:tcW w:w="0" w:type="auto"/>
            <w:vMerge/>
            <w:tcBorders>
              <w:top w:val="nil"/>
            </w:tcBorders>
            <w:tcMar>
              <w:top w:w="50" w:type="dxa"/>
              <w:left w:w="100" w:type="dxa"/>
            </w:tcMar>
          </w:tcPr>
          <w:p w:rsidR="006A4DD2" w:rsidRDefault="006A4DD2"/>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478</w:t>
              </w:r>
              <w:r>
                <w:rPr>
                  <w:rFonts w:ascii="Times New Roman" w:hAnsi="Times New Roman"/>
                  <w:color w:val="0000FF"/>
                  <w:u w:val="single"/>
                </w:rPr>
                <w:t>de</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47</w:t>
              </w:r>
              <w:r>
                <w:rPr>
                  <w:rFonts w:ascii="Times New Roman" w:hAnsi="Times New Roman"/>
                  <w:color w:val="0000FF"/>
                  <w:u w:val="single"/>
                </w:rPr>
                <w:t>a</w:t>
              </w:r>
              <w:r w:rsidRPr="008C53F1">
                <w:rPr>
                  <w:rFonts w:ascii="Times New Roman" w:hAnsi="Times New Roman"/>
                  <w:color w:val="0000FF"/>
                  <w:u w:val="single"/>
                  <w:lang w:val="ru-RU"/>
                </w:rPr>
                <w:t>6</w:t>
              </w:r>
              <w:r>
                <w:rPr>
                  <w:rFonts w:ascii="Times New Roman" w:hAnsi="Times New Roman"/>
                  <w:color w:val="0000FF"/>
                  <w:u w:val="single"/>
                </w:rPr>
                <w:t>e</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47</w:t>
              </w:r>
              <w:r>
                <w:rPr>
                  <w:rFonts w:ascii="Times New Roman" w:hAnsi="Times New Roman"/>
                  <w:color w:val="0000FF"/>
                  <w:u w:val="single"/>
                </w:rPr>
                <w:t>b</w:t>
              </w:r>
              <w:r w:rsidRPr="008C53F1">
                <w:rPr>
                  <w:rFonts w:ascii="Times New Roman" w:hAnsi="Times New Roman"/>
                  <w:color w:val="0000FF"/>
                  <w:u w:val="single"/>
                  <w:lang w:val="ru-RU"/>
                </w:rPr>
                <w:t>72</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47</w:t>
              </w:r>
              <w:r>
                <w:rPr>
                  <w:rFonts w:ascii="Times New Roman" w:hAnsi="Times New Roman"/>
                  <w:color w:val="0000FF"/>
                  <w:u w:val="single"/>
                </w:rPr>
                <w:t>c</w:t>
              </w:r>
              <w:r w:rsidRPr="008C53F1">
                <w:rPr>
                  <w:rFonts w:ascii="Times New Roman" w:hAnsi="Times New Roman"/>
                  <w:color w:val="0000FF"/>
                  <w:u w:val="single"/>
                  <w:lang w:val="ru-RU"/>
                </w:rPr>
                <w:t>76</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Отражение </w:t>
            </w:r>
            <w:r w:rsidRPr="008C53F1">
              <w:rPr>
                <w:rFonts w:ascii="Times New Roman" w:hAnsi="Times New Roman"/>
                <w:color w:val="000000"/>
                <w:sz w:val="24"/>
                <w:lang w:val="ru-RU"/>
              </w:rPr>
              <w:t>темы Родина в произведении М.М. Пришвин «Моя Родина»: роль и особенности заголовка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47</w:t>
              </w:r>
              <w:r>
                <w:rPr>
                  <w:rFonts w:ascii="Times New Roman" w:hAnsi="Times New Roman"/>
                  <w:color w:val="0000FF"/>
                  <w:u w:val="single"/>
                </w:rPr>
                <w:t>d</w:t>
              </w:r>
              <w:r w:rsidRPr="008C53F1">
                <w:rPr>
                  <w:rFonts w:ascii="Times New Roman" w:hAnsi="Times New Roman"/>
                  <w:color w:val="0000FF"/>
                  <w:u w:val="single"/>
                  <w:lang w:val="ru-RU"/>
                </w:rPr>
                <w:t>84</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47</w:t>
              </w:r>
              <w:r>
                <w:rPr>
                  <w:rFonts w:ascii="Times New Roman" w:hAnsi="Times New Roman"/>
                  <w:color w:val="0000FF"/>
                  <w:u w:val="single"/>
                </w:rPr>
                <w:t>e</w:t>
              </w:r>
              <w:r w:rsidRPr="008C53F1">
                <w:rPr>
                  <w:rFonts w:ascii="Times New Roman" w:hAnsi="Times New Roman"/>
                  <w:color w:val="0000FF"/>
                  <w:u w:val="single"/>
                  <w:lang w:val="ru-RU"/>
                </w:rPr>
                <w:t>88</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7</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483</w:t>
              </w:r>
              <w:r>
                <w:rPr>
                  <w:rFonts w:ascii="Times New Roman" w:hAnsi="Times New Roman"/>
                  <w:color w:val="0000FF"/>
                  <w:u w:val="single"/>
                </w:rPr>
                <w:t>ec</w:t>
              </w:r>
            </w:hyperlink>
            <w:r w:rsidRPr="008C53F1">
              <w:rPr>
                <w:rFonts w:ascii="Times New Roman" w:hAnsi="Times New Roman"/>
                <w:color w:val="000000"/>
                <w:sz w:val="24"/>
                <w:lang w:val="ru-RU"/>
              </w:rPr>
              <w:t xml:space="preserve"> </w:t>
            </w:r>
            <w:hyperlink r:id="rId5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a</w:t>
              </w:r>
              <w:r w:rsidRPr="008C53F1">
                <w:rPr>
                  <w:rFonts w:ascii="Times New Roman" w:hAnsi="Times New Roman"/>
                  <w:color w:val="0000FF"/>
                  <w:u w:val="single"/>
                  <w:lang w:val="ru-RU"/>
                </w:rPr>
                <w:t>25</w:t>
              </w:r>
              <w:r>
                <w:rPr>
                  <w:rFonts w:ascii="Times New Roman" w:hAnsi="Times New Roman"/>
                  <w:color w:val="0000FF"/>
                  <w:u w:val="single"/>
                </w:rPr>
                <w:t>a</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4861</w:t>
              </w:r>
              <w:r>
                <w:rPr>
                  <w:rFonts w:ascii="Times New Roman" w:hAnsi="Times New Roman"/>
                  <w:color w:val="0000FF"/>
                  <w:u w:val="single"/>
                </w:rPr>
                <w:t>c</w:t>
              </w:r>
            </w:hyperlink>
            <w:r w:rsidRPr="008C53F1">
              <w:rPr>
                <w:rFonts w:ascii="Times New Roman" w:hAnsi="Times New Roman"/>
                <w:color w:val="000000"/>
                <w:sz w:val="24"/>
                <w:lang w:val="ru-RU"/>
              </w:rPr>
              <w:t xml:space="preserve"> </w:t>
            </w:r>
            <w:hyperlink r:id="rId5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a</w:t>
              </w:r>
              <w:r w:rsidRPr="008C53F1">
                <w:rPr>
                  <w:rFonts w:ascii="Times New Roman" w:hAnsi="Times New Roman"/>
                  <w:color w:val="0000FF"/>
                  <w:u w:val="single"/>
                  <w:lang w:val="ru-RU"/>
                </w:rPr>
                <w:t>4</w:t>
              </w:r>
              <w:r>
                <w:rPr>
                  <w:rFonts w:ascii="Times New Roman" w:hAnsi="Times New Roman"/>
                  <w:color w:val="0000FF"/>
                  <w:u w:val="single"/>
                </w:rPr>
                <w:t>f</w:t>
              </w:r>
              <w:r w:rsidRPr="008C53F1">
                <w:rPr>
                  <w:rFonts w:ascii="Times New Roman" w:hAnsi="Times New Roman"/>
                  <w:color w:val="0000FF"/>
                  <w:u w:val="single"/>
                  <w:lang w:val="ru-RU"/>
                </w:rPr>
                <w:t>8</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a</w:t>
              </w:r>
              <w:r w:rsidRPr="008C53F1">
                <w:rPr>
                  <w:rFonts w:ascii="Times New Roman" w:hAnsi="Times New Roman"/>
                  <w:color w:val="0000FF"/>
                  <w:u w:val="single"/>
                  <w:lang w:val="ru-RU"/>
                </w:rPr>
                <w:t>3</w:t>
              </w:r>
              <w:r>
                <w:rPr>
                  <w:rFonts w:ascii="Times New Roman" w:hAnsi="Times New Roman"/>
                  <w:color w:val="0000FF"/>
                  <w:u w:val="single"/>
                </w:rPr>
                <w:t>cc</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10</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a</w:t>
              </w:r>
              <w:r w:rsidRPr="008C53F1">
                <w:rPr>
                  <w:rFonts w:ascii="Times New Roman" w:hAnsi="Times New Roman"/>
                  <w:color w:val="0000FF"/>
                  <w:u w:val="single"/>
                  <w:lang w:val="ru-RU"/>
                </w:rPr>
                <w:t>610</w:t>
              </w:r>
            </w:hyperlink>
            <w:r w:rsidRPr="008C53F1">
              <w:rPr>
                <w:rFonts w:ascii="Times New Roman" w:hAnsi="Times New Roman"/>
                <w:color w:val="000000"/>
                <w:sz w:val="24"/>
                <w:lang w:val="ru-RU"/>
              </w:rPr>
              <w:t xml:space="preserve"> </w:t>
            </w:r>
            <w:hyperlink r:id="rId6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4850</w:t>
              </w:r>
              <w:r>
                <w:rPr>
                  <w:rFonts w:ascii="Times New Roman" w:hAnsi="Times New Roman"/>
                  <w:color w:val="0000FF"/>
                  <w:u w:val="single"/>
                </w:rPr>
                <w:t>e</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a</w:t>
              </w:r>
              <w:r w:rsidRPr="008C53F1">
                <w:rPr>
                  <w:rFonts w:ascii="Times New Roman" w:hAnsi="Times New Roman"/>
                  <w:color w:val="0000FF"/>
                  <w:u w:val="single"/>
                  <w:lang w:val="ru-RU"/>
                </w:rPr>
                <w:t>7</w:t>
              </w:r>
              <w:r>
                <w:rPr>
                  <w:rFonts w:ascii="Times New Roman" w:hAnsi="Times New Roman"/>
                  <w:color w:val="0000FF"/>
                  <w:u w:val="single"/>
                </w:rPr>
                <w:t>dc</w:t>
              </w:r>
            </w:hyperlink>
            <w:r w:rsidRPr="008C53F1">
              <w:rPr>
                <w:rFonts w:ascii="Times New Roman" w:hAnsi="Times New Roman"/>
                <w:color w:val="000000"/>
                <w:sz w:val="24"/>
                <w:lang w:val="ru-RU"/>
              </w:rPr>
              <w:t xml:space="preserve"> </w:t>
            </w:r>
            <w:hyperlink r:id="rId6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4861</w:t>
              </w:r>
              <w:r>
                <w:rPr>
                  <w:rFonts w:ascii="Times New Roman" w:hAnsi="Times New Roman"/>
                  <w:color w:val="0000FF"/>
                  <w:u w:val="single"/>
                </w:rPr>
                <w:t>c</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a</w:t>
              </w:r>
              <w:r w:rsidRPr="008C53F1">
                <w:rPr>
                  <w:rFonts w:ascii="Times New Roman" w:hAnsi="Times New Roman"/>
                  <w:color w:val="0000FF"/>
                  <w:u w:val="single"/>
                  <w:lang w:val="ru-RU"/>
                </w:rPr>
                <w:t>8</w:t>
              </w:r>
              <w:r>
                <w:rPr>
                  <w:rFonts w:ascii="Times New Roman" w:hAnsi="Times New Roman"/>
                  <w:color w:val="0000FF"/>
                  <w:u w:val="single"/>
                </w:rPr>
                <w:t>fe</w:t>
              </w:r>
            </w:hyperlink>
            <w:r w:rsidRPr="008C53F1">
              <w:rPr>
                <w:rFonts w:ascii="Times New Roman" w:hAnsi="Times New Roman"/>
                <w:color w:val="000000"/>
                <w:sz w:val="24"/>
                <w:lang w:val="ru-RU"/>
              </w:rPr>
              <w:t xml:space="preserve"> </w:t>
            </w:r>
            <w:hyperlink r:id="rId6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4875</w:t>
              </w:r>
              <w:r>
                <w:rPr>
                  <w:rFonts w:ascii="Times New Roman" w:hAnsi="Times New Roman"/>
                  <w:color w:val="0000FF"/>
                  <w:u w:val="single"/>
                </w:rPr>
                <w:t>c</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w:t>
            </w:r>
            <w:r w:rsidRPr="008C53F1">
              <w:rPr>
                <w:rFonts w:ascii="Times New Roman" w:hAnsi="Times New Roman"/>
                <w:color w:val="000000"/>
                <w:sz w:val="24"/>
                <w:lang w:val="ru-RU"/>
              </w:rPr>
              <w:t xml:space="preserve"> </w:t>
            </w:r>
            <w:r w:rsidRPr="008C53F1">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48892</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489</w:t>
              </w:r>
              <w:r>
                <w:rPr>
                  <w:rFonts w:ascii="Times New Roman" w:hAnsi="Times New Roman"/>
                  <w:color w:val="0000FF"/>
                  <w:u w:val="single"/>
                </w:rPr>
                <w:t>a</w:t>
              </w:r>
              <w:r w:rsidRPr="008C53F1">
                <w:rPr>
                  <w:rFonts w:ascii="Times New Roman" w:hAnsi="Times New Roman"/>
                  <w:color w:val="0000FF"/>
                  <w:u w:val="single"/>
                  <w:lang w:val="ru-RU"/>
                </w:rPr>
                <w:t>0</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48</w:t>
              </w:r>
              <w:r>
                <w:rPr>
                  <w:rFonts w:ascii="Times New Roman" w:hAnsi="Times New Roman"/>
                  <w:color w:val="0000FF"/>
                  <w:u w:val="single"/>
                </w:rPr>
                <w:t>ab</w:t>
              </w:r>
              <w:r w:rsidRPr="008C53F1">
                <w:rPr>
                  <w:rFonts w:ascii="Times New Roman" w:hAnsi="Times New Roman"/>
                  <w:color w:val="0000FF"/>
                  <w:u w:val="single"/>
                  <w:lang w:val="ru-RU"/>
                </w:rPr>
                <w:t>8</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aa</w:t>
              </w:r>
              <w:r w:rsidRPr="008C53F1">
                <w:rPr>
                  <w:rFonts w:ascii="Times New Roman" w:hAnsi="Times New Roman"/>
                  <w:color w:val="0000FF"/>
                  <w:u w:val="single"/>
                  <w:lang w:val="ru-RU"/>
                </w:rPr>
                <w:t>16</w:t>
              </w:r>
            </w:hyperlink>
            <w:r w:rsidRPr="008C53F1">
              <w:rPr>
                <w:rFonts w:ascii="Times New Roman" w:hAnsi="Times New Roman"/>
                <w:color w:val="000000"/>
                <w:sz w:val="24"/>
                <w:lang w:val="ru-RU"/>
              </w:rPr>
              <w:t xml:space="preserve"> </w:t>
            </w:r>
            <w:hyperlink r:id="rId7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49</w:t>
              </w:r>
              <w:r>
                <w:rPr>
                  <w:rFonts w:ascii="Times New Roman" w:hAnsi="Times New Roman"/>
                  <w:color w:val="0000FF"/>
                  <w:u w:val="single"/>
                </w:rPr>
                <w:t>cc</w:t>
              </w:r>
              <w:r w:rsidRPr="008C53F1">
                <w:rPr>
                  <w:rFonts w:ascii="Times New Roman" w:hAnsi="Times New Roman"/>
                  <w:color w:val="0000FF"/>
                  <w:u w:val="single"/>
                  <w:lang w:val="ru-RU"/>
                </w:rPr>
                <w:t>4</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17</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ae</w:t>
              </w:r>
              <w:r w:rsidRPr="008C53F1">
                <w:rPr>
                  <w:rFonts w:ascii="Times New Roman" w:hAnsi="Times New Roman"/>
                  <w:color w:val="0000FF"/>
                  <w:u w:val="single"/>
                  <w:lang w:val="ru-RU"/>
                </w:rPr>
                <w:t>44</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18</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b</w:t>
              </w:r>
              <w:r w:rsidRPr="008C53F1">
                <w:rPr>
                  <w:rFonts w:ascii="Times New Roman" w:hAnsi="Times New Roman"/>
                  <w:color w:val="0000FF"/>
                  <w:u w:val="single"/>
                  <w:lang w:val="ru-RU"/>
                </w:rPr>
                <w:t>542</w:t>
              </w:r>
            </w:hyperlink>
            <w:r w:rsidRPr="008C53F1">
              <w:rPr>
                <w:rFonts w:ascii="Times New Roman" w:hAnsi="Times New Roman"/>
                <w:color w:val="000000"/>
                <w:sz w:val="24"/>
                <w:lang w:val="ru-RU"/>
              </w:rPr>
              <w:t xml:space="preserve"> </w:t>
            </w:r>
            <w:hyperlink r:id="rId7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b</w:t>
              </w:r>
              <w:r w:rsidRPr="008C53F1">
                <w:rPr>
                  <w:rFonts w:ascii="Times New Roman" w:hAnsi="Times New Roman"/>
                  <w:color w:val="0000FF"/>
                  <w:u w:val="single"/>
                  <w:lang w:val="ru-RU"/>
                </w:rPr>
                <w:t>10</w:t>
              </w:r>
              <w:r>
                <w:rPr>
                  <w:rFonts w:ascii="Times New Roman" w:hAnsi="Times New Roman"/>
                  <w:color w:val="0000FF"/>
                  <w:u w:val="single"/>
                </w:rPr>
                <w:t>a</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bb</w:t>
              </w:r>
              <w:r w:rsidRPr="008C53F1">
                <w:rPr>
                  <w:rFonts w:ascii="Times New Roman" w:hAnsi="Times New Roman"/>
                  <w:color w:val="0000FF"/>
                  <w:u w:val="single"/>
                  <w:lang w:val="ru-RU"/>
                </w:rPr>
                <w:t>46</w:t>
              </w:r>
            </w:hyperlink>
            <w:r w:rsidRPr="008C53F1">
              <w:rPr>
                <w:rFonts w:ascii="Times New Roman" w:hAnsi="Times New Roman"/>
                <w:color w:val="000000"/>
                <w:sz w:val="24"/>
                <w:lang w:val="ru-RU"/>
              </w:rPr>
              <w:t xml:space="preserve"> </w:t>
            </w:r>
            <w:hyperlink r:id="rId7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b</w:t>
              </w:r>
              <w:r w:rsidRPr="008C53F1">
                <w:rPr>
                  <w:rFonts w:ascii="Times New Roman" w:hAnsi="Times New Roman"/>
                  <w:color w:val="0000FF"/>
                  <w:u w:val="single"/>
                  <w:lang w:val="ru-RU"/>
                </w:rPr>
                <w:t>27</w:t>
              </w:r>
              <w:r>
                <w:rPr>
                  <w:rFonts w:ascii="Times New Roman" w:hAnsi="Times New Roman"/>
                  <w:color w:val="0000FF"/>
                  <w:u w:val="single"/>
                </w:rPr>
                <w:t>c</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20</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 xml:space="preserve">образа </w:t>
            </w:r>
            <w:r>
              <w:rPr>
                <w:rFonts w:ascii="Times New Roman" w:hAnsi="Times New Roman"/>
                <w:color w:val="000000"/>
                <w:sz w:val="24"/>
              </w:rPr>
              <w:t>Ильи Муромца</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bfb</w:t>
              </w:r>
              <w:r w:rsidRPr="008C53F1">
                <w:rPr>
                  <w:rFonts w:ascii="Times New Roman" w:hAnsi="Times New Roman"/>
                  <w:color w:val="0000FF"/>
                  <w:u w:val="single"/>
                  <w:lang w:val="ru-RU"/>
                </w:rPr>
                <w:t>0</w:t>
              </w:r>
            </w:hyperlink>
            <w:r w:rsidRPr="008C53F1">
              <w:rPr>
                <w:rFonts w:ascii="Times New Roman" w:hAnsi="Times New Roman"/>
                <w:color w:val="000000"/>
                <w:sz w:val="24"/>
                <w:lang w:val="ru-RU"/>
              </w:rPr>
              <w:t xml:space="preserve"> </w:t>
            </w:r>
            <w:hyperlink r:id="rId7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b</w:t>
              </w:r>
              <w:r w:rsidRPr="008C53F1">
                <w:rPr>
                  <w:rFonts w:ascii="Times New Roman" w:hAnsi="Times New Roman"/>
                  <w:color w:val="0000FF"/>
                  <w:u w:val="single"/>
                  <w:lang w:val="ru-RU"/>
                </w:rPr>
                <w:t>27</w:t>
              </w:r>
              <w:r>
                <w:rPr>
                  <w:rFonts w:ascii="Times New Roman" w:hAnsi="Times New Roman"/>
                  <w:color w:val="0000FF"/>
                  <w:u w:val="single"/>
                </w:rPr>
                <w:t>c</w:t>
              </w:r>
            </w:hyperlink>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Тематическая проверочная работа по итогам раздела «Фольклор (устное</w:t>
            </w:r>
            <w:r w:rsidRPr="008C53F1">
              <w:rPr>
                <w:rFonts w:ascii="Times New Roman" w:hAnsi="Times New Roman"/>
                <w:color w:val="000000"/>
                <w:sz w:val="24"/>
                <w:lang w:val="ru-RU"/>
              </w:rPr>
              <w:t xml:space="preserve"> народное творчество)</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22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bc</w:t>
              </w:r>
              <w:r w:rsidRPr="008C53F1">
                <w:rPr>
                  <w:rFonts w:ascii="Times New Roman" w:hAnsi="Times New Roman"/>
                  <w:color w:val="0000FF"/>
                  <w:u w:val="single"/>
                  <w:lang w:val="ru-RU"/>
                </w:rPr>
                <w:t>7</w:t>
              </w:r>
              <w:r>
                <w:rPr>
                  <w:rFonts w:ascii="Times New Roman" w:hAnsi="Times New Roman"/>
                  <w:color w:val="0000FF"/>
                  <w:u w:val="single"/>
                </w:rPr>
                <w:t>c</w:t>
              </w:r>
            </w:hyperlink>
            <w:r w:rsidRPr="008C53F1">
              <w:rPr>
                <w:rFonts w:ascii="Times New Roman" w:hAnsi="Times New Roman"/>
                <w:color w:val="000000"/>
                <w:sz w:val="24"/>
                <w:lang w:val="ru-RU"/>
              </w:rPr>
              <w:t xml:space="preserve"> </w:t>
            </w:r>
            <w:hyperlink r:id="rId8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be</w:t>
              </w:r>
              <w:r w:rsidRPr="008C53F1">
                <w:rPr>
                  <w:rFonts w:ascii="Times New Roman" w:hAnsi="Times New Roman"/>
                  <w:color w:val="0000FF"/>
                  <w:u w:val="single"/>
                  <w:lang w:val="ru-RU"/>
                </w:rPr>
                <w:t>98</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23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b</w:t>
              </w:r>
              <w:r w:rsidRPr="008C53F1">
                <w:rPr>
                  <w:rFonts w:ascii="Times New Roman" w:hAnsi="Times New Roman"/>
                  <w:color w:val="0000FF"/>
                  <w:u w:val="single"/>
                  <w:lang w:val="ru-RU"/>
                </w:rPr>
                <w:t>7</w:t>
              </w:r>
              <w:r>
                <w:rPr>
                  <w:rFonts w:ascii="Times New Roman" w:hAnsi="Times New Roman"/>
                  <w:color w:val="0000FF"/>
                  <w:u w:val="single"/>
                </w:rPr>
                <w:t>ae</w:t>
              </w:r>
            </w:hyperlink>
            <w:r w:rsidRPr="008C53F1">
              <w:rPr>
                <w:rFonts w:ascii="Times New Roman" w:hAnsi="Times New Roman"/>
                <w:color w:val="000000"/>
                <w:sz w:val="24"/>
                <w:lang w:val="ru-RU"/>
              </w:rPr>
              <w:t xml:space="preserve"> </w:t>
            </w:r>
            <w:hyperlink r:id="rId8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bd</w:t>
              </w:r>
              <w:r w:rsidRPr="008C53F1">
                <w:rPr>
                  <w:rFonts w:ascii="Times New Roman" w:hAnsi="Times New Roman"/>
                  <w:color w:val="0000FF"/>
                  <w:u w:val="single"/>
                  <w:lang w:val="ru-RU"/>
                </w:rPr>
                <w:t>94</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24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c</w:t>
              </w:r>
              <w:r w:rsidRPr="008C53F1">
                <w:rPr>
                  <w:rFonts w:ascii="Times New Roman" w:hAnsi="Times New Roman"/>
                  <w:color w:val="0000FF"/>
                  <w:u w:val="single"/>
                  <w:lang w:val="ru-RU"/>
                </w:rPr>
                <w:t>0</w:t>
              </w:r>
              <w:r>
                <w:rPr>
                  <w:rFonts w:ascii="Times New Roman" w:hAnsi="Times New Roman"/>
                  <w:color w:val="0000FF"/>
                  <w:u w:val="single"/>
                </w:rPr>
                <w:t>b</w:t>
              </w:r>
              <w:r w:rsidRPr="008C53F1">
                <w:rPr>
                  <w:rFonts w:ascii="Times New Roman" w:hAnsi="Times New Roman"/>
                  <w:color w:val="0000FF"/>
                  <w:u w:val="single"/>
                  <w:lang w:val="ru-RU"/>
                </w:rPr>
                <w:t>4</w:t>
              </w:r>
            </w:hyperlink>
            <w:r w:rsidRPr="008C53F1">
              <w:rPr>
                <w:rFonts w:ascii="Times New Roman" w:hAnsi="Times New Roman"/>
                <w:color w:val="000000"/>
                <w:sz w:val="24"/>
                <w:lang w:val="ru-RU"/>
              </w:rPr>
              <w:t xml:space="preserve"> </w:t>
            </w:r>
            <w:hyperlink r:id="rId8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af</w:t>
              </w:r>
              <w:r w:rsidRPr="008C53F1">
                <w:rPr>
                  <w:rFonts w:ascii="Times New Roman" w:hAnsi="Times New Roman"/>
                  <w:color w:val="0000FF"/>
                  <w:u w:val="single"/>
                  <w:lang w:val="ru-RU"/>
                </w:rPr>
                <w:t>70</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25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5142</w:t>
              </w:r>
            </w:hyperlink>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26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27</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28</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Осознание важности чтения </w:t>
            </w:r>
            <w:r w:rsidRPr="008C53F1">
              <w:rPr>
                <w:rFonts w:ascii="Times New Roman" w:hAnsi="Times New Roman"/>
                <w:color w:val="000000"/>
                <w:sz w:val="24"/>
                <w:lang w:val="ru-RU"/>
              </w:rPr>
              <w:t xml:space="preserve">художественной литературы и </w:t>
            </w:r>
            <w:r w:rsidRPr="008C53F1">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4</w:t>
              </w:r>
              <w:r>
                <w:rPr>
                  <w:rFonts w:ascii="Times New Roman" w:hAnsi="Times New Roman"/>
                  <w:color w:val="0000FF"/>
                  <w:u w:val="single"/>
                </w:rPr>
                <w:t>fda</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Осознание особенностей басни, как произведения-поучения, которое помогает увидеть свои и </w:t>
            </w:r>
            <w:r w:rsidRPr="008C53F1">
              <w:rPr>
                <w:rFonts w:ascii="Times New Roman" w:hAnsi="Times New Roman"/>
                <w:color w:val="000000"/>
                <w:sz w:val="24"/>
                <w:lang w:val="ru-RU"/>
              </w:rPr>
              <w:t>чужие недостатки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cd</w:t>
              </w:r>
              <w:r w:rsidRPr="008C53F1">
                <w:rPr>
                  <w:rFonts w:ascii="Times New Roman" w:hAnsi="Times New Roman"/>
                  <w:color w:val="0000FF"/>
                  <w:u w:val="single"/>
                  <w:lang w:val="ru-RU"/>
                </w:rPr>
                <w:t>98</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30</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d</w:t>
              </w:r>
              <w:r w:rsidRPr="008C53F1">
                <w:rPr>
                  <w:rFonts w:ascii="Times New Roman" w:hAnsi="Times New Roman"/>
                  <w:color w:val="0000FF"/>
                  <w:u w:val="single"/>
                  <w:lang w:val="ru-RU"/>
                </w:rPr>
                <w:t>194</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31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d</w:t>
              </w:r>
              <w:r w:rsidRPr="008C53F1">
                <w:rPr>
                  <w:rFonts w:ascii="Times New Roman" w:hAnsi="Times New Roman"/>
                  <w:color w:val="0000FF"/>
                  <w:u w:val="single"/>
                  <w:lang w:val="ru-RU"/>
                </w:rPr>
                <w:t>298</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32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Работа с басней И.А. Крылова «Ворона и Лисица»: </w:t>
            </w:r>
            <w:r w:rsidRPr="008C53F1">
              <w:rPr>
                <w:rFonts w:ascii="Times New Roman" w:hAnsi="Times New Roman"/>
                <w:color w:val="000000"/>
                <w:sz w:val="24"/>
                <w:lang w:val="ru-RU"/>
              </w:rPr>
              <w:t>тема, мораль, герои, особенности языка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d</w:t>
              </w:r>
              <w:r w:rsidRPr="008C53F1">
                <w:rPr>
                  <w:rFonts w:ascii="Times New Roman" w:hAnsi="Times New Roman"/>
                  <w:color w:val="0000FF"/>
                  <w:u w:val="single"/>
                  <w:lang w:val="ru-RU"/>
                </w:rPr>
                <w:t>072</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33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c</w:t>
              </w:r>
              <w:r w:rsidRPr="008C53F1">
                <w:rPr>
                  <w:rFonts w:ascii="Times New Roman" w:hAnsi="Times New Roman"/>
                  <w:color w:val="0000FF"/>
                  <w:u w:val="single"/>
                  <w:lang w:val="ru-RU"/>
                </w:rPr>
                <w:t>1</w:t>
              </w:r>
              <w:r>
                <w:rPr>
                  <w:rFonts w:ascii="Times New Roman" w:hAnsi="Times New Roman"/>
                  <w:color w:val="0000FF"/>
                  <w:u w:val="single"/>
                </w:rPr>
                <w:t>d</w:t>
              </w:r>
              <w:r w:rsidRPr="008C53F1">
                <w:rPr>
                  <w:rFonts w:ascii="Times New Roman" w:hAnsi="Times New Roman"/>
                  <w:color w:val="0000FF"/>
                  <w:u w:val="single"/>
                  <w:lang w:val="ru-RU"/>
                </w:rPr>
                <w:t>6</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34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c</w:t>
              </w:r>
              <w:r w:rsidRPr="008C53F1">
                <w:rPr>
                  <w:rFonts w:ascii="Times New Roman" w:hAnsi="Times New Roman"/>
                  <w:color w:val="0000FF"/>
                  <w:u w:val="single"/>
                  <w:lang w:val="ru-RU"/>
                </w:rPr>
                <w:t>2</w:t>
              </w:r>
              <w:r>
                <w:rPr>
                  <w:rFonts w:ascii="Times New Roman" w:hAnsi="Times New Roman"/>
                  <w:color w:val="0000FF"/>
                  <w:u w:val="single"/>
                </w:rPr>
                <w:t>e</w:t>
              </w:r>
              <w:r w:rsidRPr="008C53F1">
                <w:rPr>
                  <w:rFonts w:ascii="Times New Roman" w:hAnsi="Times New Roman"/>
                  <w:color w:val="0000FF"/>
                  <w:u w:val="single"/>
                  <w:lang w:val="ru-RU"/>
                </w:rPr>
                <w:t>4</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35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c</w:t>
              </w:r>
              <w:r w:rsidRPr="008C53F1">
                <w:rPr>
                  <w:rFonts w:ascii="Times New Roman" w:hAnsi="Times New Roman"/>
                  <w:color w:val="0000FF"/>
                  <w:u w:val="single"/>
                  <w:lang w:val="ru-RU"/>
                </w:rPr>
                <w:t>5</w:t>
              </w:r>
              <w:r>
                <w:rPr>
                  <w:rFonts w:ascii="Times New Roman" w:hAnsi="Times New Roman"/>
                  <w:color w:val="0000FF"/>
                  <w:u w:val="single"/>
                </w:rPr>
                <w:t>c</w:t>
              </w:r>
              <w:r w:rsidRPr="008C53F1">
                <w:rPr>
                  <w:rFonts w:ascii="Times New Roman" w:hAnsi="Times New Roman"/>
                  <w:color w:val="0000FF"/>
                  <w:u w:val="single"/>
                  <w:lang w:val="ru-RU"/>
                </w:rPr>
                <w:t>8</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36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Характеристика положительных и </w:t>
            </w:r>
            <w:r w:rsidRPr="008C53F1">
              <w:rPr>
                <w:rFonts w:ascii="Times New Roman" w:hAnsi="Times New Roman"/>
                <w:color w:val="000000"/>
                <w:sz w:val="24"/>
                <w:lang w:val="ru-RU"/>
              </w:rPr>
              <w:t xml:space="preserve">отрицательных героев, примеры превращений и чудес в сказке А.С. </w:t>
            </w:r>
            <w:r w:rsidRPr="008C53F1">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c</w:t>
              </w:r>
              <w:r w:rsidRPr="008C53F1">
                <w:rPr>
                  <w:rFonts w:ascii="Times New Roman" w:hAnsi="Times New Roman"/>
                  <w:color w:val="0000FF"/>
                  <w:u w:val="single"/>
                  <w:lang w:val="ru-RU"/>
                </w:rPr>
                <w:t>6</w:t>
              </w:r>
              <w:r>
                <w:rPr>
                  <w:rFonts w:ascii="Times New Roman" w:hAnsi="Times New Roman"/>
                  <w:color w:val="0000FF"/>
                  <w:u w:val="single"/>
                </w:rPr>
                <w:t>f</w:t>
              </w:r>
              <w:r w:rsidRPr="008C53F1">
                <w:rPr>
                  <w:rFonts w:ascii="Times New Roman" w:hAnsi="Times New Roman"/>
                  <w:color w:val="0000FF"/>
                  <w:u w:val="single"/>
                  <w:lang w:val="ru-RU"/>
                </w:rPr>
                <w:t>4</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Наблюдение за художественными особенностями текста сказки </w:t>
            </w:r>
            <w:r w:rsidRPr="008C53F1">
              <w:rPr>
                <w:rFonts w:ascii="Times New Roman" w:hAnsi="Times New Roman"/>
                <w:color w:val="000000"/>
                <w:sz w:val="24"/>
                <w:lang w:val="ru-RU"/>
              </w:rPr>
              <w:t>А.С. Пушкина «Сказка о царе Салтане…»</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c</w:t>
              </w:r>
              <w:r w:rsidRPr="008C53F1">
                <w:rPr>
                  <w:rFonts w:ascii="Times New Roman" w:hAnsi="Times New Roman"/>
                  <w:color w:val="0000FF"/>
                  <w:u w:val="single"/>
                  <w:lang w:val="ru-RU"/>
                </w:rPr>
                <w:t>80</w:t>
              </w:r>
              <w:r>
                <w:rPr>
                  <w:rFonts w:ascii="Times New Roman" w:hAnsi="Times New Roman"/>
                  <w:color w:val="0000FF"/>
                  <w:u w:val="single"/>
                </w:rPr>
                <w:t>c</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38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c</w:t>
              </w:r>
              <w:r w:rsidRPr="008C53F1">
                <w:rPr>
                  <w:rFonts w:ascii="Times New Roman" w:hAnsi="Times New Roman"/>
                  <w:color w:val="0000FF"/>
                  <w:u w:val="single"/>
                  <w:lang w:val="ru-RU"/>
                </w:rPr>
                <w:t>938</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39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cb</w:t>
              </w:r>
              <w:r w:rsidRPr="008C53F1">
                <w:rPr>
                  <w:rFonts w:ascii="Times New Roman" w:hAnsi="Times New Roman"/>
                  <w:color w:val="0000FF"/>
                  <w:u w:val="single"/>
                  <w:lang w:val="ru-RU"/>
                </w:rPr>
                <w:t>68</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40</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Тематическая </w:t>
            </w:r>
            <w:r w:rsidRPr="008C53F1">
              <w:rPr>
                <w:rFonts w:ascii="Times New Roman" w:hAnsi="Times New Roman"/>
                <w:color w:val="000000"/>
                <w:sz w:val="24"/>
                <w:lang w:val="ru-RU"/>
              </w:rPr>
              <w:t>проверочная работа по итогам раздела «Творчество А.С. Пушкина»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ca</w:t>
              </w:r>
              <w:r w:rsidRPr="008C53F1">
                <w:rPr>
                  <w:rFonts w:ascii="Times New Roman" w:hAnsi="Times New Roman"/>
                  <w:color w:val="0000FF"/>
                  <w:u w:val="single"/>
                  <w:lang w:val="ru-RU"/>
                </w:rPr>
                <w:t>64</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41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cc</w:t>
              </w:r>
              <w:r w:rsidRPr="008C53F1">
                <w:rPr>
                  <w:rFonts w:ascii="Times New Roman" w:hAnsi="Times New Roman"/>
                  <w:color w:val="0000FF"/>
                  <w:u w:val="single"/>
                  <w:lang w:val="ru-RU"/>
                </w:rPr>
                <w:t>80</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42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d</w:t>
              </w:r>
              <w:r w:rsidRPr="008C53F1">
                <w:rPr>
                  <w:rFonts w:ascii="Times New Roman" w:hAnsi="Times New Roman"/>
                  <w:color w:val="0000FF"/>
                  <w:u w:val="single"/>
                  <w:lang w:val="ru-RU"/>
                </w:rPr>
                <w:t>43</w:t>
              </w:r>
              <w:r>
                <w:rPr>
                  <w:rFonts w:ascii="Times New Roman" w:hAnsi="Times New Roman"/>
                  <w:color w:val="0000FF"/>
                  <w:u w:val="single"/>
                </w:rPr>
                <w:t>c</w:t>
              </w:r>
            </w:hyperlink>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43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44</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Восприятие картин зимнего </w:t>
            </w:r>
            <w:r w:rsidRPr="008C53F1">
              <w:rPr>
                <w:rFonts w:ascii="Times New Roman" w:hAnsi="Times New Roman"/>
                <w:color w:val="000000"/>
                <w:sz w:val="24"/>
                <w:lang w:val="ru-RU"/>
              </w:rPr>
              <w:lastRenderedPageBreak/>
              <w:t xml:space="preserve">пейзажа в стихотворениях </w:t>
            </w:r>
            <w:r w:rsidRPr="008C53F1">
              <w:rPr>
                <w:rFonts w:ascii="Times New Roman" w:hAnsi="Times New Roman"/>
                <w:color w:val="000000"/>
                <w:sz w:val="24"/>
                <w:lang w:val="ru-RU"/>
              </w:rPr>
              <w:t xml:space="preserve">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e</w:t>
              </w:r>
              <w:r w:rsidRPr="008C53F1">
                <w:rPr>
                  <w:rFonts w:ascii="Times New Roman" w:hAnsi="Times New Roman"/>
                  <w:color w:val="0000FF"/>
                  <w:u w:val="single"/>
                  <w:lang w:val="ru-RU"/>
                </w:rPr>
                <w:t>24</w:t>
              </w:r>
              <w:r>
                <w:rPr>
                  <w:rFonts w:ascii="Times New Roman" w:hAnsi="Times New Roman"/>
                  <w:color w:val="0000FF"/>
                  <w:u w:val="single"/>
                </w:rPr>
                <w:t>c</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Средства художественной выразительности (эпитет, сравнение) в </w:t>
            </w:r>
            <w:r w:rsidRPr="008C53F1">
              <w:rPr>
                <w:rFonts w:ascii="Times New Roman" w:hAnsi="Times New Roman"/>
                <w:color w:val="000000"/>
                <w:sz w:val="24"/>
                <w:lang w:val="ru-RU"/>
              </w:rPr>
              <w:t>лирических произведениях поэтов</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d</w:t>
              </w:r>
              <w:r w:rsidRPr="008C53F1">
                <w:rPr>
                  <w:rFonts w:ascii="Times New Roman" w:hAnsi="Times New Roman"/>
                  <w:color w:val="0000FF"/>
                  <w:u w:val="single"/>
                  <w:lang w:val="ru-RU"/>
                </w:rPr>
                <w:t>676</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46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e</w:t>
              </w:r>
              <w:r w:rsidRPr="008C53F1">
                <w:rPr>
                  <w:rFonts w:ascii="Times New Roman" w:hAnsi="Times New Roman"/>
                  <w:color w:val="0000FF"/>
                  <w:u w:val="single"/>
                  <w:lang w:val="ru-RU"/>
                </w:rPr>
                <w:t>35</w:t>
              </w:r>
              <w:r>
                <w:rPr>
                  <w:rFonts w:ascii="Times New Roman" w:hAnsi="Times New Roman"/>
                  <w:color w:val="0000FF"/>
                  <w:u w:val="single"/>
                </w:rPr>
                <w:t>a</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47</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f</w:t>
              </w:r>
              <w:r w:rsidRPr="008C53F1">
                <w:rPr>
                  <w:rFonts w:ascii="Times New Roman" w:hAnsi="Times New Roman"/>
                  <w:color w:val="0000FF"/>
                  <w:u w:val="single"/>
                  <w:lang w:val="ru-RU"/>
                </w:rPr>
                <w:t>066</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48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ea</w:t>
              </w:r>
              <w:r w:rsidRPr="008C53F1">
                <w:rPr>
                  <w:rFonts w:ascii="Times New Roman" w:hAnsi="Times New Roman"/>
                  <w:color w:val="0000FF"/>
                  <w:u w:val="single"/>
                  <w:lang w:val="ru-RU"/>
                </w:rPr>
                <w:t>8</w:t>
              </w:r>
              <w:r>
                <w:rPr>
                  <w:rFonts w:ascii="Times New Roman" w:hAnsi="Times New Roman"/>
                  <w:color w:val="0000FF"/>
                  <w:u w:val="single"/>
                </w:rPr>
                <w:t>a</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49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Различение художественного и </w:t>
            </w:r>
            <w:r w:rsidRPr="008C53F1">
              <w:rPr>
                <w:rFonts w:ascii="Times New Roman" w:hAnsi="Times New Roman"/>
                <w:color w:val="000000"/>
                <w:sz w:val="24"/>
                <w:lang w:val="ru-RU"/>
              </w:rPr>
              <w:t>научно-познавательного текстов «Лебеди» и «Зайцы» Л.Н. Толстого</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e</w:t>
              </w:r>
              <w:r w:rsidRPr="008C53F1">
                <w:rPr>
                  <w:rFonts w:ascii="Times New Roman" w:hAnsi="Times New Roman"/>
                  <w:color w:val="0000FF"/>
                  <w:u w:val="single"/>
                  <w:lang w:val="ru-RU"/>
                </w:rPr>
                <w:t>684</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50</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Осознание связи содержания произведения с реальным событием. На примере были «Прыжок» Л.Н. </w:t>
            </w:r>
            <w:r w:rsidRPr="008C53F1">
              <w:rPr>
                <w:rFonts w:ascii="Times New Roman" w:hAnsi="Times New Roman"/>
                <w:color w:val="000000"/>
                <w:sz w:val="24"/>
                <w:lang w:val="ru-RU"/>
              </w:rPr>
              <w:t>Толстого</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eb</w:t>
              </w:r>
              <w:r w:rsidRPr="008C53F1">
                <w:rPr>
                  <w:rFonts w:ascii="Times New Roman" w:hAnsi="Times New Roman"/>
                  <w:color w:val="0000FF"/>
                  <w:u w:val="single"/>
                  <w:lang w:val="ru-RU"/>
                </w:rPr>
                <w:t>98</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51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Анализ сюжета были «Прыжок» Л.Н. Толстого: главные герои, </w:t>
            </w:r>
            <w:r w:rsidRPr="008C53F1">
              <w:rPr>
                <w:rFonts w:ascii="Times New Roman" w:hAnsi="Times New Roman"/>
                <w:color w:val="000000"/>
                <w:sz w:val="24"/>
                <w:lang w:val="ru-RU"/>
              </w:rPr>
              <w:lastRenderedPageBreak/>
              <w:t>отдельные эпизоды, составление плана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e</w:t>
              </w:r>
              <w:r w:rsidRPr="008C53F1">
                <w:rPr>
                  <w:rFonts w:ascii="Times New Roman" w:hAnsi="Times New Roman"/>
                  <w:color w:val="0000FF"/>
                  <w:u w:val="single"/>
                  <w:lang w:val="ru-RU"/>
                </w:rPr>
                <w:t>576</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e</w:t>
              </w:r>
              <w:r w:rsidRPr="008C53F1">
                <w:rPr>
                  <w:rFonts w:ascii="Times New Roman" w:hAnsi="Times New Roman"/>
                  <w:color w:val="0000FF"/>
                  <w:u w:val="single"/>
                  <w:lang w:val="ru-RU"/>
                </w:rPr>
                <w:t>972</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53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e</w:t>
              </w:r>
              <w:r w:rsidRPr="008C53F1">
                <w:rPr>
                  <w:rFonts w:ascii="Times New Roman" w:hAnsi="Times New Roman"/>
                  <w:color w:val="0000FF"/>
                  <w:u w:val="single"/>
                  <w:lang w:val="ru-RU"/>
                </w:rPr>
                <w:t>45</w:t>
              </w:r>
              <w:r>
                <w:rPr>
                  <w:rFonts w:ascii="Times New Roman" w:hAnsi="Times New Roman"/>
                  <w:color w:val="0000FF"/>
                  <w:u w:val="single"/>
                </w:rPr>
                <w:t>e</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54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eecc</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55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Работа с детскими книгами: жанровое </w:t>
            </w:r>
            <w:r w:rsidRPr="008C53F1">
              <w:rPr>
                <w:rFonts w:ascii="Times New Roman" w:hAnsi="Times New Roman"/>
                <w:color w:val="000000"/>
                <w:sz w:val="24"/>
                <w:lang w:val="ru-RU"/>
              </w:rPr>
              <w:t>многообразие произведений Л.Н. Толстого</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ed</w:t>
              </w:r>
              <w:r w:rsidRPr="008C53F1">
                <w:rPr>
                  <w:rFonts w:ascii="Times New Roman" w:hAnsi="Times New Roman"/>
                  <w:color w:val="0000FF"/>
                  <w:u w:val="single"/>
                  <w:lang w:val="ru-RU"/>
                </w:rPr>
                <w:t>00</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56</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w:t>
            </w:r>
            <w:r w:rsidRPr="008C53F1">
              <w:rPr>
                <w:rFonts w:ascii="Times New Roman" w:hAnsi="Times New Roman"/>
                <w:color w:val="000000"/>
                <w:sz w:val="24"/>
                <w:lang w:val="ru-RU"/>
              </w:rPr>
              <w:t xml:space="preserve">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d</w:t>
              </w:r>
              <w:r w:rsidRPr="008C53F1">
                <w:rPr>
                  <w:rFonts w:ascii="Times New Roman" w:hAnsi="Times New Roman"/>
                  <w:color w:val="0000FF"/>
                  <w:u w:val="single"/>
                  <w:lang w:val="ru-RU"/>
                </w:rPr>
                <w:t>784</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57</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d</w:t>
              </w:r>
              <w:r w:rsidRPr="008C53F1">
                <w:rPr>
                  <w:rFonts w:ascii="Times New Roman" w:hAnsi="Times New Roman"/>
                  <w:color w:val="0000FF"/>
                  <w:u w:val="single"/>
                  <w:lang w:val="ru-RU"/>
                </w:rPr>
                <w:t>8</w:t>
              </w:r>
              <w:r>
                <w:rPr>
                  <w:rFonts w:ascii="Times New Roman" w:hAnsi="Times New Roman"/>
                  <w:color w:val="0000FF"/>
                  <w:u w:val="single"/>
                </w:rPr>
                <w:t>a</w:t>
              </w:r>
              <w:r w:rsidRPr="008C53F1">
                <w:rPr>
                  <w:rFonts w:ascii="Times New Roman" w:hAnsi="Times New Roman"/>
                  <w:color w:val="0000FF"/>
                  <w:u w:val="single"/>
                  <w:lang w:val="ru-RU"/>
                </w:rPr>
                <w:t>6</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58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Олицетворение как одно из средств выразительности </w:t>
            </w:r>
            <w:r w:rsidRPr="008C53F1">
              <w:rPr>
                <w:rFonts w:ascii="Times New Roman" w:hAnsi="Times New Roman"/>
                <w:color w:val="000000"/>
                <w:sz w:val="24"/>
                <w:lang w:val="ru-RU"/>
              </w:rPr>
              <w:lastRenderedPageBreak/>
              <w:t>лирического произведения</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e</w:t>
              </w:r>
              <w:r w:rsidRPr="008C53F1">
                <w:rPr>
                  <w:rFonts w:ascii="Times New Roman" w:hAnsi="Times New Roman"/>
                  <w:color w:val="0000FF"/>
                  <w:u w:val="single"/>
                  <w:lang w:val="ru-RU"/>
                </w:rPr>
                <w:t>0</w:t>
              </w:r>
              <w:r>
                <w:rPr>
                  <w:rFonts w:ascii="Times New Roman" w:hAnsi="Times New Roman"/>
                  <w:color w:val="0000FF"/>
                  <w:u w:val="single"/>
                </w:rPr>
                <w:t>f</w:t>
              </w:r>
              <w:r w:rsidRPr="008C53F1">
                <w:rPr>
                  <w:rFonts w:ascii="Times New Roman" w:hAnsi="Times New Roman"/>
                  <w:color w:val="0000FF"/>
                  <w:u w:val="single"/>
                  <w:lang w:val="ru-RU"/>
                </w:rPr>
                <w:t>8</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d</w:t>
              </w:r>
              <w:r w:rsidRPr="008C53F1">
                <w:rPr>
                  <w:rFonts w:ascii="Times New Roman" w:hAnsi="Times New Roman"/>
                  <w:color w:val="0000FF"/>
                  <w:u w:val="single"/>
                  <w:lang w:val="ru-RU"/>
                </w:rPr>
                <w:t>554</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60</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Резервный урок.Сравнение средств создания </w:t>
            </w:r>
            <w:r w:rsidRPr="008C53F1">
              <w:rPr>
                <w:rFonts w:ascii="Times New Roman" w:hAnsi="Times New Roman"/>
                <w:color w:val="000000"/>
                <w:sz w:val="24"/>
                <w:lang w:val="ru-RU"/>
              </w:rPr>
              <w:t>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dc</w:t>
              </w:r>
              <w:r w:rsidRPr="008C53F1">
                <w:rPr>
                  <w:rFonts w:ascii="Times New Roman" w:hAnsi="Times New Roman"/>
                  <w:color w:val="0000FF"/>
                  <w:u w:val="single"/>
                  <w:lang w:val="ru-RU"/>
                </w:rPr>
                <w:t>98</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61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Характеристика героя сказки В.М. Гаршина </w:t>
            </w:r>
            <w:r w:rsidRPr="008C53F1">
              <w:rPr>
                <w:rFonts w:ascii="Times New Roman" w:hAnsi="Times New Roman"/>
                <w:color w:val="000000"/>
                <w:sz w:val="24"/>
                <w:lang w:val="ru-RU"/>
              </w:rPr>
              <w:t>«Лягушка-путешественница»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f</w:t>
              </w:r>
              <w:r w:rsidRPr="008C53F1">
                <w:rPr>
                  <w:rFonts w:ascii="Times New Roman" w:hAnsi="Times New Roman"/>
                  <w:color w:val="0000FF"/>
                  <w:u w:val="single"/>
                  <w:lang w:val="ru-RU"/>
                </w:rPr>
                <w:t>1</w:t>
              </w:r>
              <w:r>
                <w:rPr>
                  <w:rFonts w:ascii="Times New Roman" w:hAnsi="Times New Roman"/>
                  <w:color w:val="0000FF"/>
                  <w:u w:val="single"/>
                </w:rPr>
                <w:t>c</w:t>
              </w:r>
              <w:r w:rsidRPr="008C53F1">
                <w:rPr>
                  <w:rFonts w:ascii="Times New Roman" w:hAnsi="Times New Roman"/>
                  <w:color w:val="0000FF"/>
                  <w:u w:val="single"/>
                  <w:lang w:val="ru-RU"/>
                </w:rPr>
                <w:t>4</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62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f</w:t>
              </w:r>
              <w:r w:rsidRPr="008C53F1">
                <w:rPr>
                  <w:rFonts w:ascii="Times New Roman" w:hAnsi="Times New Roman"/>
                  <w:color w:val="0000FF"/>
                  <w:u w:val="single"/>
                  <w:lang w:val="ru-RU"/>
                </w:rPr>
                <w:t>548</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63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f</w:t>
              </w:r>
              <w:r w:rsidRPr="008C53F1">
                <w:rPr>
                  <w:rFonts w:ascii="Times New Roman" w:hAnsi="Times New Roman"/>
                  <w:color w:val="0000FF"/>
                  <w:u w:val="single"/>
                  <w:lang w:val="ru-RU"/>
                </w:rPr>
                <w:t>69</w:t>
              </w:r>
              <w:r>
                <w:rPr>
                  <w:rFonts w:ascii="Times New Roman" w:hAnsi="Times New Roman"/>
                  <w:color w:val="0000FF"/>
                  <w:u w:val="single"/>
                </w:rPr>
                <w:t>c</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64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f</w:t>
              </w:r>
              <w:r w:rsidRPr="008C53F1">
                <w:rPr>
                  <w:rFonts w:ascii="Times New Roman" w:hAnsi="Times New Roman"/>
                  <w:color w:val="0000FF"/>
                  <w:u w:val="single"/>
                  <w:lang w:val="ru-RU"/>
                </w:rPr>
                <w:t>82</w:t>
              </w:r>
              <w:r>
                <w:rPr>
                  <w:rFonts w:ascii="Times New Roman" w:hAnsi="Times New Roman"/>
                  <w:color w:val="0000FF"/>
                  <w:u w:val="single"/>
                </w:rPr>
                <w:t>c</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65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Животные в литературных сказках. На примере произведения И.С. </w:t>
            </w:r>
            <w:r w:rsidRPr="008C53F1">
              <w:rPr>
                <w:rFonts w:ascii="Times New Roman" w:hAnsi="Times New Roman"/>
                <w:color w:val="000000"/>
                <w:sz w:val="24"/>
                <w:lang w:val="ru-RU"/>
              </w:rPr>
              <w:t>Соколова-Микитова «Листопадничек»</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f</w:t>
              </w:r>
              <w:r w:rsidRPr="008C53F1">
                <w:rPr>
                  <w:rFonts w:ascii="Times New Roman" w:hAnsi="Times New Roman"/>
                  <w:color w:val="0000FF"/>
                  <w:u w:val="single"/>
                  <w:lang w:val="ru-RU"/>
                </w:rPr>
                <w:t>958</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66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[Научно-естественные сведения о </w:t>
            </w:r>
            <w:r w:rsidRPr="008C53F1">
              <w:rPr>
                <w:rFonts w:ascii="Times New Roman" w:hAnsi="Times New Roman"/>
                <w:color w:val="000000"/>
                <w:sz w:val="24"/>
                <w:lang w:val="ru-RU"/>
              </w:rPr>
              <w:lastRenderedPageBreak/>
              <w:t>природе в сказке И.С. Соколова-Микитова «Листопадничек»</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fc</w:t>
              </w:r>
              <w:r w:rsidRPr="008C53F1">
                <w:rPr>
                  <w:rFonts w:ascii="Times New Roman" w:hAnsi="Times New Roman"/>
                  <w:color w:val="0000FF"/>
                  <w:u w:val="single"/>
                  <w:lang w:val="ru-RU"/>
                </w:rPr>
                <w:t>6</w:t>
              </w:r>
              <w:r>
                <w:rPr>
                  <w:rFonts w:ascii="Times New Roman" w:hAnsi="Times New Roman"/>
                  <w:color w:val="0000FF"/>
                  <w:u w:val="single"/>
                </w:rPr>
                <w:t>e</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fe</w:t>
              </w:r>
              <w:r w:rsidRPr="008C53F1">
                <w:rPr>
                  <w:rFonts w:ascii="Times New Roman" w:hAnsi="Times New Roman"/>
                  <w:color w:val="0000FF"/>
                  <w:u w:val="single"/>
                  <w:lang w:val="ru-RU"/>
                </w:rPr>
                <w:t>30</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68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4</w:t>
              </w:r>
              <w:r>
                <w:rPr>
                  <w:rFonts w:ascii="Times New Roman" w:hAnsi="Times New Roman"/>
                  <w:color w:val="0000FF"/>
                  <w:u w:val="single"/>
                </w:rPr>
                <w:t>ff</w:t>
              </w:r>
              <w:r w:rsidRPr="008C53F1">
                <w:rPr>
                  <w:rFonts w:ascii="Times New Roman" w:hAnsi="Times New Roman"/>
                  <w:color w:val="0000FF"/>
                  <w:u w:val="single"/>
                  <w:lang w:val="ru-RU"/>
                </w:rPr>
                <w:t>70</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69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Составление устного </w:t>
            </w:r>
            <w:r w:rsidRPr="008C53F1">
              <w:rPr>
                <w:rFonts w:ascii="Times New Roman" w:hAnsi="Times New Roman"/>
                <w:color w:val="000000"/>
                <w:sz w:val="24"/>
                <w:lang w:val="ru-RU"/>
              </w:rPr>
              <w:t>рассказа «Моя любимая книга»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50358</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70</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504</w:t>
              </w:r>
              <w:r>
                <w:rPr>
                  <w:rFonts w:ascii="Times New Roman" w:hAnsi="Times New Roman"/>
                  <w:color w:val="0000FF"/>
                  <w:u w:val="single"/>
                </w:rPr>
                <w:t>ac</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71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5072</w:t>
              </w:r>
              <w:r>
                <w:rPr>
                  <w:rFonts w:ascii="Times New Roman" w:hAnsi="Times New Roman"/>
                  <w:color w:val="0000FF"/>
                  <w:u w:val="single"/>
                </w:rPr>
                <w:t>c</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72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Работа со </w:t>
            </w:r>
            <w:r w:rsidRPr="008C53F1">
              <w:rPr>
                <w:rFonts w:ascii="Times New Roman" w:hAnsi="Times New Roman"/>
                <w:color w:val="000000"/>
                <w:sz w:val="24"/>
                <w:lang w:val="ru-RU"/>
              </w:rPr>
              <w:t>стихотворением С.А. Есенина «Берёза»: средства выразительности в произведении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50876</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73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50984</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74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50</w:t>
              </w:r>
              <w:r>
                <w:rPr>
                  <w:rFonts w:ascii="Times New Roman" w:hAnsi="Times New Roman"/>
                  <w:color w:val="0000FF"/>
                  <w:u w:val="single"/>
                </w:rPr>
                <w:t>aa</w:t>
              </w:r>
              <w:r w:rsidRPr="008C53F1">
                <w:rPr>
                  <w:rFonts w:ascii="Times New Roman" w:hAnsi="Times New Roman"/>
                  <w:color w:val="0000FF"/>
                  <w:u w:val="single"/>
                  <w:lang w:val="ru-RU"/>
                </w:rPr>
                <w:t>6</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75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Взаимоотношения человека и </w:t>
            </w:r>
            <w:r w:rsidRPr="008C53F1">
              <w:rPr>
                <w:rFonts w:ascii="Times New Roman" w:hAnsi="Times New Roman"/>
                <w:color w:val="000000"/>
                <w:sz w:val="24"/>
                <w:lang w:val="ru-RU"/>
              </w:rPr>
              <w:lastRenderedPageBreak/>
              <w:t>животных – тема произведения Д.Н. Мамин-Сибиряка «Приёмыш»</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513</w:t>
              </w:r>
              <w:r>
                <w:rPr>
                  <w:rFonts w:ascii="Times New Roman" w:hAnsi="Times New Roman"/>
                  <w:color w:val="0000FF"/>
                  <w:u w:val="single"/>
                </w:rPr>
                <w:t>ac</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Соотнесение заглавия и главной </w:t>
            </w:r>
            <w:r w:rsidRPr="008C53F1">
              <w:rPr>
                <w:rFonts w:ascii="Times New Roman" w:hAnsi="Times New Roman"/>
                <w:color w:val="000000"/>
                <w:sz w:val="24"/>
                <w:lang w:val="ru-RU"/>
              </w:rPr>
              <w:t>мысли рассказа Д.Н. Мамин-Сибиряка «Приёмыш»</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514</w:t>
              </w:r>
              <w:r>
                <w:rPr>
                  <w:rFonts w:ascii="Times New Roman" w:hAnsi="Times New Roman"/>
                  <w:color w:val="0000FF"/>
                  <w:u w:val="single"/>
                </w:rPr>
                <w:t>ba</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77</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5169</w:t>
              </w:r>
              <w:r>
                <w:rPr>
                  <w:rFonts w:ascii="Times New Roman" w:hAnsi="Times New Roman"/>
                  <w:color w:val="0000FF"/>
                  <w:u w:val="single"/>
                </w:rPr>
                <w:t>a</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78</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518</w:t>
              </w:r>
              <w:r>
                <w:rPr>
                  <w:rFonts w:ascii="Times New Roman" w:hAnsi="Times New Roman"/>
                  <w:color w:val="0000FF"/>
                  <w:u w:val="single"/>
                </w:rPr>
                <w:t>de</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79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519</w:t>
              </w:r>
              <w:r>
                <w:rPr>
                  <w:rFonts w:ascii="Times New Roman" w:hAnsi="Times New Roman"/>
                  <w:color w:val="0000FF"/>
                  <w:u w:val="single"/>
                </w:rPr>
                <w:t>f</w:t>
              </w:r>
              <w:r w:rsidRPr="008C53F1">
                <w:rPr>
                  <w:rFonts w:ascii="Times New Roman" w:hAnsi="Times New Roman"/>
                  <w:color w:val="0000FF"/>
                  <w:u w:val="single"/>
                  <w:lang w:val="ru-RU"/>
                </w:rPr>
                <w:t>6</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80</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51</w:t>
              </w:r>
              <w:r>
                <w:rPr>
                  <w:rFonts w:ascii="Times New Roman" w:hAnsi="Times New Roman"/>
                  <w:color w:val="0000FF"/>
                  <w:u w:val="single"/>
                </w:rPr>
                <w:t>b</w:t>
              </w:r>
              <w:r w:rsidRPr="008C53F1">
                <w:rPr>
                  <w:rFonts w:ascii="Times New Roman" w:hAnsi="Times New Roman"/>
                  <w:color w:val="0000FF"/>
                  <w:u w:val="single"/>
                  <w:lang w:val="ru-RU"/>
                </w:rPr>
                <w:t>04</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81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524</w:t>
              </w:r>
              <w:r>
                <w:rPr>
                  <w:rFonts w:ascii="Times New Roman" w:hAnsi="Times New Roman"/>
                  <w:color w:val="0000FF"/>
                  <w:u w:val="single"/>
                </w:rPr>
                <w:t>d</w:t>
              </w:r>
              <w:r w:rsidRPr="008C53F1">
                <w:rPr>
                  <w:rFonts w:ascii="Times New Roman" w:hAnsi="Times New Roman"/>
                  <w:color w:val="0000FF"/>
                  <w:u w:val="single"/>
                  <w:lang w:val="ru-RU"/>
                </w:rPr>
                <w:t>2</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82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50</w:t>
              </w:r>
              <w:r>
                <w:rPr>
                  <w:rFonts w:ascii="Times New Roman" w:hAnsi="Times New Roman"/>
                  <w:color w:val="0000FF"/>
                  <w:u w:val="single"/>
                </w:rPr>
                <w:t>e</w:t>
              </w:r>
              <w:r w:rsidRPr="008C53F1">
                <w:rPr>
                  <w:rFonts w:ascii="Times New Roman" w:hAnsi="Times New Roman"/>
                  <w:color w:val="0000FF"/>
                  <w:u w:val="single"/>
                  <w:lang w:val="ru-RU"/>
                </w:rPr>
                <w:t>34</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83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Звукопись, её выразительное значение в лирических </w:t>
            </w:r>
            <w:r w:rsidRPr="008C53F1">
              <w:rPr>
                <w:rFonts w:ascii="Times New Roman" w:hAnsi="Times New Roman"/>
                <w:color w:val="000000"/>
                <w:sz w:val="24"/>
                <w:lang w:val="ru-RU"/>
              </w:rPr>
              <w:lastRenderedPageBreak/>
              <w:t>произведениях</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50</w:t>
              </w:r>
              <w:r>
                <w:rPr>
                  <w:rFonts w:ascii="Times New Roman" w:hAnsi="Times New Roman"/>
                  <w:color w:val="0000FF"/>
                  <w:u w:val="single"/>
                </w:rPr>
                <w:t>f</w:t>
              </w:r>
              <w:r w:rsidRPr="008C53F1">
                <w:rPr>
                  <w:rFonts w:ascii="Times New Roman" w:hAnsi="Times New Roman"/>
                  <w:color w:val="0000FF"/>
                  <w:u w:val="single"/>
                  <w:lang w:val="ru-RU"/>
                </w:rPr>
                <w:t>6</w:t>
              </w:r>
              <w:r>
                <w:rPr>
                  <w:rFonts w:ascii="Times New Roman" w:hAnsi="Times New Roman"/>
                  <w:color w:val="0000FF"/>
                  <w:u w:val="single"/>
                </w:rPr>
                <w:t>a</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51096</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85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522</w:t>
              </w:r>
              <w:r>
                <w:rPr>
                  <w:rFonts w:ascii="Times New Roman" w:hAnsi="Times New Roman"/>
                  <w:color w:val="0000FF"/>
                  <w:u w:val="single"/>
                </w:rPr>
                <w:t>a</w:t>
              </w:r>
              <w:r w:rsidRPr="008C53F1">
                <w:rPr>
                  <w:rFonts w:ascii="Times New Roman" w:hAnsi="Times New Roman"/>
                  <w:color w:val="0000FF"/>
                  <w:u w:val="single"/>
                  <w:lang w:val="ru-RU"/>
                </w:rPr>
                <w:t>2</w:t>
              </w:r>
            </w:hyperlink>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86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8C53F1">
              <w:rPr>
                <w:rFonts w:ascii="Times New Roman" w:hAnsi="Times New Roman"/>
                <w:color w:val="000000"/>
                <w:sz w:val="24"/>
                <w:lang w:val="ru-RU"/>
              </w:rPr>
              <w:t>Х – ХХ века»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87</w:t>
            </w:r>
          </w:p>
        </w:tc>
        <w:tc>
          <w:tcPr>
            <w:tcW w:w="3168" w:type="dxa"/>
            <w:tcMar>
              <w:top w:w="50" w:type="dxa"/>
              <w:left w:w="100" w:type="dxa"/>
            </w:tcMar>
            <w:vAlign w:val="center"/>
          </w:tcPr>
          <w:p w:rsidR="006A4DD2" w:rsidRDefault="00F16002">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52806</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88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52</w:t>
              </w:r>
              <w:r>
                <w:rPr>
                  <w:rFonts w:ascii="Times New Roman" w:hAnsi="Times New Roman"/>
                  <w:color w:val="0000FF"/>
                  <w:u w:val="single"/>
                </w:rPr>
                <w:t>bd</w:t>
              </w:r>
              <w:r w:rsidRPr="008C53F1">
                <w:rPr>
                  <w:rFonts w:ascii="Times New Roman" w:hAnsi="Times New Roman"/>
                  <w:color w:val="0000FF"/>
                  <w:u w:val="single"/>
                  <w:lang w:val="ru-RU"/>
                </w:rPr>
                <w:t>0</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89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Судьбы крестьянских детей в произведениях писателей. На </w:t>
            </w:r>
            <w:r w:rsidRPr="008C53F1">
              <w:rPr>
                <w:rFonts w:ascii="Times New Roman" w:hAnsi="Times New Roman"/>
                <w:color w:val="000000"/>
                <w:sz w:val="24"/>
                <w:lang w:val="ru-RU"/>
              </w:rPr>
              <w:t>примере рассказа А.П. Чехова «Ванька»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52</w:t>
              </w:r>
              <w:r>
                <w:rPr>
                  <w:rFonts w:ascii="Times New Roman" w:hAnsi="Times New Roman"/>
                  <w:color w:val="0000FF"/>
                  <w:u w:val="single"/>
                </w:rPr>
                <w:t>da</w:t>
              </w:r>
              <w:r w:rsidRPr="008C53F1">
                <w:rPr>
                  <w:rFonts w:ascii="Times New Roman" w:hAnsi="Times New Roman"/>
                  <w:color w:val="0000FF"/>
                  <w:u w:val="single"/>
                  <w:lang w:val="ru-RU"/>
                </w:rPr>
                <w:t>6</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90</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52928</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91</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52</w:t>
              </w:r>
              <w:r>
                <w:rPr>
                  <w:rFonts w:ascii="Times New Roman" w:hAnsi="Times New Roman"/>
                  <w:color w:val="0000FF"/>
                  <w:u w:val="single"/>
                </w:rPr>
                <w:t>a</w:t>
              </w:r>
              <w:r w:rsidRPr="008C53F1">
                <w:rPr>
                  <w:rFonts w:ascii="Times New Roman" w:hAnsi="Times New Roman"/>
                  <w:color w:val="0000FF"/>
                  <w:u w:val="single"/>
                  <w:lang w:val="ru-RU"/>
                </w:rPr>
                <w:t>40</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92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52</w:t>
              </w:r>
              <w:r>
                <w:rPr>
                  <w:rFonts w:ascii="Times New Roman" w:hAnsi="Times New Roman"/>
                  <w:color w:val="0000FF"/>
                  <w:u w:val="single"/>
                </w:rPr>
                <w:t>ebe</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93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52</w:t>
              </w:r>
              <w:r>
                <w:rPr>
                  <w:rFonts w:ascii="Times New Roman" w:hAnsi="Times New Roman"/>
                  <w:color w:val="0000FF"/>
                  <w:u w:val="single"/>
                </w:rPr>
                <w:t>fd</w:t>
              </w:r>
              <w:r w:rsidRPr="008C53F1">
                <w:rPr>
                  <w:rFonts w:ascii="Times New Roman" w:hAnsi="Times New Roman"/>
                  <w:color w:val="0000FF"/>
                  <w:u w:val="single"/>
                  <w:lang w:val="ru-RU"/>
                </w:rPr>
                <w:t>6</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94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Мужество и бесстрашие – качества, проявляемые </w:t>
            </w:r>
            <w:r w:rsidRPr="008C53F1">
              <w:rPr>
                <w:rFonts w:ascii="Times New Roman" w:hAnsi="Times New Roman"/>
                <w:color w:val="000000"/>
                <w:sz w:val="24"/>
                <w:lang w:val="ru-RU"/>
              </w:rPr>
              <w:t>детьми в военное время</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53242</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95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53364</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96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5347</w:t>
              </w:r>
              <w:r>
                <w:rPr>
                  <w:rFonts w:ascii="Times New Roman" w:hAnsi="Times New Roman"/>
                  <w:color w:val="0000FF"/>
                  <w:u w:val="single"/>
                </w:rPr>
                <w:t>c</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97</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53710</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98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Выделение главной мысли (идеи) произведения о детях. На примере</w:t>
            </w:r>
            <w:r w:rsidRPr="008C53F1">
              <w:rPr>
                <w:rFonts w:ascii="Times New Roman" w:hAnsi="Times New Roman"/>
                <w:color w:val="000000"/>
                <w:sz w:val="24"/>
                <w:lang w:val="ru-RU"/>
              </w:rPr>
              <w:t xml:space="preserve"> рассказа А.П. Гайдара «Горячий камень»</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53850</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99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53</w:t>
              </w:r>
              <w:r>
                <w:rPr>
                  <w:rFonts w:ascii="Times New Roman" w:hAnsi="Times New Roman"/>
                  <w:color w:val="0000FF"/>
                  <w:u w:val="single"/>
                </w:rPr>
                <w:t>a</w:t>
              </w:r>
              <w:r w:rsidRPr="008C53F1">
                <w:rPr>
                  <w:rFonts w:ascii="Times New Roman" w:hAnsi="Times New Roman"/>
                  <w:color w:val="0000FF"/>
                  <w:u w:val="single"/>
                  <w:lang w:val="ru-RU"/>
                </w:rPr>
                <w:t>12</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100</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Роль интерьера (описание штаба) в </w:t>
            </w:r>
            <w:r w:rsidRPr="008C53F1">
              <w:rPr>
                <w:rFonts w:ascii="Times New Roman" w:hAnsi="Times New Roman"/>
                <w:color w:val="000000"/>
                <w:sz w:val="24"/>
                <w:lang w:val="ru-RU"/>
              </w:rPr>
              <w:lastRenderedPageBreak/>
              <w:t>создании образов героев произведения А.П. Гайдара «Тимур и его команда» (отрывки)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541</w:t>
              </w:r>
              <w:r>
                <w:rPr>
                  <w:rFonts w:ascii="Times New Roman" w:hAnsi="Times New Roman"/>
                  <w:color w:val="0000FF"/>
                  <w:u w:val="single"/>
                </w:rPr>
                <w:t>a</w:t>
              </w:r>
              <w:r w:rsidRPr="008C53F1">
                <w:rPr>
                  <w:rFonts w:ascii="Times New Roman" w:hAnsi="Times New Roman"/>
                  <w:color w:val="0000FF"/>
                  <w:u w:val="single"/>
                  <w:lang w:val="ru-RU"/>
                </w:rPr>
                <w:t>6</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5434</w:t>
              </w:r>
              <w:r>
                <w:rPr>
                  <w:rFonts w:ascii="Times New Roman" w:hAnsi="Times New Roman"/>
                  <w:color w:val="0000FF"/>
                  <w:u w:val="single"/>
                </w:rPr>
                <w:t>a</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102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53</w:t>
              </w:r>
              <w:r>
                <w:rPr>
                  <w:rFonts w:ascii="Times New Roman" w:hAnsi="Times New Roman"/>
                  <w:color w:val="0000FF"/>
                  <w:u w:val="single"/>
                </w:rPr>
                <w:t>bca</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103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544</w:t>
              </w:r>
              <w:r>
                <w:rPr>
                  <w:rFonts w:ascii="Times New Roman" w:hAnsi="Times New Roman"/>
                  <w:color w:val="0000FF"/>
                  <w:u w:val="single"/>
                </w:rPr>
                <w:t>a</w:t>
              </w:r>
              <w:r w:rsidRPr="008C53F1">
                <w:rPr>
                  <w:rFonts w:ascii="Times New Roman" w:hAnsi="Times New Roman"/>
                  <w:color w:val="0000FF"/>
                  <w:u w:val="single"/>
                  <w:lang w:val="ru-RU"/>
                </w:rPr>
                <w:t>8</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104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3630</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105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51</w:t>
              </w:r>
              <w:r>
                <w:rPr>
                  <w:rFonts w:ascii="Times New Roman" w:hAnsi="Times New Roman"/>
                  <w:color w:val="0000FF"/>
                  <w:u w:val="single"/>
                </w:rPr>
                <w:t>c</w:t>
              </w:r>
              <w:r w:rsidRPr="008C53F1">
                <w:rPr>
                  <w:rFonts w:ascii="Times New Roman" w:hAnsi="Times New Roman"/>
                  <w:color w:val="0000FF"/>
                  <w:u w:val="single"/>
                  <w:lang w:val="ru-RU"/>
                </w:rPr>
                <w:t>12</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106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Работа с рассказом Паустовского К.Г. «Кот-ворюга»: </w:t>
            </w:r>
            <w:r w:rsidRPr="008C53F1">
              <w:rPr>
                <w:rFonts w:ascii="Times New Roman" w:hAnsi="Times New Roman"/>
                <w:color w:val="000000"/>
                <w:sz w:val="24"/>
                <w:lang w:val="ru-RU"/>
              </w:rPr>
              <w:t>анализ композиции, составление плана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51</w:t>
              </w:r>
              <w:r>
                <w:rPr>
                  <w:rFonts w:ascii="Times New Roman" w:hAnsi="Times New Roman"/>
                  <w:color w:val="0000FF"/>
                  <w:u w:val="single"/>
                </w:rPr>
                <w:t>e</w:t>
              </w:r>
              <w:r w:rsidRPr="008C53F1">
                <w:rPr>
                  <w:rFonts w:ascii="Times New Roman" w:hAnsi="Times New Roman"/>
                  <w:color w:val="0000FF"/>
                  <w:u w:val="single"/>
                  <w:lang w:val="ru-RU"/>
                </w:rPr>
                <w:t>24</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107</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51</w:t>
              </w:r>
              <w:r>
                <w:rPr>
                  <w:rFonts w:ascii="Times New Roman" w:hAnsi="Times New Roman"/>
                  <w:color w:val="0000FF"/>
                  <w:u w:val="single"/>
                </w:rPr>
                <w:t>f</w:t>
              </w:r>
              <w:r w:rsidRPr="008C53F1">
                <w:rPr>
                  <w:rFonts w:ascii="Times New Roman" w:hAnsi="Times New Roman"/>
                  <w:color w:val="0000FF"/>
                  <w:u w:val="single"/>
                  <w:lang w:val="ru-RU"/>
                </w:rPr>
                <w:t>46</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108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Раскрытие темы взаимоотношения человека и животного на примере рассказа Паустовского К.Г. </w:t>
            </w:r>
            <w:r w:rsidRPr="008C53F1">
              <w:rPr>
                <w:rFonts w:ascii="Times New Roman" w:hAnsi="Times New Roman"/>
                <w:color w:val="000000"/>
                <w:sz w:val="24"/>
                <w:lang w:val="ru-RU"/>
              </w:rPr>
              <w:lastRenderedPageBreak/>
              <w:t>«Заячьи лапы»</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5218</w:t>
              </w:r>
              <w:r>
                <w:rPr>
                  <w:rFonts w:ascii="Times New Roman" w:hAnsi="Times New Roman"/>
                  <w:color w:val="0000FF"/>
                  <w:u w:val="single"/>
                </w:rPr>
                <w:t>a</w:t>
              </w:r>
            </w:hyperlink>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109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110</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51294</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111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50</w:t>
              </w:r>
              <w:r>
                <w:rPr>
                  <w:rFonts w:ascii="Times New Roman" w:hAnsi="Times New Roman"/>
                  <w:color w:val="0000FF"/>
                  <w:u w:val="single"/>
                </w:rPr>
                <w:t>bbe</w:t>
              </w:r>
            </w:hyperlink>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112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113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Составление устного рассказа «Любовь и забота о братьях наших меньших» по изученным </w:t>
            </w:r>
            <w:r w:rsidRPr="008C53F1">
              <w:rPr>
                <w:rFonts w:ascii="Times New Roman" w:hAnsi="Times New Roman"/>
                <w:color w:val="000000"/>
                <w:sz w:val="24"/>
                <w:lang w:val="ru-RU"/>
              </w:rPr>
              <w:t>произведениям</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523</w:t>
              </w:r>
              <w:r>
                <w:rPr>
                  <w:rFonts w:ascii="Times New Roman" w:hAnsi="Times New Roman"/>
                  <w:color w:val="0000FF"/>
                  <w:u w:val="single"/>
                </w:rPr>
                <w:t>ba</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114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/8</w:t>
              </w:r>
              <w:r>
                <w:rPr>
                  <w:rFonts w:ascii="Times New Roman" w:hAnsi="Times New Roman"/>
                  <w:color w:val="0000FF"/>
                  <w:u w:val="single"/>
                </w:rPr>
                <w:t>bc</w:t>
              </w:r>
              <w:r w:rsidRPr="008C53F1">
                <w:rPr>
                  <w:rFonts w:ascii="Times New Roman" w:hAnsi="Times New Roman"/>
                  <w:color w:val="0000FF"/>
                  <w:u w:val="single"/>
                  <w:lang w:val="ru-RU"/>
                </w:rPr>
                <w:t>525</w:t>
              </w:r>
              <w:r>
                <w:rPr>
                  <w:rFonts w:ascii="Times New Roman" w:hAnsi="Times New Roman"/>
                  <w:color w:val="0000FF"/>
                  <w:u w:val="single"/>
                </w:rPr>
                <w:t>e</w:t>
              </w:r>
              <w:r w:rsidRPr="008C53F1">
                <w:rPr>
                  <w:rFonts w:ascii="Times New Roman" w:hAnsi="Times New Roman"/>
                  <w:color w:val="0000FF"/>
                  <w:u w:val="single"/>
                  <w:lang w:val="ru-RU"/>
                </w:rPr>
                <w:t>0</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115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3</w:t>
              </w:r>
              <w:r>
                <w:rPr>
                  <w:rFonts w:ascii="Times New Roman" w:hAnsi="Times New Roman"/>
                  <w:color w:val="0000FF"/>
                  <w:u w:val="single"/>
                </w:rPr>
                <w:t>ca</w:t>
              </w:r>
              <w:r w:rsidRPr="008C53F1">
                <w:rPr>
                  <w:rFonts w:ascii="Times New Roman" w:hAnsi="Times New Roman"/>
                  <w:color w:val="0000FF"/>
                  <w:u w:val="single"/>
                  <w:lang w:val="ru-RU"/>
                </w:rPr>
                <w:t>2</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116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Комичность как основа сюжета </w:t>
            </w:r>
            <w:r w:rsidRPr="008C53F1">
              <w:rPr>
                <w:rFonts w:ascii="Times New Roman" w:hAnsi="Times New Roman"/>
                <w:color w:val="000000"/>
                <w:sz w:val="24"/>
                <w:lang w:val="ru-RU"/>
              </w:rPr>
              <w:lastRenderedPageBreak/>
              <w:t>рассказов Н.Н.Носова и других авторов на выбор</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3</w:t>
              </w:r>
              <w:r>
                <w:rPr>
                  <w:rFonts w:ascii="Times New Roman" w:hAnsi="Times New Roman"/>
                  <w:color w:val="0000FF"/>
                  <w:u w:val="single"/>
                </w:rPr>
                <w:t>db</w:t>
              </w:r>
              <w:r w:rsidRPr="008C53F1">
                <w:rPr>
                  <w:rFonts w:ascii="Times New Roman" w:hAnsi="Times New Roman"/>
                  <w:color w:val="0000FF"/>
                  <w:u w:val="single"/>
                  <w:lang w:val="ru-RU"/>
                </w:rPr>
                <w:t>0</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117</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Характеристика героя «Денискиных рассказов» В.Ю. Драгунского</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3</w:t>
              </w:r>
              <w:r>
                <w:rPr>
                  <w:rFonts w:ascii="Times New Roman" w:hAnsi="Times New Roman"/>
                  <w:color w:val="0000FF"/>
                  <w:u w:val="single"/>
                </w:rPr>
                <w:t>a</w:t>
              </w:r>
              <w:r w:rsidRPr="008C53F1">
                <w:rPr>
                  <w:rFonts w:ascii="Times New Roman" w:hAnsi="Times New Roman"/>
                  <w:color w:val="0000FF"/>
                  <w:u w:val="single"/>
                  <w:lang w:val="ru-RU"/>
                </w:rPr>
                <w:t>5</w:t>
              </w:r>
              <w:r>
                <w:rPr>
                  <w:rFonts w:ascii="Times New Roman" w:hAnsi="Times New Roman"/>
                  <w:color w:val="0000FF"/>
                  <w:u w:val="single"/>
                </w:rPr>
                <w:t>e</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118</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3</w:t>
              </w:r>
              <w:r>
                <w:rPr>
                  <w:rFonts w:ascii="Times New Roman" w:hAnsi="Times New Roman"/>
                  <w:color w:val="0000FF"/>
                  <w:u w:val="single"/>
                </w:rPr>
                <w:t>b</w:t>
              </w:r>
              <w:r w:rsidRPr="008C53F1">
                <w:rPr>
                  <w:rFonts w:ascii="Times New Roman" w:hAnsi="Times New Roman"/>
                  <w:color w:val="0000FF"/>
                  <w:u w:val="single"/>
                  <w:lang w:val="ru-RU"/>
                </w:rPr>
                <w:t>80</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119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3928</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120</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Составление устного рассказа «Мой любимый детский писатель»</w:t>
            </w:r>
            <w:r w:rsidRPr="008C53F1">
              <w:rPr>
                <w:rFonts w:ascii="Times New Roman" w:hAnsi="Times New Roman"/>
                <w:color w:val="000000"/>
                <w:sz w:val="24"/>
                <w:lang w:val="ru-RU"/>
              </w:rPr>
              <w:t xml:space="preserve"> на примере изученных произведений</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3</w:t>
              </w:r>
              <w:r>
                <w:rPr>
                  <w:rFonts w:ascii="Times New Roman" w:hAnsi="Times New Roman"/>
                  <w:color w:val="0000FF"/>
                  <w:u w:val="single"/>
                </w:rPr>
                <w:t>ed</w:t>
              </w:r>
              <w:r w:rsidRPr="008C53F1">
                <w:rPr>
                  <w:rFonts w:ascii="Times New Roman" w:hAnsi="Times New Roman"/>
                  <w:color w:val="0000FF"/>
                  <w:u w:val="single"/>
                  <w:lang w:val="ru-RU"/>
                </w:rPr>
                <w:t>2</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121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4422</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122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4544</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123</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Особенности </w:t>
            </w:r>
            <w:r w:rsidRPr="008C53F1">
              <w:rPr>
                <w:rFonts w:ascii="Times New Roman" w:hAnsi="Times New Roman"/>
                <w:color w:val="000000"/>
                <w:sz w:val="24"/>
                <w:lang w:val="ru-RU"/>
              </w:rPr>
              <w:t xml:space="preserve">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41</w:t>
              </w:r>
              <w:r>
                <w:rPr>
                  <w:rFonts w:ascii="Times New Roman" w:hAnsi="Times New Roman"/>
                  <w:color w:val="0000FF"/>
                  <w:u w:val="single"/>
                </w:rPr>
                <w:t>de</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124</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Взаимоотношения человека и животных в рассказах зарубежных </w:t>
            </w:r>
            <w:r w:rsidRPr="008C53F1">
              <w:rPr>
                <w:rFonts w:ascii="Times New Roman" w:hAnsi="Times New Roman"/>
                <w:color w:val="000000"/>
                <w:sz w:val="24"/>
                <w:lang w:val="ru-RU"/>
              </w:rPr>
              <w:t xml:space="preserve">писателей. </w:t>
            </w:r>
            <w:r>
              <w:rPr>
                <w:rFonts w:ascii="Times New Roman" w:hAnsi="Times New Roman"/>
                <w:color w:val="000000"/>
                <w:sz w:val="24"/>
              </w:rPr>
              <w:t xml:space="preserve">На примере рассказа </w:t>
            </w:r>
            <w:r>
              <w:rPr>
                <w:rFonts w:ascii="Times New Roman" w:hAnsi="Times New Roman"/>
                <w:color w:val="000000"/>
                <w:sz w:val="24"/>
              </w:rPr>
              <w:lastRenderedPageBreak/>
              <w:t>Джека Лондона «Бурый волк»</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4</w:t>
              </w:r>
              <w:r>
                <w:rPr>
                  <w:rFonts w:ascii="Times New Roman" w:hAnsi="Times New Roman"/>
                  <w:color w:val="0000FF"/>
                  <w:u w:val="single"/>
                </w:rPr>
                <w:t>d</w:t>
              </w:r>
              <w:r w:rsidRPr="008C53F1">
                <w:rPr>
                  <w:rFonts w:ascii="Times New Roman" w:hAnsi="Times New Roman"/>
                  <w:color w:val="0000FF"/>
                  <w:u w:val="single"/>
                  <w:lang w:val="ru-RU"/>
                </w:rPr>
                <w:t>8</w:t>
              </w:r>
              <w:r>
                <w:rPr>
                  <w:rFonts w:ascii="Times New Roman" w:hAnsi="Times New Roman"/>
                  <w:color w:val="0000FF"/>
                  <w:u w:val="single"/>
                </w:rPr>
                <w:t>c</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125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Деление текста на части, составление плана, выявление главной мысли (идеи) рассказа Джека </w:t>
            </w:r>
            <w:r w:rsidRPr="008C53F1">
              <w:rPr>
                <w:rFonts w:ascii="Times New Roman" w:hAnsi="Times New Roman"/>
                <w:color w:val="000000"/>
                <w:sz w:val="24"/>
                <w:lang w:val="ru-RU"/>
              </w:rPr>
              <w:t>Лондона «Бурый волк»</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4774</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126</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488</w:t>
              </w:r>
              <w:r>
                <w:rPr>
                  <w:rFonts w:ascii="Times New Roman" w:hAnsi="Times New Roman"/>
                  <w:color w:val="0000FF"/>
                  <w:u w:val="single"/>
                </w:rPr>
                <w:t>c</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127</w:t>
            </w:r>
          </w:p>
        </w:tc>
        <w:tc>
          <w:tcPr>
            <w:tcW w:w="3168"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430</w:t>
              </w:r>
              <w:r>
                <w:rPr>
                  <w:rFonts w:ascii="Times New Roman" w:hAnsi="Times New Roman"/>
                  <w:color w:val="0000FF"/>
                  <w:u w:val="single"/>
                </w:rPr>
                <w:t>a</w:t>
              </w:r>
            </w:hyperlink>
          </w:p>
        </w:tc>
      </w:tr>
      <w:tr w:rsidR="006A4DD2" w:rsidRPr="008C53F1">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128</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4666</w:t>
              </w:r>
            </w:hyperlink>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129</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130</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131</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lastRenderedPageBreak/>
              <w:t>132</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133</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урок.Осознание</w:t>
            </w:r>
            <w:r w:rsidRPr="008C53F1">
              <w:rPr>
                <w:rFonts w:ascii="Times New Roman" w:hAnsi="Times New Roman"/>
                <w:color w:val="000000"/>
                <w:sz w:val="24"/>
                <w:lang w:val="ru-RU"/>
              </w:rPr>
              <w:t xml:space="preserve">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134</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135</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463" w:type="dxa"/>
            <w:tcMar>
              <w:top w:w="50" w:type="dxa"/>
              <w:left w:w="100" w:type="dxa"/>
            </w:tcMar>
            <w:vAlign w:val="center"/>
          </w:tcPr>
          <w:p w:rsidR="006A4DD2" w:rsidRDefault="00F16002">
            <w:pPr>
              <w:spacing w:after="0"/>
            </w:pPr>
            <w:r>
              <w:rPr>
                <w:rFonts w:ascii="Times New Roman" w:hAnsi="Times New Roman"/>
                <w:color w:val="000000"/>
                <w:sz w:val="24"/>
              </w:rPr>
              <w:t>136</w:t>
            </w:r>
          </w:p>
        </w:tc>
        <w:tc>
          <w:tcPr>
            <w:tcW w:w="3168"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4DD2" w:rsidRDefault="006A4DD2">
            <w:pPr>
              <w:spacing w:after="0"/>
              <w:ind w:left="135"/>
              <w:jc w:val="center"/>
            </w:pPr>
          </w:p>
        </w:tc>
        <w:tc>
          <w:tcPr>
            <w:tcW w:w="1611" w:type="dxa"/>
            <w:tcMar>
              <w:top w:w="50" w:type="dxa"/>
              <w:left w:w="100" w:type="dxa"/>
            </w:tcMar>
            <w:vAlign w:val="center"/>
          </w:tcPr>
          <w:p w:rsidR="006A4DD2" w:rsidRDefault="006A4DD2">
            <w:pPr>
              <w:spacing w:after="0"/>
              <w:ind w:left="135"/>
              <w:jc w:val="center"/>
            </w:pPr>
          </w:p>
        </w:tc>
        <w:tc>
          <w:tcPr>
            <w:tcW w:w="1139" w:type="dxa"/>
            <w:tcMar>
              <w:top w:w="50" w:type="dxa"/>
              <w:left w:w="100" w:type="dxa"/>
            </w:tcMar>
            <w:vAlign w:val="center"/>
          </w:tcPr>
          <w:p w:rsidR="006A4DD2" w:rsidRDefault="006A4DD2">
            <w:pPr>
              <w:spacing w:after="0"/>
              <w:ind w:left="135"/>
            </w:pPr>
          </w:p>
        </w:tc>
        <w:tc>
          <w:tcPr>
            <w:tcW w:w="1959" w:type="dxa"/>
            <w:tcMar>
              <w:top w:w="50" w:type="dxa"/>
              <w:left w:w="100" w:type="dxa"/>
            </w:tcMar>
            <w:vAlign w:val="center"/>
          </w:tcPr>
          <w:p w:rsidR="006A4DD2" w:rsidRDefault="006A4DD2">
            <w:pPr>
              <w:spacing w:after="0"/>
              <w:ind w:left="135"/>
            </w:pPr>
          </w:p>
        </w:tc>
      </w:tr>
      <w:tr w:rsidR="006A4DD2">
        <w:trPr>
          <w:trHeight w:val="144"/>
          <w:tblCellSpacing w:w="0" w:type="dxa"/>
        </w:trPr>
        <w:tc>
          <w:tcPr>
            <w:tcW w:w="0" w:type="auto"/>
            <w:gridSpan w:val="2"/>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4DD2" w:rsidRDefault="006A4DD2"/>
        </w:tc>
      </w:tr>
    </w:tbl>
    <w:p w:rsidR="006A4DD2" w:rsidRDefault="006A4DD2">
      <w:pPr>
        <w:sectPr w:rsidR="006A4DD2">
          <w:pgSz w:w="16383" w:h="11906" w:orient="landscape"/>
          <w:pgMar w:top="1134" w:right="850" w:bottom="1134" w:left="1701" w:header="720" w:footer="720" w:gutter="0"/>
          <w:cols w:space="720"/>
        </w:sectPr>
      </w:pPr>
    </w:p>
    <w:p w:rsidR="006A4DD2" w:rsidRDefault="00F16002">
      <w:pPr>
        <w:spacing w:after="0"/>
        <w:ind w:left="120"/>
      </w:pPr>
      <w:r>
        <w:rPr>
          <w:rFonts w:ascii="Times New Roman" w:hAnsi="Times New Roman"/>
          <w:b/>
          <w:color w:val="000000"/>
          <w:sz w:val="28"/>
        </w:rPr>
        <w:lastRenderedPageBreak/>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8"/>
        <w:gridCol w:w="3950"/>
        <w:gridCol w:w="1204"/>
        <w:gridCol w:w="1843"/>
        <w:gridCol w:w="1912"/>
        <w:gridCol w:w="1349"/>
        <w:gridCol w:w="2826"/>
      </w:tblGrid>
      <w:tr w:rsidR="006A4DD2">
        <w:trPr>
          <w:trHeight w:val="144"/>
          <w:tblCellSpacing w:w="0" w:type="dxa"/>
        </w:trPr>
        <w:tc>
          <w:tcPr>
            <w:tcW w:w="473"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 п/п </w:t>
            </w:r>
          </w:p>
          <w:p w:rsidR="006A4DD2" w:rsidRDefault="006A4DD2">
            <w:pPr>
              <w:spacing w:after="0"/>
              <w:ind w:left="135"/>
            </w:pPr>
          </w:p>
        </w:tc>
        <w:tc>
          <w:tcPr>
            <w:tcW w:w="2992"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Тема урока </w:t>
            </w:r>
          </w:p>
          <w:p w:rsidR="006A4DD2" w:rsidRDefault="006A4DD2">
            <w:pPr>
              <w:spacing w:after="0"/>
              <w:ind w:left="135"/>
            </w:pPr>
          </w:p>
        </w:tc>
        <w:tc>
          <w:tcPr>
            <w:tcW w:w="0" w:type="auto"/>
            <w:gridSpan w:val="3"/>
            <w:tcMar>
              <w:top w:w="50" w:type="dxa"/>
              <w:left w:w="100" w:type="dxa"/>
            </w:tcMar>
            <w:vAlign w:val="center"/>
          </w:tcPr>
          <w:p w:rsidR="006A4DD2" w:rsidRDefault="00F16002">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Дата изучения </w:t>
            </w:r>
          </w:p>
          <w:p w:rsidR="006A4DD2" w:rsidRDefault="006A4DD2">
            <w:pPr>
              <w:spacing w:after="0"/>
              <w:ind w:left="135"/>
            </w:pPr>
          </w:p>
        </w:tc>
        <w:tc>
          <w:tcPr>
            <w:tcW w:w="1981" w:type="dxa"/>
            <w:vMerge w:val="restart"/>
            <w:tcMar>
              <w:top w:w="50" w:type="dxa"/>
              <w:left w:w="100" w:type="dxa"/>
            </w:tcMar>
            <w:vAlign w:val="center"/>
          </w:tcPr>
          <w:p w:rsidR="006A4DD2" w:rsidRDefault="00F16002">
            <w:pPr>
              <w:spacing w:after="0"/>
              <w:ind w:left="135"/>
            </w:pPr>
            <w:r>
              <w:rPr>
                <w:rFonts w:ascii="Times New Roman" w:hAnsi="Times New Roman"/>
                <w:b/>
                <w:color w:val="000000"/>
                <w:sz w:val="24"/>
              </w:rPr>
              <w:t xml:space="preserve">Электронные цифровые образовательные ресурсы </w:t>
            </w:r>
          </w:p>
          <w:p w:rsidR="006A4DD2" w:rsidRDefault="006A4DD2">
            <w:pPr>
              <w:spacing w:after="0"/>
              <w:ind w:left="135"/>
            </w:pPr>
          </w:p>
        </w:tc>
      </w:tr>
      <w:tr w:rsidR="006A4DD2">
        <w:trPr>
          <w:trHeight w:val="144"/>
          <w:tblCellSpacing w:w="0" w:type="dxa"/>
        </w:trPr>
        <w:tc>
          <w:tcPr>
            <w:tcW w:w="0" w:type="auto"/>
            <w:vMerge/>
            <w:tcBorders>
              <w:top w:val="nil"/>
            </w:tcBorders>
            <w:tcMar>
              <w:top w:w="50" w:type="dxa"/>
              <w:left w:w="100" w:type="dxa"/>
            </w:tcMar>
          </w:tcPr>
          <w:p w:rsidR="006A4DD2" w:rsidRDefault="006A4DD2"/>
        </w:tc>
        <w:tc>
          <w:tcPr>
            <w:tcW w:w="0" w:type="auto"/>
            <w:vMerge/>
            <w:tcBorders>
              <w:top w:val="nil"/>
            </w:tcBorders>
            <w:tcMar>
              <w:top w:w="50" w:type="dxa"/>
              <w:left w:w="100" w:type="dxa"/>
            </w:tcMar>
          </w:tcPr>
          <w:p w:rsidR="006A4DD2" w:rsidRDefault="006A4DD2"/>
        </w:tc>
        <w:tc>
          <w:tcPr>
            <w:tcW w:w="834"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Всего </w:t>
            </w:r>
          </w:p>
          <w:p w:rsidR="006A4DD2" w:rsidRDefault="006A4DD2">
            <w:pPr>
              <w:spacing w:after="0"/>
              <w:ind w:left="135"/>
            </w:pPr>
          </w:p>
        </w:tc>
        <w:tc>
          <w:tcPr>
            <w:tcW w:w="1533"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Контрольные работы </w:t>
            </w:r>
          </w:p>
          <w:p w:rsidR="006A4DD2" w:rsidRDefault="006A4DD2">
            <w:pPr>
              <w:spacing w:after="0"/>
              <w:ind w:left="135"/>
            </w:pPr>
          </w:p>
        </w:tc>
        <w:tc>
          <w:tcPr>
            <w:tcW w:w="1631" w:type="dxa"/>
            <w:tcMar>
              <w:top w:w="50" w:type="dxa"/>
              <w:left w:w="100" w:type="dxa"/>
            </w:tcMar>
            <w:vAlign w:val="center"/>
          </w:tcPr>
          <w:p w:rsidR="006A4DD2" w:rsidRDefault="00F16002">
            <w:pPr>
              <w:spacing w:after="0"/>
              <w:ind w:left="135"/>
            </w:pPr>
            <w:r>
              <w:rPr>
                <w:rFonts w:ascii="Times New Roman" w:hAnsi="Times New Roman"/>
                <w:b/>
                <w:color w:val="000000"/>
                <w:sz w:val="24"/>
              </w:rPr>
              <w:t xml:space="preserve">Практические работы </w:t>
            </w:r>
          </w:p>
          <w:p w:rsidR="006A4DD2" w:rsidRDefault="006A4DD2">
            <w:pPr>
              <w:spacing w:after="0"/>
              <w:ind w:left="135"/>
            </w:pPr>
          </w:p>
        </w:tc>
        <w:tc>
          <w:tcPr>
            <w:tcW w:w="0" w:type="auto"/>
            <w:vMerge/>
            <w:tcBorders>
              <w:top w:val="nil"/>
            </w:tcBorders>
            <w:tcMar>
              <w:top w:w="50" w:type="dxa"/>
              <w:left w:w="100" w:type="dxa"/>
            </w:tcMar>
          </w:tcPr>
          <w:p w:rsidR="006A4DD2" w:rsidRDefault="006A4DD2"/>
        </w:tc>
        <w:tc>
          <w:tcPr>
            <w:tcW w:w="0" w:type="auto"/>
            <w:vMerge/>
            <w:tcBorders>
              <w:top w:val="nil"/>
            </w:tcBorders>
            <w:tcMar>
              <w:top w:w="50" w:type="dxa"/>
              <w:left w:w="100" w:type="dxa"/>
            </w:tcMar>
          </w:tcPr>
          <w:p w:rsidR="006A4DD2" w:rsidRDefault="006A4DD2"/>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5282</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2</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5</w:t>
              </w:r>
              <w:r>
                <w:rPr>
                  <w:rFonts w:ascii="Times New Roman" w:hAnsi="Times New Roman"/>
                  <w:color w:val="0000FF"/>
                  <w:u w:val="single"/>
                </w:rPr>
                <w:t>c</w:t>
              </w:r>
              <w:r w:rsidRPr="008C53F1">
                <w:rPr>
                  <w:rFonts w:ascii="Times New Roman" w:hAnsi="Times New Roman"/>
                  <w:color w:val="0000FF"/>
                  <w:u w:val="single"/>
                  <w:lang w:val="ru-RU"/>
                </w:rPr>
                <w:t>50</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3</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Любовь</w:t>
            </w:r>
            <w:r w:rsidRPr="008C53F1">
              <w:rPr>
                <w:rFonts w:ascii="Times New Roman" w:hAnsi="Times New Roman"/>
                <w:color w:val="000000"/>
                <w:sz w:val="24"/>
                <w:lang w:val="ru-RU"/>
              </w:rPr>
              <w:t xml:space="preserve">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5</w:t>
              </w:r>
              <w:r>
                <w:rPr>
                  <w:rFonts w:ascii="Times New Roman" w:hAnsi="Times New Roman"/>
                  <w:color w:val="0000FF"/>
                  <w:u w:val="single"/>
                </w:rPr>
                <w:t>d</w:t>
              </w:r>
              <w:r w:rsidRPr="008C53F1">
                <w:rPr>
                  <w:rFonts w:ascii="Times New Roman" w:hAnsi="Times New Roman"/>
                  <w:color w:val="0000FF"/>
                  <w:u w:val="single"/>
                  <w:lang w:val="ru-RU"/>
                </w:rPr>
                <w:t>7</w:t>
              </w:r>
              <w:r>
                <w:rPr>
                  <w:rFonts w:ascii="Times New Roman" w:hAnsi="Times New Roman"/>
                  <w:color w:val="0000FF"/>
                  <w:u w:val="single"/>
                </w:rPr>
                <w:t>c</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4</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Проявление любви к родной земле в литературе народов России. На </w:t>
            </w:r>
            <w:r w:rsidRPr="008C53F1">
              <w:rPr>
                <w:rFonts w:ascii="Times New Roman" w:hAnsi="Times New Roman"/>
                <w:color w:val="000000"/>
                <w:sz w:val="24"/>
                <w:lang w:val="ru-RU"/>
              </w:rPr>
              <w:t>примере стихотворений Р.Г. Гамзатова</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w:t>
              </w:r>
              <w:r>
                <w:rPr>
                  <w:rFonts w:ascii="Times New Roman" w:hAnsi="Times New Roman"/>
                  <w:color w:val="0000FF"/>
                  <w:u w:val="single"/>
                </w:rPr>
                <w:t>a</w:t>
              </w:r>
              <w:r w:rsidRPr="008C53F1">
                <w:rPr>
                  <w:rFonts w:ascii="Times New Roman" w:hAnsi="Times New Roman"/>
                  <w:color w:val="0000FF"/>
                  <w:u w:val="single"/>
                  <w:lang w:val="ru-RU"/>
                </w:rPr>
                <w:t>09</w:t>
              </w:r>
              <w:r>
                <w:rPr>
                  <w:rFonts w:ascii="Times New Roman" w:hAnsi="Times New Roman"/>
                  <w:color w:val="0000FF"/>
                  <w:u w:val="single"/>
                </w:rPr>
                <w:t>ae</w:t>
              </w:r>
              <w:r w:rsidRPr="008C53F1">
                <w:rPr>
                  <w:rFonts w:ascii="Times New Roman" w:hAnsi="Times New Roman"/>
                  <w:color w:val="0000FF"/>
                  <w:u w:val="single"/>
                  <w:lang w:val="ru-RU"/>
                </w:rPr>
                <w:t>8</w:t>
              </w:r>
            </w:hyperlink>
            <w:r w:rsidRPr="008C53F1">
              <w:rPr>
                <w:rFonts w:ascii="Times New Roman" w:hAnsi="Times New Roman"/>
                <w:color w:val="000000"/>
                <w:sz w:val="24"/>
                <w:lang w:val="ru-RU"/>
              </w:rPr>
              <w:t xml:space="preserve"> </w:t>
            </w:r>
            <w:hyperlink r:id="rId18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539</w:t>
              </w:r>
              <w:r>
                <w:rPr>
                  <w:rFonts w:ascii="Times New Roman" w:hAnsi="Times New Roman"/>
                  <w:color w:val="0000FF"/>
                  <w:u w:val="single"/>
                </w:rPr>
                <w:t>a</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5</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Образ Александра Невского в произведении </w:t>
            </w:r>
            <w:r w:rsidRPr="008C53F1">
              <w:rPr>
                <w:rFonts w:ascii="Times New Roman" w:hAnsi="Times New Roman"/>
                <w:color w:val="000000"/>
                <w:sz w:val="24"/>
                <w:lang w:val="ru-RU"/>
              </w:rPr>
              <w:t>С.Т.Романовского «Ледовое побоище»</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w:t>
              </w:r>
              <w:r>
                <w:rPr>
                  <w:rFonts w:ascii="Times New Roman" w:hAnsi="Times New Roman"/>
                  <w:color w:val="0000FF"/>
                  <w:u w:val="single"/>
                </w:rPr>
                <w:t>a</w:t>
              </w:r>
              <w:r w:rsidRPr="008C53F1">
                <w:rPr>
                  <w:rFonts w:ascii="Times New Roman" w:hAnsi="Times New Roman"/>
                  <w:color w:val="0000FF"/>
                  <w:u w:val="single"/>
                  <w:lang w:val="ru-RU"/>
                </w:rPr>
                <w:t>09962</w:t>
              </w:r>
            </w:hyperlink>
            <w:r w:rsidRPr="008C53F1">
              <w:rPr>
                <w:rFonts w:ascii="Times New Roman" w:hAnsi="Times New Roman"/>
                <w:color w:val="000000"/>
                <w:sz w:val="24"/>
                <w:lang w:val="ru-RU"/>
              </w:rPr>
              <w:t xml:space="preserve"> </w:t>
            </w:r>
            <w:hyperlink r:id="rId18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54</w:t>
              </w:r>
              <w:r>
                <w:rPr>
                  <w:rFonts w:ascii="Times New Roman" w:hAnsi="Times New Roman"/>
                  <w:color w:val="0000FF"/>
                  <w:u w:val="single"/>
                </w:rPr>
                <w:t>c</w:t>
              </w:r>
              <w:r w:rsidRPr="008C53F1">
                <w:rPr>
                  <w:rFonts w:ascii="Times New Roman" w:hAnsi="Times New Roman"/>
                  <w:color w:val="0000FF"/>
                  <w:u w:val="single"/>
                  <w:lang w:val="ru-RU"/>
                </w:rPr>
                <w:t>6</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6</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Характеристика народной исторической песни: </w:t>
            </w:r>
            <w:r w:rsidRPr="008C53F1">
              <w:rPr>
                <w:rFonts w:ascii="Times New Roman" w:hAnsi="Times New Roman"/>
                <w:color w:val="000000"/>
                <w:sz w:val="24"/>
                <w:lang w:val="ru-RU"/>
              </w:rPr>
              <w:t>темы, образы, герои</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55</w:t>
              </w:r>
              <w:r>
                <w:rPr>
                  <w:rFonts w:ascii="Times New Roman" w:hAnsi="Times New Roman"/>
                  <w:color w:val="0000FF"/>
                  <w:u w:val="single"/>
                </w:rPr>
                <w:t>de</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5</w:t>
              </w:r>
              <w:r>
                <w:rPr>
                  <w:rFonts w:ascii="Times New Roman" w:hAnsi="Times New Roman"/>
                  <w:color w:val="0000FF"/>
                  <w:u w:val="single"/>
                </w:rPr>
                <w:t>afc</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8</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56</w:t>
              </w:r>
              <w:r>
                <w:rPr>
                  <w:rFonts w:ascii="Times New Roman" w:hAnsi="Times New Roman"/>
                  <w:color w:val="0000FF"/>
                  <w:u w:val="single"/>
                </w:rPr>
                <w:t>ec</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9</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5</w:t>
              </w:r>
              <w:r>
                <w:rPr>
                  <w:rFonts w:ascii="Times New Roman" w:hAnsi="Times New Roman"/>
                  <w:color w:val="0000FF"/>
                  <w:u w:val="single"/>
                </w:rPr>
                <w:t>e</w:t>
              </w:r>
              <w:r w:rsidRPr="008C53F1">
                <w:rPr>
                  <w:rFonts w:ascii="Times New Roman" w:hAnsi="Times New Roman"/>
                  <w:color w:val="0000FF"/>
                  <w:u w:val="single"/>
                  <w:lang w:val="ru-RU"/>
                </w:rPr>
                <w:t>94</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10</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Составление устного рассказа «Защитник Отечества» по </w:t>
            </w:r>
            <w:r w:rsidRPr="008C53F1">
              <w:rPr>
                <w:rFonts w:ascii="Times New Roman" w:hAnsi="Times New Roman"/>
                <w:color w:val="000000"/>
                <w:sz w:val="24"/>
                <w:lang w:val="ru-RU"/>
              </w:rPr>
              <w:t>изученным произведениям</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62</w:t>
              </w:r>
              <w:r>
                <w:rPr>
                  <w:rFonts w:ascii="Times New Roman" w:hAnsi="Times New Roman"/>
                  <w:color w:val="0000FF"/>
                  <w:u w:val="single"/>
                </w:rPr>
                <w:t>e</w:t>
              </w:r>
              <w:r w:rsidRPr="008C53F1">
                <w:rPr>
                  <w:rFonts w:ascii="Times New Roman" w:hAnsi="Times New Roman"/>
                  <w:color w:val="0000FF"/>
                  <w:u w:val="single"/>
                  <w:lang w:val="ru-RU"/>
                </w:rPr>
                <w:t>0</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11</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6A4DD2">
            <w:pPr>
              <w:spacing w:after="0"/>
              <w:ind w:left="135"/>
            </w:pPr>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12</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Патриотическое звучание </w:t>
            </w:r>
            <w:r w:rsidRPr="008C53F1">
              <w:rPr>
                <w:rFonts w:ascii="Times New Roman" w:hAnsi="Times New Roman"/>
                <w:color w:val="000000"/>
                <w:sz w:val="24"/>
                <w:lang w:val="ru-RU"/>
              </w:rPr>
              <w:t>произведений о Родине, о славных и героических страницах истории России</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60</w:t>
              </w:r>
              <w:r>
                <w:rPr>
                  <w:rFonts w:ascii="Times New Roman" w:hAnsi="Times New Roman"/>
                  <w:color w:val="0000FF"/>
                  <w:u w:val="single"/>
                </w:rPr>
                <w:t>a</w:t>
              </w:r>
              <w:r w:rsidRPr="008C53F1">
                <w:rPr>
                  <w:rFonts w:ascii="Times New Roman" w:hAnsi="Times New Roman"/>
                  <w:color w:val="0000FF"/>
                  <w:u w:val="single"/>
                  <w:lang w:val="ru-RU"/>
                </w:rPr>
                <w:t>6</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13</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Резервный урок. Работа с детскими книгами на тему: «Книги о Родине и её истории»: </w:t>
            </w:r>
            <w:r w:rsidRPr="008C53F1">
              <w:rPr>
                <w:rFonts w:ascii="Times New Roman" w:hAnsi="Times New Roman"/>
                <w:color w:val="000000"/>
                <w:sz w:val="24"/>
                <w:lang w:val="ru-RU"/>
              </w:rPr>
              <w:t>типы книг (изданий)</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61</w:t>
              </w:r>
              <w:r>
                <w:rPr>
                  <w:rFonts w:ascii="Times New Roman" w:hAnsi="Times New Roman"/>
                  <w:color w:val="0000FF"/>
                  <w:u w:val="single"/>
                </w:rPr>
                <w:t>c</w:t>
              </w:r>
              <w:r w:rsidRPr="008C53F1">
                <w:rPr>
                  <w:rFonts w:ascii="Times New Roman" w:hAnsi="Times New Roman"/>
                  <w:color w:val="0000FF"/>
                  <w:u w:val="single"/>
                  <w:lang w:val="ru-RU"/>
                </w:rPr>
                <w:t>8</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14</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6952</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6952</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16</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6</w:t>
              </w:r>
              <w:r>
                <w:rPr>
                  <w:rFonts w:ascii="Times New Roman" w:hAnsi="Times New Roman"/>
                  <w:color w:val="0000FF"/>
                  <w:u w:val="single"/>
                </w:rPr>
                <w:t>ace</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17</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Характеристика героев волшебной сказки: чем занимались, какими </w:t>
            </w:r>
            <w:r w:rsidRPr="008C53F1">
              <w:rPr>
                <w:rFonts w:ascii="Times New Roman" w:hAnsi="Times New Roman"/>
                <w:color w:val="000000"/>
                <w:sz w:val="24"/>
                <w:lang w:val="ru-RU"/>
              </w:rPr>
              <w:t>качествами обладают. На примере русской народной сказки «Семь Семионов»</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6</w:t>
              </w:r>
              <w:r>
                <w:rPr>
                  <w:rFonts w:ascii="Times New Roman" w:hAnsi="Times New Roman"/>
                  <w:color w:val="0000FF"/>
                  <w:u w:val="single"/>
                </w:rPr>
                <w:t>d</w:t>
              </w:r>
              <w:r w:rsidRPr="008C53F1">
                <w:rPr>
                  <w:rFonts w:ascii="Times New Roman" w:hAnsi="Times New Roman"/>
                  <w:color w:val="0000FF"/>
                  <w:u w:val="single"/>
                  <w:lang w:val="ru-RU"/>
                </w:rPr>
                <w:t>1</w:t>
              </w:r>
              <w:r>
                <w:rPr>
                  <w:rFonts w:ascii="Times New Roman" w:hAnsi="Times New Roman"/>
                  <w:color w:val="0000FF"/>
                  <w:u w:val="single"/>
                </w:rPr>
                <w:t>c</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18</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Путешествие героя как основа композиции волшебной сказки. На примере русской </w:t>
            </w:r>
            <w:r w:rsidRPr="008C53F1">
              <w:rPr>
                <w:rFonts w:ascii="Times New Roman" w:hAnsi="Times New Roman"/>
                <w:color w:val="000000"/>
                <w:sz w:val="24"/>
                <w:lang w:val="ru-RU"/>
              </w:rPr>
              <w:t>народной сказки «Семь Семионов»</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6A4DD2">
            <w:pPr>
              <w:spacing w:after="0"/>
              <w:ind w:left="135"/>
            </w:pPr>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19</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70</w:t>
              </w:r>
              <w:r>
                <w:rPr>
                  <w:rFonts w:ascii="Times New Roman" w:hAnsi="Times New Roman"/>
                  <w:color w:val="0000FF"/>
                  <w:u w:val="single"/>
                </w:rPr>
                <w:t>aa</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20</w:t>
            </w:r>
          </w:p>
        </w:tc>
        <w:tc>
          <w:tcPr>
            <w:tcW w:w="2992"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Осознание понятий </w:t>
            </w:r>
            <w:r w:rsidRPr="008C53F1">
              <w:rPr>
                <w:rFonts w:ascii="Times New Roman" w:hAnsi="Times New Roman"/>
                <w:color w:val="000000"/>
                <w:sz w:val="24"/>
                <w:lang w:val="ru-RU"/>
              </w:rPr>
              <w:t xml:space="preserve">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6</w:t>
              </w:r>
              <w:r>
                <w:rPr>
                  <w:rFonts w:ascii="Times New Roman" w:hAnsi="Times New Roman"/>
                  <w:color w:val="0000FF"/>
                  <w:u w:val="single"/>
                </w:rPr>
                <w:t>c</w:t>
              </w:r>
              <w:r w:rsidRPr="008C53F1">
                <w:rPr>
                  <w:rFonts w:ascii="Times New Roman" w:hAnsi="Times New Roman"/>
                  <w:color w:val="0000FF"/>
                  <w:u w:val="single"/>
                  <w:lang w:val="ru-RU"/>
                </w:rPr>
                <w:t>04</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21</w:t>
            </w:r>
          </w:p>
        </w:tc>
        <w:tc>
          <w:tcPr>
            <w:tcW w:w="2992"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Представление в сказке нравственных ценностей, </w:t>
            </w:r>
            <w:r w:rsidRPr="008C53F1">
              <w:rPr>
                <w:rFonts w:ascii="Times New Roman" w:hAnsi="Times New Roman"/>
                <w:color w:val="000000"/>
                <w:sz w:val="24"/>
                <w:lang w:val="ru-RU"/>
              </w:rPr>
              <w:t xml:space="preserve">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783</w:t>
              </w:r>
              <w:r>
                <w:rPr>
                  <w:rFonts w:ascii="Times New Roman" w:hAnsi="Times New Roman"/>
                  <w:color w:val="0000FF"/>
                  <w:u w:val="single"/>
                </w:rPr>
                <w:t>e</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76</w:t>
              </w:r>
              <w:r>
                <w:rPr>
                  <w:rFonts w:ascii="Times New Roman" w:hAnsi="Times New Roman"/>
                  <w:color w:val="0000FF"/>
                  <w:u w:val="single"/>
                </w:rPr>
                <w:t>cc</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23</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6</w:t>
              </w:r>
              <w:r>
                <w:rPr>
                  <w:rFonts w:ascii="Times New Roman" w:hAnsi="Times New Roman"/>
                  <w:color w:val="0000FF"/>
                  <w:u w:val="single"/>
                </w:rPr>
                <w:t>e</w:t>
              </w:r>
              <w:r w:rsidRPr="008C53F1">
                <w:rPr>
                  <w:rFonts w:ascii="Times New Roman" w:hAnsi="Times New Roman"/>
                  <w:color w:val="0000FF"/>
                  <w:u w:val="single"/>
                  <w:lang w:val="ru-RU"/>
                </w:rPr>
                <w:t>34</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24</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6</w:t>
              </w:r>
              <w:r>
                <w:rPr>
                  <w:rFonts w:ascii="Times New Roman" w:hAnsi="Times New Roman"/>
                  <w:color w:val="0000FF"/>
                  <w:u w:val="single"/>
                </w:rPr>
                <w:t>f</w:t>
              </w:r>
              <w:r w:rsidRPr="008C53F1">
                <w:rPr>
                  <w:rFonts w:ascii="Times New Roman" w:hAnsi="Times New Roman"/>
                  <w:color w:val="0000FF"/>
                  <w:u w:val="single"/>
                  <w:lang w:val="ru-RU"/>
                </w:rPr>
                <w:t>38</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25</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w:t>
              </w:r>
              <w:r>
                <w:rPr>
                  <w:rFonts w:ascii="Times New Roman" w:hAnsi="Times New Roman"/>
                  <w:color w:val="0000FF"/>
                  <w:u w:val="single"/>
                </w:rPr>
                <w:t>a</w:t>
              </w:r>
              <w:r w:rsidRPr="008C53F1">
                <w:rPr>
                  <w:rFonts w:ascii="Times New Roman" w:hAnsi="Times New Roman"/>
                  <w:color w:val="0000FF"/>
                  <w:u w:val="single"/>
                  <w:lang w:val="ru-RU"/>
                </w:rPr>
                <w:t>09</w:t>
              </w:r>
              <w:r>
                <w:rPr>
                  <w:rFonts w:ascii="Times New Roman" w:hAnsi="Times New Roman"/>
                  <w:color w:val="0000FF"/>
                  <w:u w:val="single"/>
                </w:rPr>
                <w:t>c</w:t>
              </w:r>
              <w:r w:rsidRPr="008C53F1">
                <w:rPr>
                  <w:rFonts w:ascii="Times New Roman" w:hAnsi="Times New Roman"/>
                  <w:color w:val="0000FF"/>
                  <w:u w:val="single"/>
                  <w:lang w:val="ru-RU"/>
                </w:rPr>
                <w:t>64</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26</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Тематическая проверочная работа по итогам раздела «Фольклор – </w:t>
            </w:r>
            <w:r w:rsidRPr="008C53F1">
              <w:rPr>
                <w:rFonts w:ascii="Times New Roman" w:hAnsi="Times New Roman"/>
                <w:color w:val="000000"/>
                <w:sz w:val="24"/>
                <w:lang w:val="ru-RU"/>
              </w:rPr>
              <w:t>народная мудрость»</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6A4DD2">
            <w:pPr>
              <w:spacing w:after="0"/>
              <w:ind w:left="135"/>
            </w:pPr>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27</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7956</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28</w:t>
            </w:r>
          </w:p>
        </w:tc>
        <w:tc>
          <w:tcPr>
            <w:tcW w:w="2992"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8</w:t>
              </w:r>
              <w:r>
                <w:rPr>
                  <w:rFonts w:ascii="Times New Roman" w:hAnsi="Times New Roman"/>
                  <w:color w:val="0000FF"/>
                  <w:u w:val="single"/>
                </w:rPr>
                <w:t>eb</w:t>
              </w:r>
              <w:r w:rsidRPr="008C53F1">
                <w:rPr>
                  <w:rFonts w:ascii="Times New Roman" w:hAnsi="Times New Roman"/>
                  <w:color w:val="0000FF"/>
                  <w:u w:val="single"/>
                  <w:lang w:val="ru-RU"/>
                </w:rPr>
                <w:t>4</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29</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Сравнение басен: темы и герои, </w:t>
            </w:r>
            <w:r w:rsidRPr="008C53F1">
              <w:rPr>
                <w:rFonts w:ascii="Times New Roman" w:hAnsi="Times New Roman"/>
                <w:color w:val="000000"/>
                <w:sz w:val="24"/>
                <w:lang w:val="ru-RU"/>
              </w:rPr>
              <w:t xml:space="preserve">особенности языка. На примере басен Крылов И.А. «Стрекоза и </w:t>
            </w:r>
            <w:r w:rsidRPr="008C53F1">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8</w:t>
              </w:r>
              <w:r>
                <w:rPr>
                  <w:rFonts w:ascii="Times New Roman" w:hAnsi="Times New Roman"/>
                  <w:color w:val="0000FF"/>
                  <w:u w:val="single"/>
                </w:rPr>
                <w:t>ff</w:t>
              </w:r>
              <w:r w:rsidRPr="008C53F1">
                <w:rPr>
                  <w:rFonts w:ascii="Times New Roman" w:hAnsi="Times New Roman"/>
                  <w:color w:val="0000FF"/>
                  <w:u w:val="single"/>
                  <w:lang w:val="ru-RU"/>
                </w:rPr>
                <w:t>4</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Аллегория и ирония как </w:t>
            </w:r>
            <w:r w:rsidRPr="008C53F1">
              <w:rPr>
                <w:rFonts w:ascii="Times New Roman" w:hAnsi="Times New Roman"/>
                <w:color w:val="000000"/>
                <w:sz w:val="24"/>
                <w:lang w:val="ru-RU"/>
              </w:rPr>
              <w:t>характеристика героев басен. На примере басни И.А. Крылова «Мартышка и очки»</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91</w:t>
              </w:r>
              <w:r>
                <w:rPr>
                  <w:rFonts w:ascii="Times New Roman" w:hAnsi="Times New Roman"/>
                  <w:color w:val="0000FF"/>
                  <w:u w:val="single"/>
                </w:rPr>
                <w:t>d</w:t>
              </w:r>
              <w:r w:rsidRPr="008C53F1">
                <w:rPr>
                  <w:rFonts w:ascii="Times New Roman" w:hAnsi="Times New Roman"/>
                  <w:color w:val="0000FF"/>
                  <w:u w:val="single"/>
                  <w:lang w:val="ru-RU"/>
                </w:rPr>
                <w:t>4</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31</w:t>
            </w:r>
          </w:p>
        </w:tc>
        <w:tc>
          <w:tcPr>
            <w:tcW w:w="2992"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9300</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32</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w:t>
              </w:r>
              <w:r>
                <w:rPr>
                  <w:rFonts w:ascii="Times New Roman" w:hAnsi="Times New Roman"/>
                  <w:color w:val="0000FF"/>
                  <w:u w:val="single"/>
                </w:rPr>
                <w:t>a</w:t>
              </w:r>
              <w:r w:rsidRPr="008C53F1">
                <w:rPr>
                  <w:rFonts w:ascii="Times New Roman" w:hAnsi="Times New Roman"/>
                  <w:color w:val="0000FF"/>
                  <w:u w:val="single"/>
                  <w:lang w:val="ru-RU"/>
                </w:rPr>
                <w:t>0</w:t>
              </w:r>
              <w:r>
                <w:rPr>
                  <w:rFonts w:ascii="Times New Roman" w:hAnsi="Times New Roman"/>
                  <w:color w:val="0000FF"/>
                  <w:u w:val="single"/>
                </w:rPr>
                <w:t>bdc</w:t>
              </w:r>
              <w:r w:rsidRPr="008C53F1">
                <w:rPr>
                  <w:rFonts w:ascii="Times New Roman" w:hAnsi="Times New Roman"/>
                  <w:color w:val="0000FF"/>
                  <w:u w:val="single"/>
                  <w:lang w:val="ru-RU"/>
                </w:rPr>
                <w:t>0</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33</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7</w:t>
              </w:r>
              <w:r>
                <w:rPr>
                  <w:rFonts w:ascii="Times New Roman" w:hAnsi="Times New Roman"/>
                  <w:color w:val="0000FF"/>
                  <w:u w:val="single"/>
                </w:rPr>
                <w:t>cbc</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34</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Характеристика положительных и </w:t>
            </w:r>
            <w:r w:rsidRPr="008C53F1">
              <w:rPr>
                <w:rFonts w:ascii="Times New Roman" w:hAnsi="Times New Roman"/>
                <w:color w:val="000000"/>
                <w:sz w:val="24"/>
                <w:lang w:val="ru-RU"/>
              </w:rPr>
              <w:t>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87</w:t>
              </w:r>
              <w:r>
                <w:rPr>
                  <w:rFonts w:ascii="Times New Roman" w:hAnsi="Times New Roman"/>
                  <w:color w:val="0000FF"/>
                  <w:u w:val="single"/>
                </w:rPr>
                <w:t>f</w:t>
              </w:r>
              <w:r w:rsidRPr="008C53F1">
                <w:rPr>
                  <w:rFonts w:ascii="Times New Roman" w:hAnsi="Times New Roman"/>
                  <w:color w:val="0000FF"/>
                  <w:u w:val="single"/>
                  <w:lang w:val="ru-RU"/>
                </w:rPr>
                <w:t>2</w:t>
              </w:r>
            </w:hyperlink>
            <w:r w:rsidRPr="008C53F1">
              <w:rPr>
                <w:rFonts w:ascii="Times New Roman" w:hAnsi="Times New Roman"/>
                <w:color w:val="000000"/>
                <w:sz w:val="24"/>
                <w:lang w:val="ru-RU"/>
              </w:rPr>
              <w:t xml:space="preserve"> </w:t>
            </w:r>
            <w:hyperlink r:id="rId21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7</w:t>
              </w:r>
              <w:r>
                <w:rPr>
                  <w:rFonts w:ascii="Times New Roman" w:hAnsi="Times New Roman"/>
                  <w:color w:val="0000FF"/>
                  <w:u w:val="single"/>
                </w:rPr>
                <w:t>e</w:t>
              </w:r>
              <w:r w:rsidRPr="008C53F1">
                <w:rPr>
                  <w:rFonts w:ascii="Times New Roman" w:hAnsi="Times New Roman"/>
                  <w:color w:val="0000FF"/>
                  <w:u w:val="single"/>
                  <w:lang w:val="ru-RU"/>
                </w:rPr>
                <w:t>42</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35</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890</w:t>
              </w:r>
              <w:r>
                <w:rPr>
                  <w:rFonts w:ascii="Times New Roman" w:hAnsi="Times New Roman"/>
                  <w:color w:val="0000FF"/>
                  <w:u w:val="single"/>
                </w:rPr>
                <w:t>a</w:t>
              </w:r>
            </w:hyperlink>
            <w:r w:rsidRPr="008C53F1">
              <w:rPr>
                <w:rFonts w:ascii="Times New Roman" w:hAnsi="Times New Roman"/>
                <w:color w:val="000000"/>
                <w:sz w:val="24"/>
                <w:lang w:val="ru-RU"/>
              </w:rPr>
              <w:t xml:space="preserve"> </w:t>
            </w:r>
            <w:hyperlink r:id="rId21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8478</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36</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8C53F1">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8</w:t>
              </w:r>
              <w:r>
                <w:rPr>
                  <w:rFonts w:ascii="Times New Roman" w:hAnsi="Times New Roman"/>
                  <w:color w:val="0000FF"/>
                  <w:u w:val="single"/>
                </w:rPr>
                <w:t>a</w:t>
              </w:r>
              <w:r w:rsidRPr="008C53F1">
                <w:rPr>
                  <w:rFonts w:ascii="Times New Roman" w:hAnsi="Times New Roman"/>
                  <w:color w:val="0000FF"/>
                  <w:u w:val="single"/>
                  <w:lang w:val="ru-RU"/>
                </w:rPr>
                <w:t>18</w:t>
              </w:r>
            </w:hyperlink>
            <w:r w:rsidRPr="008C53F1">
              <w:rPr>
                <w:rFonts w:ascii="Times New Roman" w:hAnsi="Times New Roman"/>
                <w:color w:val="000000"/>
                <w:sz w:val="24"/>
                <w:lang w:val="ru-RU"/>
              </w:rPr>
              <w:t xml:space="preserve"> </w:t>
            </w:r>
            <w:hyperlink r:id="rId22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85</w:t>
              </w:r>
              <w:r>
                <w:rPr>
                  <w:rFonts w:ascii="Times New Roman" w:hAnsi="Times New Roman"/>
                  <w:color w:val="0000FF"/>
                  <w:u w:val="single"/>
                </w:rPr>
                <w:t>c</w:t>
              </w:r>
              <w:r w:rsidRPr="008C53F1">
                <w:rPr>
                  <w:rFonts w:ascii="Times New Roman" w:hAnsi="Times New Roman"/>
                  <w:color w:val="0000FF"/>
                  <w:u w:val="single"/>
                  <w:lang w:val="ru-RU"/>
                </w:rPr>
                <w:t>2</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w:t>
            </w:r>
            <w:r w:rsidRPr="008C53F1">
              <w:rPr>
                <w:rFonts w:ascii="Times New Roman" w:hAnsi="Times New Roman"/>
                <w:color w:val="000000"/>
                <w:sz w:val="24"/>
                <w:lang w:val="ru-RU"/>
              </w:rPr>
              <w:t xml:space="preserve"> («бродячие» сюжеты)</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8</w:t>
              </w:r>
              <w:r>
                <w:rPr>
                  <w:rFonts w:ascii="Times New Roman" w:hAnsi="Times New Roman"/>
                  <w:color w:val="0000FF"/>
                  <w:u w:val="single"/>
                </w:rPr>
                <w:t>b</w:t>
              </w:r>
              <w:r w:rsidRPr="008C53F1">
                <w:rPr>
                  <w:rFonts w:ascii="Times New Roman" w:hAnsi="Times New Roman"/>
                  <w:color w:val="0000FF"/>
                  <w:u w:val="single"/>
                  <w:lang w:val="ru-RU"/>
                </w:rPr>
                <w:t>1</w:t>
              </w:r>
              <w:r>
                <w:rPr>
                  <w:rFonts w:ascii="Times New Roman" w:hAnsi="Times New Roman"/>
                  <w:color w:val="0000FF"/>
                  <w:u w:val="single"/>
                </w:rPr>
                <w:t>c</w:t>
              </w:r>
            </w:hyperlink>
            <w:r w:rsidRPr="008C53F1">
              <w:rPr>
                <w:rFonts w:ascii="Times New Roman" w:hAnsi="Times New Roman"/>
                <w:color w:val="000000"/>
                <w:sz w:val="24"/>
                <w:lang w:val="ru-RU"/>
              </w:rPr>
              <w:t xml:space="preserve"> </w:t>
            </w:r>
            <w:hyperlink r:id="rId22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86</w:t>
              </w:r>
              <w:r>
                <w:rPr>
                  <w:rFonts w:ascii="Times New Roman" w:hAnsi="Times New Roman"/>
                  <w:color w:val="0000FF"/>
                  <w:u w:val="single"/>
                </w:rPr>
                <w:t>d</w:t>
              </w:r>
              <w:r w:rsidRPr="008C53F1">
                <w:rPr>
                  <w:rFonts w:ascii="Times New Roman" w:hAnsi="Times New Roman"/>
                  <w:color w:val="0000FF"/>
                  <w:u w:val="single"/>
                  <w:lang w:val="ru-RU"/>
                </w:rPr>
                <w:t>0</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38</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Картины осени в лирических произведениях А.С. Пушкина: </w:t>
            </w:r>
            <w:r w:rsidRPr="008C53F1">
              <w:rPr>
                <w:rFonts w:ascii="Times New Roman" w:hAnsi="Times New Roman"/>
                <w:color w:val="000000"/>
                <w:sz w:val="24"/>
                <w:lang w:val="ru-RU"/>
              </w:rPr>
              <w:t>сравнения, эпитет, олицетворения</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7</w:t>
              </w:r>
              <w:r>
                <w:rPr>
                  <w:rFonts w:ascii="Times New Roman" w:hAnsi="Times New Roman"/>
                  <w:color w:val="0000FF"/>
                  <w:u w:val="single"/>
                </w:rPr>
                <w:t>ba</w:t>
              </w:r>
              <w:r w:rsidRPr="008C53F1">
                <w:rPr>
                  <w:rFonts w:ascii="Times New Roman" w:hAnsi="Times New Roman"/>
                  <w:color w:val="0000FF"/>
                  <w:u w:val="single"/>
                  <w:lang w:val="ru-RU"/>
                </w:rPr>
                <w:t>4</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39</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w:t>
            </w:r>
            <w:r w:rsidRPr="008C53F1">
              <w:rPr>
                <w:rFonts w:ascii="Times New Roman" w:hAnsi="Times New Roman"/>
                <w:color w:val="000000"/>
                <w:sz w:val="24"/>
                <w:lang w:val="ru-RU"/>
              </w:rPr>
              <w:t xml:space="preserve"> его стихотворениях</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7</w:t>
              </w:r>
              <w:r>
                <w:rPr>
                  <w:rFonts w:ascii="Times New Roman" w:hAnsi="Times New Roman"/>
                  <w:color w:val="0000FF"/>
                  <w:u w:val="single"/>
                </w:rPr>
                <w:t>a</w:t>
              </w:r>
              <w:r w:rsidRPr="008C53F1">
                <w:rPr>
                  <w:rFonts w:ascii="Times New Roman" w:hAnsi="Times New Roman"/>
                  <w:color w:val="0000FF"/>
                  <w:u w:val="single"/>
                  <w:lang w:val="ru-RU"/>
                </w:rPr>
                <w:t>78</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40</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8284</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41</w:t>
            </w:r>
          </w:p>
        </w:tc>
        <w:tc>
          <w:tcPr>
            <w:tcW w:w="2992"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w:t>
              </w:r>
              <w:r>
                <w:rPr>
                  <w:rFonts w:ascii="Times New Roman" w:hAnsi="Times New Roman"/>
                  <w:color w:val="0000FF"/>
                  <w:u w:val="single"/>
                </w:rPr>
                <w:t>a</w:t>
              </w:r>
              <w:r w:rsidRPr="008C53F1">
                <w:rPr>
                  <w:rFonts w:ascii="Times New Roman" w:hAnsi="Times New Roman"/>
                  <w:color w:val="0000FF"/>
                  <w:u w:val="single"/>
                  <w:lang w:val="ru-RU"/>
                </w:rPr>
                <w:t>0</w:t>
              </w:r>
              <w:r>
                <w:rPr>
                  <w:rFonts w:ascii="Times New Roman" w:hAnsi="Times New Roman"/>
                  <w:color w:val="0000FF"/>
                  <w:u w:val="single"/>
                </w:rPr>
                <w:t>a</w:t>
              </w:r>
              <w:r w:rsidRPr="008C53F1">
                <w:rPr>
                  <w:rFonts w:ascii="Times New Roman" w:hAnsi="Times New Roman"/>
                  <w:color w:val="0000FF"/>
                  <w:u w:val="single"/>
                  <w:lang w:val="ru-RU"/>
                </w:rPr>
                <w:t>4</w:t>
              </w:r>
              <w:r>
                <w:rPr>
                  <w:rFonts w:ascii="Times New Roman" w:hAnsi="Times New Roman"/>
                  <w:color w:val="0000FF"/>
                  <w:u w:val="single"/>
                </w:rPr>
                <w:t>b</w:t>
              </w:r>
              <w:r w:rsidRPr="008C53F1">
                <w:rPr>
                  <w:rFonts w:ascii="Times New Roman" w:hAnsi="Times New Roman"/>
                  <w:color w:val="0000FF"/>
                  <w:u w:val="single"/>
                  <w:lang w:val="ru-RU"/>
                </w:rPr>
                <w:t>6</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42</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w:t>
              </w:r>
              <w:r>
                <w:rPr>
                  <w:rFonts w:ascii="Times New Roman" w:hAnsi="Times New Roman"/>
                  <w:color w:val="0000FF"/>
                  <w:u w:val="single"/>
                </w:rPr>
                <w:t>a</w:t>
              </w:r>
              <w:r w:rsidRPr="008C53F1">
                <w:rPr>
                  <w:rFonts w:ascii="Times New Roman" w:hAnsi="Times New Roman"/>
                  <w:color w:val="0000FF"/>
                  <w:u w:val="single"/>
                  <w:lang w:val="ru-RU"/>
                </w:rPr>
                <w:t>09</w:t>
              </w:r>
              <w:r>
                <w:rPr>
                  <w:rFonts w:ascii="Times New Roman" w:hAnsi="Times New Roman"/>
                  <w:color w:val="0000FF"/>
                  <w:u w:val="single"/>
                </w:rPr>
                <w:t>dd</w:t>
              </w:r>
              <w:r w:rsidRPr="008C53F1">
                <w:rPr>
                  <w:rFonts w:ascii="Times New Roman" w:hAnsi="Times New Roman"/>
                  <w:color w:val="0000FF"/>
                  <w:u w:val="single"/>
                  <w:lang w:val="ru-RU"/>
                </w:rPr>
                <w:t>6</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43</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Тематическая проверочная работа по итогам раздела </w:t>
            </w:r>
            <w:r w:rsidRPr="008C53F1">
              <w:rPr>
                <w:rFonts w:ascii="Times New Roman" w:hAnsi="Times New Roman"/>
                <w:color w:val="000000"/>
                <w:sz w:val="24"/>
                <w:lang w:val="ru-RU"/>
              </w:rPr>
              <w:t>«Творчество А.С. Пушкина»</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6A4DD2">
            <w:pPr>
              <w:spacing w:after="0"/>
              <w:ind w:left="135"/>
            </w:pPr>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w:t>
              </w:r>
              <w:r>
                <w:rPr>
                  <w:rFonts w:ascii="Times New Roman" w:hAnsi="Times New Roman"/>
                  <w:color w:val="0000FF"/>
                  <w:u w:val="single"/>
                </w:rPr>
                <w:t>a</w:t>
              </w:r>
              <w:r w:rsidRPr="008C53F1">
                <w:rPr>
                  <w:rFonts w:ascii="Times New Roman" w:hAnsi="Times New Roman"/>
                  <w:color w:val="0000FF"/>
                  <w:u w:val="single"/>
                  <w:lang w:val="ru-RU"/>
                </w:rPr>
                <w:t>0</w:t>
              </w:r>
              <w:r>
                <w:rPr>
                  <w:rFonts w:ascii="Times New Roman" w:hAnsi="Times New Roman"/>
                  <w:color w:val="0000FF"/>
                  <w:u w:val="single"/>
                </w:rPr>
                <w:t>a</w:t>
              </w:r>
              <w:r w:rsidRPr="008C53F1">
                <w:rPr>
                  <w:rFonts w:ascii="Times New Roman" w:hAnsi="Times New Roman"/>
                  <w:color w:val="0000FF"/>
                  <w:u w:val="single"/>
                  <w:lang w:val="ru-RU"/>
                </w:rPr>
                <w:t>7</w:t>
              </w:r>
              <w:r>
                <w:rPr>
                  <w:rFonts w:ascii="Times New Roman" w:hAnsi="Times New Roman"/>
                  <w:color w:val="0000FF"/>
                  <w:u w:val="single"/>
                </w:rPr>
                <w:t>f</w:t>
              </w:r>
              <w:r w:rsidRPr="008C53F1">
                <w:rPr>
                  <w:rFonts w:ascii="Times New Roman" w:hAnsi="Times New Roman"/>
                  <w:color w:val="0000FF"/>
                  <w:u w:val="single"/>
                  <w:lang w:val="ru-RU"/>
                </w:rPr>
                <w:t>4</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45</w:t>
            </w:r>
          </w:p>
        </w:tc>
        <w:tc>
          <w:tcPr>
            <w:tcW w:w="2992"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Патриотическое звучание стихотворения М.Ю. Лермонтова «Москва, </w:t>
            </w:r>
            <w:r w:rsidRPr="008C53F1">
              <w:rPr>
                <w:rFonts w:ascii="Times New Roman" w:hAnsi="Times New Roman"/>
                <w:color w:val="000000"/>
                <w:sz w:val="24"/>
                <w:lang w:val="ru-RU"/>
              </w:rPr>
              <w:t>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9558</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46</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9418</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47</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9710</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48</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983</w:t>
              </w:r>
              <w:r>
                <w:rPr>
                  <w:rFonts w:ascii="Times New Roman" w:hAnsi="Times New Roman"/>
                  <w:color w:val="0000FF"/>
                  <w:u w:val="single"/>
                </w:rPr>
                <w:t>c</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49</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6A4DD2">
            <w:pPr>
              <w:spacing w:after="0"/>
              <w:ind w:left="135"/>
            </w:pPr>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50</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6A4DD2">
            <w:pPr>
              <w:spacing w:after="0"/>
              <w:ind w:left="135"/>
            </w:pPr>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51</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Характеристика героя и его волшебного </w:t>
            </w:r>
            <w:r w:rsidRPr="008C53F1">
              <w:rPr>
                <w:rFonts w:ascii="Times New Roman" w:hAnsi="Times New Roman"/>
                <w:color w:val="000000"/>
                <w:sz w:val="24"/>
                <w:lang w:val="ru-RU"/>
              </w:rPr>
              <w:t>помощника сказки П.П.Ершова «Конёк-Горбунок»</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6A4DD2">
            <w:pPr>
              <w:spacing w:after="0"/>
              <w:ind w:left="135"/>
            </w:pPr>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52</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w:t>
              </w:r>
              <w:r>
                <w:rPr>
                  <w:rFonts w:ascii="Times New Roman" w:hAnsi="Times New Roman"/>
                  <w:color w:val="0000FF"/>
                  <w:u w:val="single"/>
                </w:rPr>
                <w:t>a</w:t>
              </w:r>
              <w:r w:rsidRPr="008C53F1">
                <w:rPr>
                  <w:rFonts w:ascii="Times New Roman" w:hAnsi="Times New Roman"/>
                  <w:color w:val="0000FF"/>
                  <w:u w:val="single"/>
                  <w:lang w:val="ru-RU"/>
                </w:rPr>
                <w:t>0</w:t>
              </w:r>
              <w:r>
                <w:rPr>
                  <w:rFonts w:ascii="Times New Roman" w:hAnsi="Times New Roman"/>
                  <w:color w:val="0000FF"/>
                  <w:u w:val="single"/>
                </w:rPr>
                <w:t>c</w:t>
              </w:r>
              <w:r w:rsidRPr="008C53F1">
                <w:rPr>
                  <w:rFonts w:ascii="Times New Roman" w:hAnsi="Times New Roman"/>
                  <w:color w:val="0000FF"/>
                  <w:u w:val="single"/>
                  <w:lang w:val="ru-RU"/>
                </w:rPr>
                <w:t>00</w:t>
              </w:r>
              <w:r>
                <w:rPr>
                  <w:rFonts w:ascii="Times New Roman" w:hAnsi="Times New Roman"/>
                  <w:color w:val="0000FF"/>
                  <w:u w:val="single"/>
                </w:rPr>
                <w:t>e</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Знакомство с уральскими сказами П.П.Бажова. Сочетание в </w:t>
            </w:r>
            <w:r w:rsidRPr="008C53F1">
              <w:rPr>
                <w:rFonts w:ascii="Times New Roman" w:hAnsi="Times New Roman"/>
                <w:color w:val="000000"/>
                <w:sz w:val="24"/>
                <w:lang w:val="ru-RU"/>
              </w:rPr>
              <w:t>сказах вымысла и реальности</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6A4DD2">
            <w:pPr>
              <w:spacing w:after="0"/>
              <w:ind w:left="135"/>
            </w:pPr>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54</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6A4DD2">
            <w:pPr>
              <w:spacing w:after="0"/>
              <w:ind w:left="135"/>
            </w:pPr>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55</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6A4DD2">
            <w:pPr>
              <w:spacing w:after="0"/>
              <w:ind w:left="135"/>
            </w:pPr>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56</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Иллюстрации как отражение сюжета сказов </w:t>
            </w:r>
            <w:r w:rsidRPr="008C53F1">
              <w:rPr>
                <w:rFonts w:ascii="Times New Roman" w:hAnsi="Times New Roman"/>
                <w:color w:val="000000"/>
                <w:sz w:val="24"/>
                <w:lang w:val="ru-RU"/>
              </w:rPr>
              <w:t>П.П.Бажова</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w:t>
              </w:r>
              <w:r>
                <w:rPr>
                  <w:rFonts w:ascii="Times New Roman" w:hAnsi="Times New Roman"/>
                  <w:color w:val="0000FF"/>
                  <w:u w:val="single"/>
                </w:rPr>
                <w:t>a</w:t>
              </w:r>
              <w:r w:rsidRPr="008C53F1">
                <w:rPr>
                  <w:rFonts w:ascii="Times New Roman" w:hAnsi="Times New Roman"/>
                  <w:color w:val="0000FF"/>
                  <w:u w:val="single"/>
                  <w:lang w:val="ru-RU"/>
                </w:rPr>
                <w:t>0</w:t>
              </w:r>
              <w:r>
                <w:rPr>
                  <w:rFonts w:ascii="Times New Roman" w:hAnsi="Times New Roman"/>
                  <w:color w:val="0000FF"/>
                  <w:u w:val="single"/>
                </w:rPr>
                <w:t>c</w:t>
              </w:r>
              <w:r w:rsidRPr="008C53F1">
                <w:rPr>
                  <w:rFonts w:ascii="Times New Roman" w:hAnsi="Times New Roman"/>
                  <w:color w:val="0000FF"/>
                  <w:u w:val="single"/>
                  <w:lang w:val="ru-RU"/>
                </w:rPr>
                <w:t>34</w:t>
              </w:r>
              <w:r>
                <w:rPr>
                  <w:rFonts w:ascii="Times New Roman" w:hAnsi="Times New Roman"/>
                  <w:color w:val="0000FF"/>
                  <w:u w:val="single"/>
                </w:rPr>
                <w:t>c</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57</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6A4DD2">
            <w:pPr>
              <w:spacing w:after="0"/>
              <w:ind w:left="135"/>
            </w:pPr>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58</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Описание явления природы в стихотворении В.А. Жуковский </w:t>
            </w:r>
            <w:r w:rsidRPr="008C53F1">
              <w:rPr>
                <w:rFonts w:ascii="Times New Roman" w:hAnsi="Times New Roman"/>
                <w:color w:val="000000"/>
                <w:sz w:val="24"/>
                <w:lang w:val="ru-RU"/>
              </w:rPr>
              <w:t>«Загадка»: приёмы создания художественного образа</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faec</w:t>
              </w:r>
              <w:r w:rsidRPr="008C53F1">
                <w:rPr>
                  <w:rFonts w:ascii="Times New Roman" w:hAnsi="Times New Roman"/>
                  <w:color w:val="0000FF"/>
                  <w:u w:val="single"/>
                  <w:lang w:val="ru-RU"/>
                </w:rPr>
                <w:t>6</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59</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9</w:t>
              </w:r>
              <w:r>
                <w:rPr>
                  <w:rFonts w:ascii="Times New Roman" w:hAnsi="Times New Roman"/>
                  <w:color w:val="0000FF"/>
                  <w:u w:val="single"/>
                </w:rPr>
                <w:t>c</w:t>
              </w:r>
              <w:r w:rsidRPr="008C53F1">
                <w:rPr>
                  <w:rFonts w:ascii="Times New Roman" w:hAnsi="Times New Roman"/>
                  <w:color w:val="0000FF"/>
                  <w:u w:val="single"/>
                  <w:lang w:val="ru-RU"/>
                </w:rPr>
                <w:t>42</w:t>
              </w:r>
            </w:hyperlink>
            <w:r w:rsidRPr="008C53F1">
              <w:rPr>
                <w:rFonts w:ascii="Times New Roman" w:hAnsi="Times New Roman"/>
                <w:color w:val="000000"/>
                <w:sz w:val="24"/>
                <w:lang w:val="ru-RU"/>
              </w:rPr>
              <w:t xml:space="preserve"> </w:t>
            </w:r>
            <w:hyperlink r:id="rId23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9</w:t>
              </w:r>
              <w:r>
                <w:rPr>
                  <w:rFonts w:ascii="Times New Roman" w:hAnsi="Times New Roman"/>
                  <w:color w:val="0000FF"/>
                  <w:u w:val="single"/>
                </w:rPr>
                <w:t>ee</w:t>
              </w:r>
              <w:r w:rsidRPr="008C53F1">
                <w:rPr>
                  <w:rFonts w:ascii="Times New Roman" w:hAnsi="Times New Roman"/>
                  <w:color w:val="0000FF"/>
                  <w:u w:val="single"/>
                  <w:lang w:val="ru-RU"/>
                </w:rPr>
                <w:t>0</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60</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Восприятие картин природы в стихотворении А.А. Фета «Весенний дождь» и других </w:t>
            </w:r>
            <w:r w:rsidRPr="008C53F1">
              <w:rPr>
                <w:rFonts w:ascii="Times New Roman" w:hAnsi="Times New Roman"/>
                <w:color w:val="000000"/>
                <w:sz w:val="24"/>
                <w:lang w:val="ru-RU"/>
              </w:rPr>
              <w:t>его стихотворений</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9</w:t>
              </w:r>
              <w:r>
                <w:rPr>
                  <w:rFonts w:ascii="Times New Roman" w:hAnsi="Times New Roman"/>
                  <w:color w:val="0000FF"/>
                  <w:u w:val="single"/>
                </w:rPr>
                <w:t>b</w:t>
              </w:r>
              <w:r w:rsidRPr="008C53F1">
                <w:rPr>
                  <w:rFonts w:ascii="Times New Roman" w:hAnsi="Times New Roman"/>
                  <w:color w:val="0000FF"/>
                  <w:u w:val="single"/>
                  <w:lang w:val="ru-RU"/>
                </w:rPr>
                <w:t>34</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fa</w:t>
              </w:r>
              <w:r w:rsidRPr="008C53F1">
                <w:rPr>
                  <w:rFonts w:ascii="Times New Roman" w:hAnsi="Times New Roman"/>
                  <w:color w:val="0000FF"/>
                  <w:u w:val="single"/>
                  <w:lang w:val="ru-RU"/>
                </w:rPr>
                <w:t>002</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62</w:t>
            </w:r>
          </w:p>
        </w:tc>
        <w:tc>
          <w:tcPr>
            <w:tcW w:w="2992"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fa</w:t>
              </w:r>
              <w:r w:rsidRPr="008C53F1">
                <w:rPr>
                  <w:rFonts w:ascii="Times New Roman" w:hAnsi="Times New Roman"/>
                  <w:color w:val="0000FF"/>
                  <w:u w:val="single"/>
                  <w:lang w:val="ru-RU"/>
                </w:rPr>
                <w:t>11</w:t>
              </w:r>
              <w:r>
                <w:rPr>
                  <w:rFonts w:ascii="Times New Roman" w:hAnsi="Times New Roman"/>
                  <w:color w:val="0000FF"/>
                  <w:u w:val="single"/>
                </w:rPr>
                <w:t>a</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63</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fa</w:t>
              </w:r>
              <w:r w:rsidRPr="008C53F1">
                <w:rPr>
                  <w:rFonts w:ascii="Times New Roman" w:hAnsi="Times New Roman"/>
                  <w:color w:val="0000FF"/>
                  <w:u w:val="single"/>
                  <w:lang w:val="ru-RU"/>
                </w:rPr>
                <w:t>21</w:t>
              </w:r>
              <w:r>
                <w:rPr>
                  <w:rFonts w:ascii="Times New Roman" w:hAnsi="Times New Roman"/>
                  <w:color w:val="0000FF"/>
                  <w:u w:val="single"/>
                </w:rPr>
                <w:t>e</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64</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w:t>
              </w:r>
              <w:r w:rsidRPr="008C53F1">
                <w:rPr>
                  <w:rFonts w:ascii="Times New Roman" w:hAnsi="Times New Roman"/>
                  <w:color w:val="0000FF"/>
                  <w:u w:val="single"/>
                  <w:lang w:val="ru-RU"/>
                </w:rPr>
                <w:t>9</w:t>
              </w:r>
              <w:r>
                <w:rPr>
                  <w:rFonts w:ascii="Times New Roman" w:hAnsi="Times New Roman"/>
                  <w:color w:val="0000FF"/>
                  <w:u w:val="single"/>
                </w:rPr>
                <w:t>d</w:t>
              </w:r>
              <w:r w:rsidRPr="008C53F1">
                <w:rPr>
                  <w:rFonts w:ascii="Times New Roman" w:hAnsi="Times New Roman"/>
                  <w:color w:val="0000FF"/>
                  <w:u w:val="single"/>
                  <w:lang w:val="ru-RU"/>
                </w:rPr>
                <w:t>82</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65</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fa</w:t>
              </w:r>
              <w:r w:rsidRPr="008C53F1">
                <w:rPr>
                  <w:rFonts w:ascii="Times New Roman" w:hAnsi="Times New Roman"/>
                  <w:color w:val="0000FF"/>
                  <w:u w:val="single"/>
                  <w:lang w:val="ru-RU"/>
                </w:rPr>
                <w:t>66</w:t>
              </w:r>
              <w:r>
                <w:rPr>
                  <w:rFonts w:ascii="Times New Roman" w:hAnsi="Times New Roman"/>
                  <w:color w:val="0000FF"/>
                  <w:u w:val="single"/>
                </w:rPr>
                <w:t>a</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66</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fac</w:t>
              </w:r>
              <w:r w:rsidRPr="008C53F1">
                <w:rPr>
                  <w:rFonts w:ascii="Times New Roman" w:hAnsi="Times New Roman"/>
                  <w:color w:val="0000FF"/>
                  <w:u w:val="single"/>
                  <w:lang w:val="ru-RU"/>
                </w:rPr>
                <w:t>6</w:t>
              </w:r>
              <w:r>
                <w:rPr>
                  <w:rFonts w:ascii="Times New Roman" w:hAnsi="Times New Roman"/>
                  <w:color w:val="0000FF"/>
                  <w:u w:val="single"/>
                </w:rPr>
                <w:t>e</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67</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Чтение </w:t>
            </w:r>
            <w:r w:rsidRPr="008C53F1">
              <w:rPr>
                <w:rFonts w:ascii="Times New Roman" w:hAnsi="Times New Roman"/>
                <w:color w:val="000000"/>
                <w:sz w:val="24"/>
                <w:lang w:val="ru-RU"/>
              </w:rPr>
              <w:t>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fab</w:t>
              </w:r>
              <w:r w:rsidRPr="008C53F1">
                <w:rPr>
                  <w:rFonts w:ascii="Times New Roman" w:hAnsi="Times New Roman"/>
                  <w:color w:val="0000FF"/>
                  <w:u w:val="single"/>
                  <w:lang w:val="ru-RU"/>
                </w:rPr>
                <w:t>56</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68</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Анализ художественных рассказов Л.Н.Толстого. Особенности </w:t>
            </w:r>
            <w:r w:rsidRPr="008C53F1">
              <w:rPr>
                <w:rFonts w:ascii="Times New Roman" w:hAnsi="Times New Roman"/>
                <w:color w:val="000000"/>
                <w:sz w:val="24"/>
                <w:lang w:val="ru-RU"/>
              </w:rPr>
              <w:t>художественного текста-описания на примере рассказа «Русак»</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faa</w:t>
              </w:r>
              <w:r w:rsidRPr="008C53F1">
                <w:rPr>
                  <w:rFonts w:ascii="Times New Roman" w:hAnsi="Times New Roman"/>
                  <w:color w:val="0000FF"/>
                  <w:u w:val="single"/>
                  <w:lang w:val="ru-RU"/>
                </w:rPr>
                <w:t>20</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69</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Общее представление о повести </w:t>
            </w:r>
            <w:r w:rsidRPr="008C53F1">
              <w:rPr>
                <w:rFonts w:ascii="Times New Roman" w:hAnsi="Times New Roman"/>
                <w:color w:val="000000"/>
                <w:sz w:val="24"/>
                <w:lang w:val="ru-RU"/>
              </w:rPr>
              <w:lastRenderedPageBreak/>
              <w:t xml:space="preserve">как эпическом жанре. Знакомство с отрывками из повести </w:t>
            </w:r>
            <w:r w:rsidRPr="008C53F1">
              <w:rPr>
                <w:rFonts w:ascii="Times New Roman" w:hAnsi="Times New Roman"/>
                <w:color w:val="000000"/>
                <w:sz w:val="24"/>
                <w:lang w:val="ru-RU"/>
              </w:rPr>
              <w:t>Л.Н.Толстого «Детство»</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fa</w:t>
              </w:r>
              <w:r w:rsidRPr="008C53F1">
                <w:rPr>
                  <w:rFonts w:ascii="Times New Roman" w:hAnsi="Times New Roman"/>
                  <w:color w:val="0000FF"/>
                  <w:u w:val="single"/>
                  <w:lang w:val="ru-RU"/>
                </w:rPr>
                <w:t>7</w:t>
              </w:r>
              <w:r>
                <w:rPr>
                  <w:rFonts w:ascii="Times New Roman" w:hAnsi="Times New Roman"/>
                  <w:color w:val="0000FF"/>
                  <w:u w:val="single"/>
                </w:rPr>
                <w:t>a</w:t>
              </w:r>
              <w:r w:rsidRPr="008C53F1">
                <w:rPr>
                  <w:rFonts w:ascii="Times New Roman" w:hAnsi="Times New Roman"/>
                  <w:color w:val="0000FF"/>
                  <w:u w:val="single"/>
                  <w:lang w:val="ru-RU"/>
                </w:rPr>
                <w:t>0</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fa</w:t>
              </w:r>
              <w:r w:rsidRPr="008C53F1">
                <w:rPr>
                  <w:rFonts w:ascii="Times New Roman" w:hAnsi="Times New Roman"/>
                  <w:color w:val="0000FF"/>
                  <w:u w:val="single"/>
                  <w:lang w:val="ru-RU"/>
                </w:rPr>
                <w:t>8</w:t>
              </w:r>
              <w:r>
                <w:rPr>
                  <w:rFonts w:ascii="Times New Roman" w:hAnsi="Times New Roman"/>
                  <w:color w:val="0000FF"/>
                  <w:u w:val="single"/>
                </w:rPr>
                <w:t>ae</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71</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6A4DD2">
            <w:pPr>
              <w:spacing w:after="0"/>
              <w:ind w:left="135"/>
            </w:pPr>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72</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w:t>
              </w:r>
              <w:r>
                <w:rPr>
                  <w:rFonts w:ascii="Times New Roman" w:hAnsi="Times New Roman"/>
                  <w:color w:val="0000FF"/>
                  <w:u w:val="single"/>
                </w:rPr>
                <w:t>a</w:t>
              </w:r>
              <w:r w:rsidRPr="008C53F1">
                <w:rPr>
                  <w:rFonts w:ascii="Times New Roman" w:hAnsi="Times New Roman"/>
                  <w:color w:val="0000FF"/>
                  <w:u w:val="single"/>
                  <w:lang w:val="ru-RU"/>
                </w:rPr>
                <w:t>0</w:t>
              </w:r>
              <w:r>
                <w:rPr>
                  <w:rFonts w:ascii="Times New Roman" w:hAnsi="Times New Roman"/>
                  <w:color w:val="0000FF"/>
                  <w:u w:val="single"/>
                </w:rPr>
                <w:t>ba</w:t>
              </w:r>
              <w:r w:rsidRPr="008C53F1">
                <w:rPr>
                  <w:rFonts w:ascii="Times New Roman" w:hAnsi="Times New Roman"/>
                  <w:color w:val="0000FF"/>
                  <w:u w:val="single"/>
                  <w:lang w:val="ru-RU"/>
                </w:rPr>
                <w:t>28</w:t>
              </w:r>
            </w:hyperlink>
            <w:r w:rsidRPr="008C53F1">
              <w:rPr>
                <w:rFonts w:ascii="Times New Roman" w:hAnsi="Times New Roman"/>
                <w:color w:val="000000"/>
                <w:sz w:val="24"/>
                <w:lang w:val="ru-RU"/>
              </w:rPr>
              <w:t xml:space="preserve"> </w:t>
            </w:r>
            <w:hyperlink r:id="rId25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fad</w:t>
              </w:r>
              <w:r w:rsidRPr="008C53F1">
                <w:rPr>
                  <w:rFonts w:ascii="Times New Roman" w:hAnsi="Times New Roman"/>
                  <w:color w:val="0000FF"/>
                  <w:u w:val="single"/>
                  <w:lang w:val="ru-RU"/>
                </w:rPr>
                <w:t>7</w:t>
              </w:r>
              <w:r>
                <w:rPr>
                  <w:rFonts w:ascii="Times New Roman" w:hAnsi="Times New Roman"/>
                  <w:color w:val="0000FF"/>
                  <w:u w:val="single"/>
                </w:rPr>
                <w:t>c</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73</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Знакомство с отрывками из повести Н.Г. Гарин-Михайловского «Детство Тёмы» </w:t>
            </w:r>
            <w:r w:rsidRPr="008C53F1">
              <w:rPr>
                <w:rFonts w:ascii="Times New Roman" w:hAnsi="Times New Roman"/>
                <w:color w:val="000000"/>
                <w:sz w:val="24"/>
                <w:lang w:val="ru-RU"/>
              </w:rPr>
              <w:t>(отдельные главы): основные события сюжета</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fd</w:t>
              </w:r>
              <w:r w:rsidRPr="008C53F1">
                <w:rPr>
                  <w:rFonts w:ascii="Times New Roman" w:hAnsi="Times New Roman"/>
                  <w:color w:val="0000FF"/>
                  <w:u w:val="single"/>
                  <w:lang w:val="ru-RU"/>
                </w:rPr>
                <w:t>216</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74</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fd</w:t>
              </w:r>
              <w:r w:rsidRPr="008C53F1">
                <w:rPr>
                  <w:rFonts w:ascii="Times New Roman" w:hAnsi="Times New Roman"/>
                  <w:color w:val="0000FF"/>
                  <w:u w:val="single"/>
                  <w:lang w:val="ru-RU"/>
                </w:rPr>
                <w:t>31</w:t>
              </w:r>
              <w:r>
                <w:rPr>
                  <w:rFonts w:ascii="Times New Roman" w:hAnsi="Times New Roman"/>
                  <w:color w:val="0000FF"/>
                  <w:u w:val="single"/>
                </w:rPr>
                <w:t>a</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75</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fd</w:t>
              </w:r>
              <w:r w:rsidRPr="008C53F1">
                <w:rPr>
                  <w:rFonts w:ascii="Times New Roman" w:hAnsi="Times New Roman"/>
                  <w:color w:val="0000FF"/>
                  <w:u w:val="single"/>
                  <w:lang w:val="ru-RU"/>
                </w:rPr>
                <w:t>43</w:t>
              </w:r>
              <w:r>
                <w:rPr>
                  <w:rFonts w:ascii="Times New Roman" w:hAnsi="Times New Roman"/>
                  <w:color w:val="0000FF"/>
                  <w:u w:val="single"/>
                </w:rPr>
                <w:t>c</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76</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Взаимоотношения со </w:t>
            </w:r>
            <w:r w:rsidRPr="008C53F1">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fd</w:t>
              </w:r>
              <w:r w:rsidRPr="008C53F1">
                <w:rPr>
                  <w:rFonts w:ascii="Times New Roman" w:hAnsi="Times New Roman"/>
                  <w:color w:val="0000FF"/>
                  <w:u w:val="single"/>
                  <w:lang w:val="ru-RU"/>
                </w:rPr>
                <w:t>554</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Образы героев-детей в рассказе А.П. Чехова </w:t>
            </w:r>
            <w:r w:rsidRPr="008C53F1">
              <w:rPr>
                <w:rFonts w:ascii="Times New Roman" w:hAnsi="Times New Roman"/>
                <w:color w:val="000000"/>
                <w:sz w:val="24"/>
                <w:lang w:val="ru-RU"/>
              </w:rPr>
              <w:t>«Мальчики»</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fd</w:t>
              </w:r>
              <w:r w:rsidRPr="008C53F1">
                <w:rPr>
                  <w:rFonts w:ascii="Times New Roman" w:hAnsi="Times New Roman"/>
                  <w:color w:val="0000FF"/>
                  <w:u w:val="single"/>
                  <w:lang w:val="ru-RU"/>
                </w:rPr>
                <w:t>662</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78</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fdb</w:t>
              </w:r>
              <w:r w:rsidRPr="008C53F1">
                <w:rPr>
                  <w:rFonts w:ascii="Times New Roman" w:hAnsi="Times New Roman"/>
                  <w:color w:val="0000FF"/>
                  <w:u w:val="single"/>
                  <w:lang w:val="ru-RU"/>
                </w:rPr>
                <w:t>80</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79</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fdcc</w:t>
              </w:r>
              <w:r w:rsidRPr="008C53F1">
                <w:rPr>
                  <w:rFonts w:ascii="Times New Roman" w:hAnsi="Times New Roman"/>
                  <w:color w:val="0000FF"/>
                  <w:u w:val="single"/>
                  <w:lang w:val="ru-RU"/>
                </w:rPr>
                <w:t>0</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80</w:t>
            </w:r>
          </w:p>
        </w:tc>
        <w:tc>
          <w:tcPr>
            <w:tcW w:w="2992"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Отражение </w:t>
            </w:r>
            <w:r w:rsidRPr="008C53F1">
              <w:rPr>
                <w:rFonts w:ascii="Times New Roman" w:hAnsi="Times New Roman"/>
                <w:color w:val="000000"/>
                <w:sz w:val="24"/>
                <w:lang w:val="ru-RU"/>
              </w:rPr>
              <w:t xml:space="preserve">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fded</w:t>
              </w:r>
              <w:r w:rsidRPr="008C53F1">
                <w:rPr>
                  <w:rFonts w:ascii="Times New Roman" w:hAnsi="Times New Roman"/>
                  <w:color w:val="0000FF"/>
                  <w:u w:val="single"/>
                  <w:lang w:val="ru-RU"/>
                </w:rPr>
                <w:t>2</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81</w:t>
            </w:r>
          </w:p>
        </w:tc>
        <w:tc>
          <w:tcPr>
            <w:tcW w:w="2992"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Раскрытие главной мысли рассказов М.М. </w:t>
            </w:r>
            <w:r w:rsidRPr="008C53F1">
              <w:rPr>
                <w:rFonts w:ascii="Times New Roman" w:hAnsi="Times New Roman"/>
                <w:color w:val="000000"/>
                <w:sz w:val="24"/>
                <w:lang w:val="ru-RU"/>
              </w:rPr>
              <w:t xml:space="preserve">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fdff</w:t>
              </w:r>
              <w:r w:rsidRPr="008C53F1">
                <w:rPr>
                  <w:rFonts w:ascii="Times New Roman" w:hAnsi="Times New Roman"/>
                  <w:color w:val="0000FF"/>
                  <w:u w:val="single"/>
                  <w:lang w:val="ru-RU"/>
                </w:rPr>
                <w:t>4</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82</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fe</w:t>
              </w:r>
              <w:r w:rsidRPr="008C53F1">
                <w:rPr>
                  <w:rFonts w:ascii="Times New Roman" w:hAnsi="Times New Roman"/>
                  <w:color w:val="0000FF"/>
                  <w:u w:val="single"/>
                  <w:lang w:val="ru-RU"/>
                </w:rPr>
                <w:t>12</w:t>
              </w:r>
              <w:r>
                <w:rPr>
                  <w:rFonts w:ascii="Times New Roman" w:hAnsi="Times New Roman"/>
                  <w:color w:val="0000FF"/>
                  <w:u w:val="single"/>
                </w:rPr>
                <w:t>a</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83</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w:t>
              </w:r>
              <w:r>
                <w:rPr>
                  <w:rFonts w:ascii="Times New Roman" w:hAnsi="Times New Roman"/>
                  <w:color w:val="0000FF"/>
                  <w:u w:val="single"/>
                </w:rPr>
                <w:t>a</w:t>
              </w:r>
              <w:r w:rsidRPr="008C53F1">
                <w:rPr>
                  <w:rFonts w:ascii="Times New Roman" w:hAnsi="Times New Roman"/>
                  <w:color w:val="0000FF"/>
                  <w:u w:val="single"/>
                  <w:lang w:val="ru-RU"/>
                </w:rPr>
                <w:t>0</w:t>
              </w:r>
              <w:r>
                <w:rPr>
                  <w:rFonts w:ascii="Times New Roman" w:hAnsi="Times New Roman"/>
                  <w:color w:val="0000FF"/>
                  <w:u w:val="single"/>
                </w:rPr>
                <w:t>b</w:t>
              </w:r>
              <w:r w:rsidRPr="008C53F1">
                <w:rPr>
                  <w:rFonts w:ascii="Times New Roman" w:hAnsi="Times New Roman"/>
                  <w:color w:val="0000FF"/>
                  <w:u w:val="single"/>
                  <w:lang w:val="ru-RU"/>
                </w:rPr>
                <w:t>6</w:t>
              </w:r>
              <w:r>
                <w:rPr>
                  <w:rFonts w:ascii="Times New Roman" w:hAnsi="Times New Roman"/>
                  <w:color w:val="0000FF"/>
                  <w:u w:val="single"/>
                </w:rPr>
                <w:t>a</w:t>
              </w:r>
              <w:r w:rsidRPr="008C53F1">
                <w:rPr>
                  <w:rFonts w:ascii="Times New Roman" w:hAnsi="Times New Roman"/>
                  <w:color w:val="0000FF"/>
                  <w:u w:val="single"/>
                  <w:lang w:val="ru-RU"/>
                </w:rPr>
                <w:t>4</w:t>
              </w:r>
            </w:hyperlink>
            <w:r w:rsidRPr="008C53F1">
              <w:rPr>
                <w:rFonts w:ascii="Times New Roman" w:hAnsi="Times New Roman"/>
                <w:color w:val="000000"/>
                <w:sz w:val="24"/>
                <w:lang w:val="ru-RU"/>
              </w:rPr>
              <w:t xml:space="preserve"> </w:t>
            </w:r>
            <w:hyperlink r:id="rId26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fe</w:t>
              </w:r>
              <w:r w:rsidRPr="008C53F1">
                <w:rPr>
                  <w:rFonts w:ascii="Times New Roman" w:hAnsi="Times New Roman"/>
                  <w:color w:val="0000FF"/>
                  <w:u w:val="single"/>
                  <w:lang w:val="ru-RU"/>
                </w:rPr>
                <w:t>256</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lastRenderedPageBreak/>
              <w:t>84</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6A4DD2">
            <w:pPr>
              <w:spacing w:after="0"/>
              <w:ind w:left="135"/>
            </w:pPr>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85</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w:t>
              </w:r>
              <w:r>
                <w:rPr>
                  <w:rFonts w:ascii="Times New Roman" w:hAnsi="Times New Roman"/>
                  <w:color w:val="0000FF"/>
                  <w:u w:val="single"/>
                </w:rPr>
                <w:t>a</w:t>
              </w:r>
              <w:r w:rsidRPr="008C53F1">
                <w:rPr>
                  <w:rFonts w:ascii="Times New Roman" w:hAnsi="Times New Roman"/>
                  <w:color w:val="0000FF"/>
                  <w:u w:val="single"/>
                  <w:lang w:val="ru-RU"/>
                </w:rPr>
                <w:t>0</w:t>
              </w:r>
              <w:r>
                <w:rPr>
                  <w:rFonts w:ascii="Times New Roman" w:hAnsi="Times New Roman"/>
                  <w:color w:val="0000FF"/>
                  <w:u w:val="single"/>
                </w:rPr>
                <w:t>c</w:t>
              </w:r>
              <w:r w:rsidRPr="008C53F1">
                <w:rPr>
                  <w:rFonts w:ascii="Times New Roman" w:hAnsi="Times New Roman"/>
                  <w:color w:val="0000FF"/>
                  <w:u w:val="single"/>
                  <w:lang w:val="ru-RU"/>
                </w:rPr>
                <w:t>8</w:t>
              </w:r>
              <w:r>
                <w:rPr>
                  <w:rFonts w:ascii="Times New Roman" w:hAnsi="Times New Roman"/>
                  <w:color w:val="0000FF"/>
                  <w:u w:val="single"/>
                </w:rPr>
                <w:t>ec</w:t>
              </w:r>
            </w:hyperlink>
            <w:r w:rsidRPr="008C53F1">
              <w:rPr>
                <w:rFonts w:ascii="Times New Roman" w:hAnsi="Times New Roman"/>
                <w:color w:val="000000"/>
                <w:sz w:val="24"/>
                <w:lang w:val="ru-RU"/>
              </w:rPr>
              <w:t xml:space="preserve"> </w:t>
            </w:r>
            <w:hyperlink r:id="rId26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fe</w:t>
              </w:r>
              <w:r w:rsidRPr="008C53F1">
                <w:rPr>
                  <w:rFonts w:ascii="Times New Roman" w:hAnsi="Times New Roman"/>
                  <w:color w:val="0000FF"/>
                  <w:u w:val="single"/>
                  <w:lang w:val="ru-RU"/>
                </w:rPr>
                <w:t>6</w:t>
              </w:r>
              <w:r>
                <w:rPr>
                  <w:rFonts w:ascii="Times New Roman" w:hAnsi="Times New Roman"/>
                  <w:color w:val="0000FF"/>
                  <w:u w:val="single"/>
                </w:rPr>
                <w:t>ac</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86</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fb</w:t>
              </w:r>
              <w:r w:rsidRPr="008C53F1">
                <w:rPr>
                  <w:rFonts w:ascii="Times New Roman" w:hAnsi="Times New Roman"/>
                  <w:color w:val="0000FF"/>
                  <w:u w:val="single"/>
                  <w:lang w:val="ru-RU"/>
                </w:rPr>
                <w:t>420</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87</w:t>
            </w:r>
          </w:p>
        </w:tc>
        <w:tc>
          <w:tcPr>
            <w:tcW w:w="2992"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Темы </w:t>
            </w:r>
            <w:r w:rsidRPr="008C53F1">
              <w:rPr>
                <w:rFonts w:ascii="Times New Roman" w:hAnsi="Times New Roman"/>
                <w:color w:val="000000"/>
                <w:sz w:val="24"/>
                <w:lang w:val="ru-RU"/>
              </w:rPr>
              <w:t xml:space="preserve">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fb</w:t>
              </w:r>
              <w:r w:rsidRPr="008C53F1">
                <w:rPr>
                  <w:rFonts w:ascii="Times New Roman" w:hAnsi="Times New Roman"/>
                  <w:color w:val="0000FF"/>
                  <w:u w:val="single"/>
                  <w:lang w:val="ru-RU"/>
                </w:rPr>
                <w:t>556</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88</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fb</w:t>
              </w:r>
              <w:r w:rsidRPr="008C53F1">
                <w:rPr>
                  <w:rFonts w:ascii="Times New Roman" w:hAnsi="Times New Roman"/>
                  <w:color w:val="0000FF"/>
                  <w:u w:val="single"/>
                  <w:lang w:val="ru-RU"/>
                </w:rPr>
                <w:t>7</w:t>
              </w:r>
              <w:r>
                <w:rPr>
                  <w:rFonts w:ascii="Times New Roman" w:hAnsi="Times New Roman"/>
                  <w:color w:val="0000FF"/>
                  <w:u w:val="single"/>
                </w:rPr>
                <w:t>e</w:t>
              </w:r>
              <w:r w:rsidRPr="008C53F1">
                <w:rPr>
                  <w:rFonts w:ascii="Times New Roman" w:hAnsi="Times New Roman"/>
                  <w:color w:val="0000FF"/>
                  <w:u w:val="single"/>
                  <w:lang w:val="ru-RU"/>
                </w:rPr>
                <w:t>0</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89</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fb</w:t>
              </w:r>
              <w:r w:rsidRPr="008C53F1">
                <w:rPr>
                  <w:rFonts w:ascii="Times New Roman" w:hAnsi="Times New Roman"/>
                  <w:color w:val="0000FF"/>
                  <w:u w:val="single"/>
                  <w:lang w:val="ru-RU"/>
                </w:rPr>
                <w:t>682</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90</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fb</w:t>
              </w:r>
              <w:r w:rsidRPr="008C53F1">
                <w:rPr>
                  <w:rFonts w:ascii="Times New Roman" w:hAnsi="Times New Roman"/>
                  <w:color w:val="0000FF"/>
                  <w:u w:val="single"/>
                  <w:lang w:val="ru-RU"/>
                </w:rPr>
                <w:t>8</w:t>
              </w:r>
              <w:r>
                <w:rPr>
                  <w:rFonts w:ascii="Times New Roman" w:hAnsi="Times New Roman"/>
                  <w:color w:val="0000FF"/>
                  <w:u w:val="single"/>
                </w:rPr>
                <w:t>f</w:t>
              </w:r>
              <w:r w:rsidRPr="008C53F1">
                <w:rPr>
                  <w:rFonts w:ascii="Times New Roman" w:hAnsi="Times New Roman"/>
                  <w:color w:val="0000FF"/>
                  <w:u w:val="single"/>
                  <w:lang w:val="ru-RU"/>
                </w:rPr>
                <w:t>8</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91</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Составление устного рассказа по репродукции картины на</w:t>
            </w:r>
            <w:r w:rsidRPr="008C53F1">
              <w:rPr>
                <w:rFonts w:ascii="Times New Roman" w:hAnsi="Times New Roman"/>
                <w:color w:val="000000"/>
                <w:sz w:val="24"/>
                <w:lang w:val="ru-RU"/>
              </w:rPr>
              <w:t xml:space="preserve"> основе изученных лирических произведений</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w:t>
              </w:r>
              <w:r>
                <w:rPr>
                  <w:rFonts w:ascii="Times New Roman" w:hAnsi="Times New Roman"/>
                  <w:color w:val="0000FF"/>
                  <w:u w:val="single"/>
                </w:rPr>
                <w:t>a</w:t>
              </w:r>
              <w:r w:rsidRPr="008C53F1">
                <w:rPr>
                  <w:rFonts w:ascii="Times New Roman" w:hAnsi="Times New Roman"/>
                  <w:color w:val="0000FF"/>
                  <w:u w:val="single"/>
                  <w:lang w:val="ru-RU"/>
                </w:rPr>
                <w:t>0</w:t>
              </w:r>
              <w:r>
                <w:rPr>
                  <w:rFonts w:ascii="Times New Roman" w:hAnsi="Times New Roman"/>
                  <w:color w:val="0000FF"/>
                  <w:u w:val="single"/>
                </w:rPr>
                <w:t>a</w:t>
              </w:r>
              <w:r w:rsidRPr="008C53F1">
                <w:rPr>
                  <w:rFonts w:ascii="Times New Roman" w:hAnsi="Times New Roman"/>
                  <w:color w:val="0000FF"/>
                  <w:u w:val="single"/>
                  <w:lang w:val="ru-RU"/>
                </w:rPr>
                <w:t>5</w:t>
              </w:r>
              <w:r>
                <w:rPr>
                  <w:rFonts w:ascii="Times New Roman" w:hAnsi="Times New Roman"/>
                  <w:color w:val="0000FF"/>
                  <w:u w:val="single"/>
                </w:rPr>
                <w:t>e</w:t>
              </w:r>
              <w:r w:rsidRPr="008C53F1">
                <w:rPr>
                  <w:rFonts w:ascii="Times New Roman" w:hAnsi="Times New Roman"/>
                  <w:color w:val="0000FF"/>
                  <w:u w:val="single"/>
                  <w:lang w:val="ru-RU"/>
                </w:rPr>
                <w:t>2</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92</w:t>
            </w:r>
          </w:p>
        </w:tc>
        <w:tc>
          <w:tcPr>
            <w:tcW w:w="2992"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Резервный урок. Выразительность поэтических картин родной </w:t>
            </w:r>
            <w:r w:rsidRPr="008C53F1">
              <w:rPr>
                <w:rFonts w:ascii="Times New Roman" w:hAnsi="Times New Roman"/>
                <w:color w:val="000000"/>
                <w:sz w:val="24"/>
                <w:lang w:val="ru-RU"/>
              </w:rPr>
              <w:lastRenderedPageBreak/>
              <w:t xml:space="preserve">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w:t>
              </w:r>
              <w:r>
                <w:rPr>
                  <w:rFonts w:ascii="Times New Roman" w:hAnsi="Times New Roman"/>
                  <w:color w:val="0000FF"/>
                  <w:u w:val="single"/>
                </w:rPr>
                <w:t>a</w:t>
              </w:r>
              <w:r w:rsidRPr="008C53F1">
                <w:rPr>
                  <w:rFonts w:ascii="Times New Roman" w:hAnsi="Times New Roman"/>
                  <w:color w:val="0000FF"/>
                  <w:u w:val="single"/>
                  <w:lang w:val="ru-RU"/>
                </w:rPr>
                <w:t>0</w:t>
              </w:r>
              <w:r>
                <w:rPr>
                  <w:rFonts w:ascii="Times New Roman" w:hAnsi="Times New Roman"/>
                  <w:color w:val="0000FF"/>
                  <w:u w:val="single"/>
                </w:rPr>
                <w:t>a</w:t>
              </w:r>
              <w:r w:rsidRPr="008C53F1">
                <w:rPr>
                  <w:rFonts w:ascii="Times New Roman" w:hAnsi="Times New Roman"/>
                  <w:color w:val="0000FF"/>
                  <w:u w:val="single"/>
                  <w:lang w:val="ru-RU"/>
                </w:rPr>
                <w:t>36</w:t>
              </w:r>
              <w:r>
                <w:rPr>
                  <w:rFonts w:ascii="Times New Roman" w:hAnsi="Times New Roman"/>
                  <w:color w:val="0000FF"/>
                  <w:u w:val="single"/>
                </w:rPr>
                <w:t>c</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fba</w:t>
              </w:r>
              <w:r w:rsidRPr="008C53F1">
                <w:rPr>
                  <w:rFonts w:ascii="Times New Roman" w:hAnsi="Times New Roman"/>
                  <w:color w:val="0000FF"/>
                  <w:u w:val="single"/>
                  <w:lang w:val="ru-RU"/>
                </w:rPr>
                <w:t>1</w:t>
              </w:r>
              <w:r>
                <w:rPr>
                  <w:rFonts w:ascii="Times New Roman" w:hAnsi="Times New Roman"/>
                  <w:color w:val="0000FF"/>
                  <w:u w:val="single"/>
                </w:rPr>
                <w:t>a</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94</w:t>
            </w:r>
          </w:p>
        </w:tc>
        <w:tc>
          <w:tcPr>
            <w:tcW w:w="2992" w:type="dxa"/>
            <w:tcMar>
              <w:top w:w="50" w:type="dxa"/>
              <w:left w:w="100" w:type="dxa"/>
            </w:tcMar>
            <w:vAlign w:val="center"/>
          </w:tcPr>
          <w:p w:rsidR="006A4DD2" w:rsidRDefault="00F16002">
            <w:pPr>
              <w:spacing w:after="0"/>
              <w:ind w:left="135"/>
            </w:pPr>
            <w:r w:rsidRPr="008C53F1">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fbb</w:t>
              </w:r>
              <w:r w:rsidRPr="008C53F1">
                <w:rPr>
                  <w:rFonts w:ascii="Times New Roman" w:hAnsi="Times New Roman"/>
                  <w:color w:val="0000FF"/>
                  <w:u w:val="single"/>
                  <w:lang w:val="ru-RU"/>
                </w:rPr>
                <w:t>28</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95</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Раскрытие темы о бережном отношении </w:t>
            </w:r>
            <w:r w:rsidRPr="008C53F1">
              <w:rPr>
                <w:rFonts w:ascii="Times New Roman" w:hAnsi="Times New Roman"/>
                <w:color w:val="000000"/>
                <w:sz w:val="24"/>
                <w:lang w:val="ru-RU"/>
              </w:rPr>
              <w:t>человека к природе родного края</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fbf</w:t>
              </w:r>
              <w:r w:rsidRPr="008C53F1">
                <w:rPr>
                  <w:rFonts w:ascii="Times New Roman" w:hAnsi="Times New Roman"/>
                  <w:color w:val="0000FF"/>
                  <w:u w:val="single"/>
                  <w:lang w:val="ru-RU"/>
                </w:rPr>
                <w:t>6</w:t>
              </w:r>
              <w:r>
                <w:rPr>
                  <w:rFonts w:ascii="Times New Roman" w:hAnsi="Times New Roman"/>
                  <w:color w:val="0000FF"/>
                  <w:u w:val="single"/>
                </w:rPr>
                <w:t>a</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96</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fc</w:t>
              </w:r>
              <w:r w:rsidRPr="008C53F1">
                <w:rPr>
                  <w:rFonts w:ascii="Times New Roman" w:hAnsi="Times New Roman"/>
                  <w:color w:val="0000FF"/>
                  <w:u w:val="single"/>
                  <w:lang w:val="ru-RU"/>
                </w:rPr>
                <w:t>0</w:t>
              </w:r>
              <w:r>
                <w:rPr>
                  <w:rFonts w:ascii="Times New Roman" w:hAnsi="Times New Roman"/>
                  <w:color w:val="0000FF"/>
                  <w:u w:val="single"/>
                </w:rPr>
                <w:t>aa</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97</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fc</w:t>
              </w:r>
              <w:r w:rsidRPr="008C53F1">
                <w:rPr>
                  <w:rFonts w:ascii="Times New Roman" w:hAnsi="Times New Roman"/>
                  <w:color w:val="0000FF"/>
                  <w:u w:val="single"/>
                  <w:lang w:val="ru-RU"/>
                </w:rPr>
                <w:t>7</w:t>
              </w:r>
              <w:r>
                <w:rPr>
                  <w:rFonts w:ascii="Times New Roman" w:hAnsi="Times New Roman"/>
                  <w:color w:val="0000FF"/>
                  <w:u w:val="single"/>
                </w:rPr>
                <w:t>bc</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98</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Образ автора в рассказе </w:t>
            </w:r>
            <w:r w:rsidRPr="008C53F1">
              <w:rPr>
                <w:rFonts w:ascii="Times New Roman" w:hAnsi="Times New Roman"/>
                <w:color w:val="000000"/>
                <w:sz w:val="24"/>
                <w:lang w:val="ru-RU"/>
              </w:rPr>
              <w:t>В.П. Астафьев «Капалуха»</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fc</w:t>
              </w:r>
              <w:r w:rsidRPr="008C53F1">
                <w:rPr>
                  <w:rFonts w:ascii="Times New Roman" w:hAnsi="Times New Roman"/>
                  <w:color w:val="0000FF"/>
                  <w:u w:val="single"/>
                  <w:lang w:val="ru-RU"/>
                </w:rPr>
                <w:t>30</w:t>
              </w:r>
              <w:r>
                <w:rPr>
                  <w:rFonts w:ascii="Times New Roman" w:hAnsi="Times New Roman"/>
                  <w:color w:val="0000FF"/>
                  <w:u w:val="single"/>
                </w:rPr>
                <w:t>c</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99</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fc</w:t>
              </w:r>
              <w:r w:rsidRPr="008C53F1">
                <w:rPr>
                  <w:rFonts w:ascii="Times New Roman" w:hAnsi="Times New Roman"/>
                  <w:color w:val="0000FF"/>
                  <w:u w:val="single"/>
                  <w:lang w:val="ru-RU"/>
                </w:rPr>
                <w:t>4</w:t>
              </w:r>
              <w:r>
                <w:rPr>
                  <w:rFonts w:ascii="Times New Roman" w:hAnsi="Times New Roman"/>
                  <w:color w:val="0000FF"/>
                  <w:u w:val="single"/>
                </w:rPr>
                <w:t>c</w:t>
              </w:r>
              <w:r w:rsidRPr="008C53F1">
                <w:rPr>
                  <w:rFonts w:ascii="Times New Roman" w:hAnsi="Times New Roman"/>
                  <w:color w:val="0000FF"/>
                  <w:u w:val="single"/>
                  <w:lang w:val="ru-RU"/>
                </w:rPr>
                <w:t>4</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100</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fce</w:t>
              </w:r>
              <w:r w:rsidRPr="008C53F1">
                <w:rPr>
                  <w:rFonts w:ascii="Times New Roman" w:hAnsi="Times New Roman"/>
                  <w:color w:val="0000FF"/>
                  <w:u w:val="single"/>
                  <w:lang w:val="ru-RU"/>
                </w:rPr>
                <w:t>92</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101</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Авторское мастерство </w:t>
            </w:r>
            <w:r w:rsidRPr="008C53F1">
              <w:rPr>
                <w:rFonts w:ascii="Times New Roman" w:hAnsi="Times New Roman"/>
                <w:color w:val="000000"/>
                <w:sz w:val="24"/>
                <w:lang w:val="ru-RU"/>
              </w:rPr>
              <w:t xml:space="preserve">создания </w:t>
            </w:r>
            <w:r w:rsidRPr="008C53F1">
              <w:rPr>
                <w:rFonts w:ascii="Times New Roman" w:hAnsi="Times New Roman"/>
                <w:color w:val="000000"/>
                <w:sz w:val="24"/>
                <w:lang w:val="ru-RU"/>
              </w:rPr>
              <w:lastRenderedPageBreak/>
              <w:t>образов героев-животных</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fcd</w:t>
              </w:r>
              <w:r w:rsidRPr="008C53F1">
                <w:rPr>
                  <w:rFonts w:ascii="Times New Roman" w:hAnsi="Times New Roman"/>
                  <w:color w:val="0000FF"/>
                  <w:u w:val="single"/>
                  <w:lang w:val="ru-RU"/>
                </w:rPr>
                <w:t>02</w:t>
              </w:r>
            </w:hyperlink>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fc</w:t>
              </w:r>
              <w:r w:rsidRPr="008C53F1">
                <w:rPr>
                  <w:rFonts w:ascii="Times New Roman" w:hAnsi="Times New Roman"/>
                  <w:color w:val="0000FF"/>
                  <w:u w:val="single"/>
                  <w:lang w:val="ru-RU"/>
                </w:rPr>
                <w:t>1</w:t>
              </w:r>
              <w:r>
                <w:rPr>
                  <w:rFonts w:ascii="Times New Roman" w:hAnsi="Times New Roman"/>
                  <w:color w:val="0000FF"/>
                  <w:u w:val="single"/>
                </w:rPr>
                <w:t>b</w:t>
              </w:r>
              <w:r w:rsidRPr="008C53F1">
                <w:rPr>
                  <w:rFonts w:ascii="Times New Roman" w:hAnsi="Times New Roman"/>
                  <w:color w:val="0000FF"/>
                  <w:u w:val="single"/>
                  <w:lang w:val="ru-RU"/>
                </w:rPr>
                <w:t>8</w:t>
              </w:r>
            </w:hyperlink>
            <w:r w:rsidRPr="008C53F1">
              <w:rPr>
                <w:rFonts w:ascii="Times New Roman" w:hAnsi="Times New Roman"/>
                <w:color w:val="000000"/>
                <w:sz w:val="24"/>
                <w:lang w:val="ru-RU"/>
              </w:rPr>
              <w:t xml:space="preserve"> </w:t>
            </w:r>
            <w:hyperlink r:id="rId282">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fd</w:t>
              </w:r>
              <w:r w:rsidRPr="008C53F1">
                <w:rPr>
                  <w:rFonts w:ascii="Times New Roman" w:hAnsi="Times New Roman"/>
                  <w:color w:val="0000FF"/>
                  <w:u w:val="single"/>
                  <w:lang w:val="ru-RU"/>
                </w:rPr>
                <w:t>0</w:t>
              </w:r>
              <w:r>
                <w:rPr>
                  <w:rFonts w:ascii="Times New Roman" w:hAnsi="Times New Roman"/>
                  <w:color w:val="0000FF"/>
                  <w:u w:val="single"/>
                </w:rPr>
                <w:t>f</w:t>
              </w:r>
              <w:r w:rsidRPr="008C53F1">
                <w:rPr>
                  <w:rFonts w:ascii="Times New Roman" w:hAnsi="Times New Roman"/>
                  <w:color w:val="0000FF"/>
                  <w:u w:val="single"/>
                  <w:lang w:val="ru-RU"/>
                </w:rPr>
                <w:t>4</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103</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6A4DD2">
            <w:pPr>
              <w:spacing w:after="0"/>
              <w:ind w:left="135"/>
            </w:pPr>
          </w:p>
        </w:tc>
      </w:tr>
      <w:tr w:rsidR="006A4DD2" w:rsidRPr="008C53F1">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104</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w:t>
              </w:r>
              <w:r>
                <w:rPr>
                  <w:rFonts w:ascii="Times New Roman" w:hAnsi="Times New Roman"/>
                  <w:color w:val="0000FF"/>
                  <w:u w:val="single"/>
                </w:rPr>
                <w:t>a</w:t>
              </w:r>
              <w:r w:rsidRPr="008C53F1">
                <w:rPr>
                  <w:rFonts w:ascii="Times New Roman" w:hAnsi="Times New Roman"/>
                  <w:color w:val="0000FF"/>
                  <w:u w:val="single"/>
                  <w:lang w:val="ru-RU"/>
                </w:rPr>
                <w:t>0</w:t>
              </w:r>
              <w:r>
                <w:rPr>
                  <w:rFonts w:ascii="Times New Roman" w:hAnsi="Times New Roman"/>
                  <w:color w:val="0000FF"/>
                  <w:u w:val="single"/>
                </w:rPr>
                <w:t>c</w:t>
              </w:r>
              <w:r w:rsidRPr="008C53F1">
                <w:rPr>
                  <w:rFonts w:ascii="Times New Roman" w:hAnsi="Times New Roman"/>
                  <w:color w:val="0000FF"/>
                  <w:u w:val="single"/>
                  <w:lang w:val="ru-RU"/>
                </w:rPr>
                <w:t>9</w:t>
              </w:r>
              <w:r>
                <w:rPr>
                  <w:rFonts w:ascii="Times New Roman" w:hAnsi="Times New Roman"/>
                  <w:color w:val="0000FF"/>
                  <w:u w:val="single"/>
                </w:rPr>
                <w:t>fa</w:t>
              </w:r>
            </w:hyperlink>
            <w:r w:rsidRPr="008C53F1">
              <w:rPr>
                <w:rFonts w:ascii="Times New Roman" w:hAnsi="Times New Roman"/>
                <w:color w:val="000000"/>
                <w:sz w:val="24"/>
                <w:lang w:val="ru-RU"/>
              </w:rPr>
              <w:t xml:space="preserve"> </w:t>
            </w:r>
            <w:hyperlink r:id="rId284">
              <w:r>
                <w:rPr>
                  <w:rFonts w:ascii="Times New Roman" w:hAnsi="Times New Roman"/>
                  <w:color w:val="0000FF"/>
                  <w:u w:val="single"/>
                </w:rPr>
                <w:t>https</w:t>
              </w:r>
              <w:r w:rsidRPr="008C53F1">
                <w:rPr>
                  <w:rFonts w:ascii="Times New Roman" w:hAnsi="Times New Roman"/>
                  <w:color w:val="0000FF"/>
                  <w:u w:val="single"/>
                  <w:lang w:val="ru-RU"/>
                </w:rPr>
                <w:t>://</w:t>
              </w:r>
              <w:r>
                <w:rPr>
                  <w:rFonts w:ascii="Times New Roman" w:hAnsi="Times New Roman"/>
                  <w:color w:val="0000FF"/>
                  <w:u w:val="single"/>
                </w:rPr>
                <w:t>m</w:t>
              </w:r>
              <w:r w:rsidRPr="008C53F1">
                <w:rPr>
                  <w:rFonts w:ascii="Times New Roman" w:hAnsi="Times New Roman"/>
                  <w:color w:val="0000FF"/>
                  <w:u w:val="single"/>
                  <w:lang w:val="ru-RU"/>
                </w:rPr>
                <w:t>.</w:t>
              </w:r>
              <w:r>
                <w:rPr>
                  <w:rFonts w:ascii="Times New Roman" w:hAnsi="Times New Roman"/>
                  <w:color w:val="0000FF"/>
                  <w:u w:val="single"/>
                </w:rPr>
                <w:t>edsoo</w:t>
              </w:r>
              <w:r w:rsidRPr="008C53F1">
                <w:rPr>
                  <w:rFonts w:ascii="Times New Roman" w:hAnsi="Times New Roman"/>
                  <w:color w:val="0000FF"/>
                  <w:u w:val="single"/>
                  <w:lang w:val="ru-RU"/>
                </w:rPr>
                <w:t>.</w:t>
              </w:r>
              <w:r>
                <w:rPr>
                  <w:rFonts w:ascii="Times New Roman" w:hAnsi="Times New Roman"/>
                  <w:color w:val="0000FF"/>
                  <w:u w:val="single"/>
                </w:rPr>
                <w:t>ru</w:t>
              </w:r>
              <w:r w:rsidRPr="008C53F1">
                <w:rPr>
                  <w:rFonts w:ascii="Times New Roman" w:hAnsi="Times New Roman"/>
                  <w:color w:val="0000FF"/>
                  <w:u w:val="single"/>
                  <w:lang w:val="ru-RU"/>
                </w:rPr>
                <w:t>/</w:t>
              </w:r>
              <w:r>
                <w:rPr>
                  <w:rFonts w:ascii="Times New Roman" w:hAnsi="Times New Roman"/>
                  <w:color w:val="0000FF"/>
                  <w:u w:val="single"/>
                </w:rPr>
                <w:t>f</w:t>
              </w:r>
              <w:r w:rsidRPr="008C53F1">
                <w:rPr>
                  <w:rFonts w:ascii="Times New Roman" w:hAnsi="Times New Roman"/>
                  <w:color w:val="0000FF"/>
                  <w:u w:val="single"/>
                  <w:lang w:val="ru-RU"/>
                </w:rPr>
                <w:t>29</w:t>
              </w:r>
              <w:r>
                <w:rPr>
                  <w:rFonts w:ascii="Times New Roman" w:hAnsi="Times New Roman"/>
                  <w:color w:val="0000FF"/>
                  <w:u w:val="single"/>
                </w:rPr>
                <w:t>fc</w:t>
              </w:r>
              <w:r w:rsidRPr="008C53F1">
                <w:rPr>
                  <w:rFonts w:ascii="Times New Roman" w:hAnsi="Times New Roman"/>
                  <w:color w:val="0000FF"/>
                  <w:u w:val="single"/>
                  <w:lang w:val="ru-RU"/>
                </w:rPr>
                <w:t>5</w:t>
              </w:r>
              <w:r>
                <w:rPr>
                  <w:rFonts w:ascii="Times New Roman" w:hAnsi="Times New Roman"/>
                  <w:color w:val="0000FF"/>
                  <w:u w:val="single"/>
                </w:rPr>
                <w:t>f</w:t>
              </w:r>
              <w:r w:rsidRPr="008C53F1">
                <w:rPr>
                  <w:rFonts w:ascii="Times New Roman" w:hAnsi="Times New Roman"/>
                  <w:color w:val="0000FF"/>
                  <w:u w:val="single"/>
                  <w:lang w:val="ru-RU"/>
                </w:rPr>
                <w:t>0</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105</w:t>
            </w:r>
          </w:p>
        </w:tc>
        <w:tc>
          <w:tcPr>
            <w:tcW w:w="2992" w:type="dxa"/>
            <w:tcMar>
              <w:top w:w="50" w:type="dxa"/>
              <w:left w:w="100" w:type="dxa"/>
            </w:tcMar>
            <w:vAlign w:val="center"/>
          </w:tcPr>
          <w:p w:rsidR="006A4DD2" w:rsidRPr="008C53F1" w:rsidRDefault="00F16002">
            <w:pPr>
              <w:spacing w:after="0"/>
              <w:ind w:left="135"/>
              <w:rPr>
                <w:lang w:val="ru-RU"/>
              </w:rPr>
            </w:pPr>
            <w:r w:rsidRPr="008C53F1">
              <w:rPr>
                <w:rFonts w:ascii="Times New Roman" w:hAnsi="Times New Roman"/>
                <w:color w:val="000000"/>
                <w:sz w:val="24"/>
                <w:lang w:val="ru-RU"/>
              </w:rPr>
              <w:t xml:space="preserve">Знакомство с </w:t>
            </w:r>
            <w:r w:rsidRPr="008C53F1">
              <w:rPr>
                <w:rFonts w:ascii="Times New Roman" w:hAnsi="Times New Roman"/>
                <w:color w:val="000000"/>
                <w:sz w:val="24"/>
                <w:lang w:val="ru-RU"/>
              </w:rPr>
              <w:t>пьесой как жанром литературы</w:t>
            </w:r>
          </w:p>
        </w:tc>
        <w:tc>
          <w:tcPr>
            <w:tcW w:w="834" w:type="dxa"/>
            <w:tcMar>
              <w:top w:w="50" w:type="dxa"/>
              <w:left w:w="100" w:type="dxa"/>
            </w:tcMar>
            <w:vAlign w:val="center"/>
          </w:tcPr>
          <w:p w:rsidR="006A4DD2" w:rsidRDefault="00F16002">
            <w:pPr>
              <w:spacing w:after="0"/>
              <w:ind w:left="135"/>
              <w:jc w:val="center"/>
            </w:pPr>
            <w:r w:rsidRPr="008C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https://m.edsoo.ru/f29fe7c4</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106</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https://m.edsoo.ru/f29fe8dc</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107</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https://m.edsoo.ru/f29fe9ea</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108</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https://m.edsoo.ru/f29feb52</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109</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https://m.edsoo.ru/f29fecba</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110</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https://m.edsoo.ru/f2a0a6f0</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111</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Резервный урок. С.Я.Маршак - </w:t>
            </w:r>
            <w:r>
              <w:rPr>
                <w:rFonts w:ascii="Times New Roman" w:hAnsi="Times New Roman"/>
                <w:color w:val="000000"/>
                <w:sz w:val="24"/>
              </w:rPr>
              <w:t>писатель и переводчик</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https://m.edsoo.ru/f2a0afd8</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lastRenderedPageBreak/>
              <w:t>112</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Резервный урок. Работа с детскими книгами "Произведения С.Я.Маршака"</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https://m.edsoo.ru/f2a0b7ee</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113</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https://m.edsoo.ru/f29fede6</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114</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Характеристика героев </w:t>
            </w:r>
            <w:r>
              <w:rPr>
                <w:rFonts w:ascii="Times New Roman" w:hAnsi="Times New Roman"/>
                <w:color w:val="000000"/>
                <w:sz w:val="24"/>
              </w:rPr>
              <w:t>юмористических произведений</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https://m.edsoo.ru/f29fef08</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115</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https://m.edsoo.ru/f29ff214</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116</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https://m.edsoo.ru/f29ff336</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117</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https://m.edsoo.ru/f29ff44e</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118</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https://m.edsoo.ru/f2a08300</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119</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https://m.edsoo.ru/f29fe36e</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120</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https://m.edsoo.ru/f2a0bee2</w:t>
              </w:r>
            </w:hyperlink>
            <w:r>
              <w:rPr>
                <w:rFonts w:ascii="Times New Roman" w:hAnsi="Times New Roman"/>
                <w:color w:val="000000"/>
                <w:sz w:val="24"/>
              </w:rPr>
              <w:t xml:space="preserve"> </w:t>
            </w:r>
            <w:hyperlink r:id="rId301">
              <w:r>
                <w:rPr>
                  <w:rFonts w:ascii="Times New Roman" w:hAnsi="Times New Roman"/>
                  <w:color w:val="0000FF"/>
                  <w:u w:val="single"/>
                </w:rPr>
                <w:t>https://m.edsoo.ru/f2a0b906</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121</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Зарубежные писатели-сказочники: </w:t>
            </w:r>
            <w:r>
              <w:rPr>
                <w:rFonts w:ascii="Times New Roman" w:hAnsi="Times New Roman"/>
                <w:color w:val="000000"/>
                <w:sz w:val="24"/>
              </w:rPr>
              <w:lastRenderedPageBreak/>
              <w:t>раскрытие главной мысли и особенности композиции</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https://m.edsoo.ru/f2a087e2</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Особенности построения (композиция) </w:t>
            </w:r>
            <w:r>
              <w:rPr>
                <w:rFonts w:ascii="Times New Roman" w:hAnsi="Times New Roman"/>
                <w:color w:val="000000"/>
                <w:sz w:val="24"/>
              </w:rPr>
              <w:t>волшебной сказки: составление плана. На примере сказок зарубежных писателей</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https://m.edsoo.ru/f2a08b2a</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123</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https://m.edsoo.ru/f2a097d2</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124</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https://m.edsoo.ru/f2a08986</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125</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https://m.edsoo.ru/f2a08cb0</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126</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Описание героя в произведении</w:t>
            </w:r>
            <w:r>
              <w:rPr>
                <w:rFonts w:ascii="Times New Roman" w:hAnsi="Times New Roman"/>
                <w:color w:val="000000"/>
                <w:sz w:val="24"/>
              </w:rPr>
              <w:t xml:space="preserve"> Марк Твена «Том Сойер» (отдельные главы)</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https://m.edsoo.ru/f2a09502</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127</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https://m.edsoo.ru/f2a09372</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128</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https://m.edsoo.ru/f2a09674</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129</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Осознание ценности чтения</w:t>
            </w:r>
            <w:r>
              <w:rPr>
                <w:rFonts w:ascii="Times New Roman" w:hAnsi="Times New Roman"/>
                <w:color w:val="000000"/>
                <w:sz w:val="24"/>
              </w:rPr>
              <w:t xml:space="preserve"> для учёбы и жизни</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https://m.edsoo.ru/f2a0c7c0</w:t>
              </w:r>
            </w:hyperlink>
            <w:r>
              <w:rPr>
                <w:rFonts w:ascii="Times New Roman" w:hAnsi="Times New Roman"/>
                <w:color w:val="000000"/>
                <w:sz w:val="24"/>
              </w:rPr>
              <w:t xml:space="preserve"> </w:t>
            </w:r>
            <w:hyperlink r:id="rId311">
              <w:r>
                <w:rPr>
                  <w:rFonts w:ascii="Times New Roman" w:hAnsi="Times New Roman"/>
                  <w:color w:val="0000FF"/>
                  <w:u w:val="single"/>
                </w:rPr>
                <w:t>https://m.edsoo.ru/f2a0b1c2</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lastRenderedPageBreak/>
              <w:t>130</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Книга как источник информации. Виды информации в книге</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https://m.edsoo.ru/f2a0b4c4</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131</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https://m.edsoo.ru/f2a0b348</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132</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Книги о </w:t>
            </w:r>
            <w:r>
              <w:rPr>
                <w:rFonts w:ascii="Times New Roman" w:hAnsi="Times New Roman"/>
                <w:color w:val="000000"/>
                <w:sz w:val="24"/>
              </w:rPr>
              <w:t>приключениях и фантастике</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https://m.edsoo.ru/f2a0aa06</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133</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https://m.edsoo.ru/f2a0c234</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134</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https://m.edsoo.ru/f2a0c11c</w:t>
              </w:r>
            </w:hyperlink>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135</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Резервный урок. Проверочная работа по итогам изученного в 4 </w:t>
            </w:r>
            <w:r>
              <w:rPr>
                <w:rFonts w:ascii="Times New Roman" w:hAnsi="Times New Roman"/>
                <w:color w:val="000000"/>
                <w:sz w:val="24"/>
              </w:rPr>
              <w:t>классе</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6A4DD2">
            <w:pPr>
              <w:spacing w:after="0"/>
              <w:ind w:left="135"/>
            </w:pPr>
          </w:p>
        </w:tc>
      </w:tr>
      <w:tr w:rsidR="006A4DD2">
        <w:trPr>
          <w:trHeight w:val="144"/>
          <w:tblCellSpacing w:w="0" w:type="dxa"/>
        </w:trPr>
        <w:tc>
          <w:tcPr>
            <w:tcW w:w="473" w:type="dxa"/>
            <w:tcMar>
              <w:top w:w="50" w:type="dxa"/>
              <w:left w:w="100" w:type="dxa"/>
            </w:tcMar>
            <w:vAlign w:val="center"/>
          </w:tcPr>
          <w:p w:rsidR="006A4DD2" w:rsidRDefault="00F16002">
            <w:pPr>
              <w:spacing w:after="0"/>
            </w:pPr>
            <w:r>
              <w:rPr>
                <w:rFonts w:ascii="Times New Roman" w:hAnsi="Times New Roman"/>
                <w:color w:val="000000"/>
                <w:sz w:val="24"/>
              </w:rPr>
              <w:t>136</w:t>
            </w:r>
          </w:p>
        </w:tc>
        <w:tc>
          <w:tcPr>
            <w:tcW w:w="2992" w:type="dxa"/>
            <w:tcMar>
              <w:top w:w="50" w:type="dxa"/>
              <w:left w:w="100" w:type="dxa"/>
            </w:tcMar>
            <w:vAlign w:val="center"/>
          </w:tcPr>
          <w:p w:rsidR="006A4DD2" w:rsidRDefault="00F16002">
            <w:pPr>
              <w:spacing w:after="0"/>
              <w:ind w:left="135"/>
            </w:pPr>
            <w:r>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4DD2" w:rsidRDefault="006A4DD2">
            <w:pPr>
              <w:spacing w:after="0"/>
              <w:ind w:left="135"/>
              <w:jc w:val="center"/>
            </w:pPr>
          </w:p>
        </w:tc>
        <w:tc>
          <w:tcPr>
            <w:tcW w:w="1631" w:type="dxa"/>
            <w:tcMar>
              <w:top w:w="50" w:type="dxa"/>
              <w:left w:w="100" w:type="dxa"/>
            </w:tcMar>
            <w:vAlign w:val="center"/>
          </w:tcPr>
          <w:p w:rsidR="006A4DD2" w:rsidRDefault="006A4DD2">
            <w:pPr>
              <w:spacing w:after="0"/>
              <w:ind w:left="135"/>
              <w:jc w:val="center"/>
            </w:pPr>
          </w:p>
        </w:tc>
        <w:tc>
          <w:tcPr>
            <w:tcW w:w="1157" w:type="dxa"/>
            <w:tcMar>
              <w:top w:w="50" w:type="dxa"/>
              <w:left w:w="100" w:type="dxa"/>
            </w:tcMar>
            <w:vAlign w:val="center"/>
          </w:tcPr>
          <w:p w:rsidR="006A4DD2" w:rsidRDefault="006A4DD2">
            <w:pPr>
              <w:spacing w:after="0"/>
              <w:ind w:left="135"/>
            </w:pPr>
          </w:p>
        </w:tc>
        <w:tc>
          <w:tcPr>
            <w:tcW w:w="1981" w:type="dxa"/>
            <w:tcMar>
              <w:top w:w="50" w:type="dxa"/>
              <w:left w:w="100" w:type="dxa"/>
            </w:tcMar>
            <w:vAlign w:val="center"/>
          </w:tcPr>
          <w:p w:rsidR="006A4DD2" w:rsidRDefault="00F16002">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https://m.edsoo.ru/f2a0a902</w:t>
              </w:r>
            </w:hyperlink>
            <w:r>
              <w:rPr>
                <w:rFonts w:ascii="Times New Roman" w:hAnsi="Times New Roman"/>
                <w:color w:val="000000"/>
                <w:sz w:val="24"/>
              </w:rPr>
              <w:t xml:space="preserve"> </w:t>
            </w:r>
            <w:hyperlink r:id="rId318">
              <w:r>
                <w:rPr>
                  <w:rFonts w:ascii="Times New Roman" w:hAnsi="Times New Roman"/>
                  <w:color w:val="0000FF"/>
                  <w:u w:val="single"/>
                </w:rPr>
                <w:t>https://m.edsoo.ru/f2a0c45a</w:t>
              </w:r>
            </w:hyperlink>
          </w:p>
        </w:tc>
      </w:tr>
      <w:tr w:rsidR="006A4DD2">
        <w:trPr>
          <w:trHeight w:val="144"/>
          <w:tblCellSpacing w:w="0" w:type="dxa"/>
        </w:trPr>
        <w:tc>
          <w:tcPr>
            <w:tcW w:w="0" w:type="auto"/>
            <w:gridSpan w:val="2"/>
            <w:tcMar>
              <w:top w:w="50" w:type="dxa"/>
              <w:left w:w="100" w:type="dxa"/>
            </w:tcMar>
            <w:vAlign w:val="center"/>
          </w:tcPr>
          <w:p w:rsidR="006A4DD2" w:rsidRDefault="00F16002">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6A4DD2" w:rsidRDefault="00F16002">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6A4DD2" w:rsidRDefault="006A4DD2"/>
        </w:tc>
      </w:tr>
    </w:tbl>
    <w:p w:rsidR="006A4DD2" w:rsidRDefault="006A4DD2">
      <w:pPr>
        <w:sectPr w:rsidR="006A4DD2">
          <w:pgSz w:w="16383" w:h="11906" w:orient="landscape"/>
          <w:pgMar w:top="1134" w:right="850" w:bottom="1134" w:left="1701" w:header="720" w:footer="720" w:gutter="0"/>
          <w:cols w:space="720"/>
        </w:sectPr>
      </w:pPr>
    </w:p>
    <w:p w:rsidR="006A4DD2" w:rsidRDefault="006A4DD2">
      <w:pPr>
        <w:sectPr w:rsidR="006A4DD2">
          <w:pgSz w:w="16383" w:h="11906" w:orient="landscape"/>
          <w:pgMar w:top="1134" w:right="850" w:bottom="1134" w:left="1701" w:header="720" w:footer="720" w:gutter="0"/>
          <w:cols w:space="720"/>
        </w:sectPr>
      </w:pPr>
      <w:bookmarkStart w:id="88" w:name="block-7207940"/>
    </w:p>
    <w:bookmarkEnd w:id="88"/>
    <w:p w:rsidR="006A4DD2" w:rsidRDefault="00F16002">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6A4DD2" w:rsidRDefault="00F16002">
      <w:pPr>
        <w:spacing w:after="0" w:line="480" w:lineRule="auto"/>
        <w:ind w:left="120"/>
      </w:pPr>
      <w:r>
        <w:rPr>
          <w:rFonts w:ascii="Times New Roman" w:hAnsi="Times New Roman"/>
          <w:b/>
          <w:color w:val="000000"/>
          <w:sz w:val="28"/>
        </w:rPr>
        <w:t>ОБЯЗАТЕЛЬНЫЕ УЧЕБНЫЕ МАТЕРИАЛЫ ДЛЯ УЧЕНИКА</w:t>
      </w:r>
    </w:p>
    <w:p w:rsidR="006A4DD2" w:rsidRDefault="00F16002">
      <w:pPr>
        <w:spacing w:after="0" w:line="480" w:lineRule="auto"/>
        <w:ind w:left="120"/>
      </w:pPr>
      <w:r>
        <w:rPr>
          <w:rFonts w:ascii="Times New Roman" w:hAnsi="Times New Roman"/>
          <w:color w:val="000000"/>
          <w:sz w:val="28"/>
        </w:rPr>
        <w:t xml:space="preserve">• Литературное чтение </w:t>
      </w:r>
      <w:r>
        <w:rPr>
          <w:rFonts w:ascii="Times New Roman" w:hAnsi="Times New Roman"/>
          <w:color w:val="000000"/>
          <w:sz w:val="28"/>
        </w:rPr>
        <w:t>(в 2 частях), 4 класс/ Климанова Л.Ф., Горецкий В.Г., Голованова М.В. и др., Акционерное общество «Издательство «Просвещение»</w:t>
      </w:r>
      <w:r>
        <w:rPr>
          <w:sz w:val="28"/>
        </w:rPr>
        <w:br/>
      </w:r>
      <w:bookmarkStart w:id="89" w:name="affad5d6-e7c5-4217-a5f0-770d8e0e87a8"/>
      <w:r>
        <w:rPr>
          <w:rFonts w:ascii="Times New Roman" w:hAnsi="Times New Roman"/>
          <w:color w:val="000000"/>
          <w:sz w:val="28"/>
        </w:rPr>
        <w:t xml:space="preserve"> • Литературное чтение: 2-й класс: учебник: в 2 частях; 15-е издание, переработанное, 2 класс/ Климанова Л.Ф., Горецкий В.Г., Голо</w:t>
      </w:r>
      <w:r>
        <w:rPr>
          <w:rFonts w:ascii="Times New Roman" w:hAnsi="Times New Roman"/>
          <w:color w:val="000000"/>
          <w:sz w:val="28"/>
        </w:rPr>
        <w:t>ванова М.В. и др., Акционерное общество «Издательство «Просвещение»</w:t>
      </w:r>
      <w:bookmarkEnd w:id="89"/>
    </w:p>
    <w:p w:rsidR="006A4DD2" w:rsidRDefault="006A4DD2">
      <w:pPr>
        <w:spacing w:after="0" w:line="480" w:lineRule="auto"/>
        <w:ind w:left="120"/>
      </w:pPr>
    </w:p>
    <w:p w:rsidR="006A4DD2" w:rsidRDefault="006A4DD2">
      <w:pPr>
        <w:spacing w:after="0"/>
        <w:ind w:left="120"/>
      </w:pPr>
    </w:p>
    <w:p w:rsidR="006A4DD2" w:rsidRDefault="00F16002">
      <w:pPr>
        <w:spacing w:after="0" w:line="480" w:lineRule="auto"/>
        <w:ind w:left="120"/>
      </w:pPr>
      <w:r>
        <w:rPr>
          <w:rFonts w:ascii="Times New Roman" w:hAnsi="Times New Roman"/>
          <w:b/>
          <w:color w:val="000000"/>
          <w:sz w:val="28"/>
        </w:rPr>
        <w:t>МЕТОДИЧЕСКИЕ МАТЕРИАЛЫ ДЛЯ УЧИТЕЛЯ</w:t>
      </w:r>
    </w:p>
    <w:p w:rsidR="006A4DD2" w:rsidRDefault="00F16002">
      <w:pPr>
        <w:spacing w:after="0" w:line="480" w:lineRule="auto"/>
        <w:ind w:left="120"/>
      </w:pPr>
      <w:r>
        <w:rPr>
          <w:rFonts w:ascii="Times New Roman" w:hAnsi="Times New Roman"/>
          <w:color w:val="000000"/>
          <w:sz w:val="28"/>
        </w:rPr>
        <w:t>Рабочая программа по литературному чтению к учебнику Климанова Л.Ф., Горецкий В.Г., Голованова</w:t>
      </w:r>
      <w:r>
        <w:rPr>
          <w:sz w:val="28"/>
        </w:rPr>
        <w:br/>
      </w:r>
      <w:r>
        <w:rPr>
          <w:rFonts w:ascii="Times New Roman" w:hAnsi="Times New Roman"/>
          <w:color w:val="000000"/>
          <w:sz w:val="28"/>
        </w:rPr>
        <w:t xml:space="preserve"> М.В. и другие, Литературное чтение</w:t>
      </w:r>
      <w:r>
        <w:rPr>
          <w:sz w:val="28"/>
        </w:rPr>
        <w:br/>
      </w:r>
      <w:r>
        <w:rPr>
          <w:rFonts w:ascii="Times New Roman" w:hAnsi="Times New Roman"/>
          <w:color w:val="000000"/>
          <w:sz w:val="28"/>
        </w:rPr>
        <w:t xml:space="preserve"> (в 2 частях). Учебн</w:t>
      </w:r>
      <w:r>
        <w:rPr>
          <w:rFonts w:ascii="Times New Roman" w:hAnsi="Times New Roman"/>
          <w:color w:val="000000"/>
          <w:sz w:val="28"/>
        </w:rPr>
        <w:t>ик. 4 класс. Акционерное общество «Издательство «Просвещение»;</w:t>
      </w:r>
      <w:r>
        <w:rPr>
          <w:sz w:val="28"/>
        </w:rPr>
        <w:br/>
      </w:r>
      <w:r>
        <w:rPr>
          <w:rFonts w:ascii="Times New Roman" w:hAnsi="Times New Roman"/>
          <w:color w:val="000000"/>
          <w:sz w:val="28"/>
        </w:rPr>
        <w:t xml:space="preserve"> Методические рекомендации литературное чтение Н.А. Стефаненко издательство "Просвещение</w:t>
      </w:r>
      <w:r>
        <w:rPr>
          <w:sz w:val="28"/>
        </w:rPr>
        <w:br/>
      </w:r>
      <w:bookmarkStart w:id="90" w:name="d455677a-27ca-4068-ae57-28f9d9f99a29"/>
      <w:bookmarkEnd w:id="90"/>
    </w:p>
    <w:p w:rsidR="006A4DD2" w:rsidRDefault="006A4DD2">
      <w:pPr>
        <w:spacing w:after="0"/>
        <w:ind w:left="120"/>
      </w:pPr>
    </w:p>
    <w:p w:rsidR="006A4DD2" w:rsidRDefault="00F16002">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6A4DD2" w:rsidRDefault="00F16002">
      <w:pPr>
        <w:spacing w:after="0" w:line="480" w:lineRule="auto"/>
        <w:ind w:left="120"/>
      </w:pPr>
      <w:bookmarkStart w:id="91" w:name="ead47bee-61c2-4353-b0fd-07c1eef54e3f"/>
      <w:r>
        <w:rPr>
          <w:rFonts w:ascii="Times New Roman" w:hAnsi="Times New Roman"/>
          <w:color w:val="000000"/>
          <w:sz w:val="28"/>
        </w:rPr>
        <w:t xml:space="preserve">Российская электронная школа </w:t>
      </w:r>
      <w:r>
        <w:rPr>
          <w:rFonts w:ascii="Times New Roman" w:hAnsi="Times New Roman"/>
          <w:color w:val="000000"/>
          <w:sz w:val="28"/>
        </w:rPr>
        <w:t>https://resh.edu.ru/subject/32/1</w:t>
      </w:r>
      <w:bookmarkEnd w:id="91"/>
    </w:p>
    <w:p w:rsidR="006A4DD2" w:rsidRDefault="006A4DD2">
      <w:pPr>
        <w:sectPr w:rsidR="006A4DD2">
          <w:pgSz w:w="11906" w:h="16383"/>
          <w:pgMar w:top="1134" w:right="850" w:bottom="1134" w:left="1701" w:header="720" w:footer="720" w:gutter="0"/>
          <w:cols w:space="720"/>
        </w:sectPr>
      </w:pPr>
      <w:bookmarkStart w:id="92" w:name="block-7207938"/>
    </w:p>
    <w:bookmarkEnd w:id="92"/>
    <w:p w:rsidR="006A4DD2" w:rsidRDefault="006A4DD2"/>
    <w:sectPr w:rsidR="006A4DD2" w:rsidSect="006A4DD2">
      <w:pgSz w:w="11907" w:h="1683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6002" w:rsidRDefault="00F16002">
      <w:pPr>
        <w:spacing w:line="240" w:lineRule="auto"/>
      </w:pPr>
      <w:r>
        <w:separator/>
      </w:r>
    </w:p>
  </w:endnote>
  <w:endnote w:type="continuationSeparator" w:id="0">
    <w:p w:rsidR="00F16002" w:rsidRDefault="00F1600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6002" w:rsidRDefault="00F16002">
      <w:pPr>
        <w:spacing w:after="0"/>
      </w:pPr>
      <w:r>
        <w:separator/>
      </w:r>
    </w:p>
  </w:footnote>
  <w:footnote w:type="continuationSeparator" w:id="0">
    <w:p w:rsidR="00F16002" w:rsidRDefault="00F16002">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3A4B87"/>
    <w:multiLevelType w:val="singleLevel"/>
    <w:tmpl w:val="813A4B87"/>
    <w:lvl w:ilvl="0">
      <w:start w:val="1"/>
      <w:numFmt w:val="bullet"/>
      <w:lvlText w:val=""/>
      <w:lvlJc w:val="left"/>
      <w:pPr>
        <w:ind w:left="960" w:hanging="360"/>
      </w:pPr>
      <w:rPr>
        <w:rFonts w:ascii="Symbol" w:hAnsi="Symbol" w:hint="default"/>
      </w:rPr>
    </w:lvl>
  </w:abstractNum>
  <w:abstractNum w:abstractNumId="1">
    <w:nsid w:val="8461FADE"/>
    <w:multiLevelType w:val="singleLevel"/>
    <w:tmpl w:val="8461FADE"/>
    <w:lvl w:ilvl="0">
      <w:start w:val="1"/>
      <w:numFmt w:val="bullet"/>
      <w:lvlText w:val=""/>
      <w:lvlJc w:val="left"/>
      <w:pPr>
        <w:ind w:left="960" w:hanging="360"/>
      </w:pPr>
      <w:rPr>
        <w:rFonts w:ascii="Symbol" w:hAnsi="Symbol" w:hint="default"/>
      </w:rPr>
    </w:lvl>
  </w:abstractNum>
  <w:abstractNum w:abstractNumId="2">
    <w:nsid w:val="9239341B"/>
    <w:multiLevelType w:val="singleLevel"/>
    <w:tmpl w:val="9239341B"/>
    <w:lvl w:ilvl="0">
      <w:start w:val="1"/>
      <w:numFmt w:val="bullet"/>
      <w:lvlText w:val=""/>
      <w:lvlJc w:val="left"/>
      <w:pPr>
        <w:ind w:left="960" w:hanging="360"/>
      </w:pPr>
      <w:rPr>
        <w:rFonts w:ascii="Symbol" w:hAnsi="Symbol" w:hint="default"/>
      </w:rPr>
    </w:lvl>
  </w:abstractNum>
  <w:abstractNum w:abstractNumId="3">
    <w:nsid w:val="9288B902"/>
    <w:multiLevelType w:val="singleLevel"/>
    <w:tmpl w:val="9288B902"/>
    <w:lvl w:ilvl="0">
      <w:start w:val="1"/>
      <w:numFmt w:val="bullet"/>
      <w:lvlText w:val=""/>
      <w:lvlJc w:val="left"/>
      <w:pPr>
        <w:ind w:left="960" w:hanging="360"/>
      </w:pPr>
      <w:rPr>
        <w:rFonts w:ascii="Symbol" w:hAnsi="Symbol" w:hint="default"/>
      </w:rPr>
    </w:lvl>
  </w:abstractNum>
  <w:abstractNum w:abstractNumId="4">
    <w:nsid w:val="9C8AC8EF"/>
    <w:multiLevelType w:val="singleLevel"/>
    <w:tmpl w:val="9C8AC8EF"/>
    <w:lvl w:ilvl="0">
      <w:start w:val="1"/>
      <w:numFmt w:val="bullet"/>
      <w:lvlText w:val=""/>
      <w:lvlJc w:val="left"/>
      <w:pPr>
        <w:ind w:left="960" w:hanging="360"/>
      </w:pPr>
      <w:rPr>
        <w:rFonts w:ascii="Symbol" w:hAnsi="Symbol" w:hint="default"/>
      </w:rPr>
    </w:lvl>
  </w:abstractNum>
  <w:abstractNum w:abstractNumId="5">
    <w:nsid w:val="B0F1ACD9"/>
    <w:multiLevelType w:val="singleLevel"/>
    <w:tmpl w:val="B0F1ACD9"/>
    <w:lvl w:ilvl="0">
      <w:start w:val="1"/>
      <w:numFmt w:val="bullet"/>
      <w:lvlText w:val=""/>
      <w:lvlJc w:val="left"/>
      <w:pPr>
        <w:ind w:left="960" w:hanging="360"/>
      </w:pPr>
      <w:rPr>
        <w:rFonts w:ascii="Symbol" w:hAnsi="Symbol" w:hint="default"/>
      </w:rPr>
    </w:lvl>
  </w:abstractNum>
  <w:abstractNum w:abstractNumId="6">
    <w:nsid w:val="B5E306ED"/>
    <w:multiLevelType w:val="singleLevel"/>
    <w:tmpl w:val="B5E306ED"/>
    <w:lvl w:ilvl="0">
      <w:start w:val="1"/>
      <w:numFmt w:val="bullet"/>
      <w:lvlText w:val=""/>
      <w:lvlJc w:val="left"/>
      <w:pPr>
        <w:ind w:left="960" w:hanging="360"/>
      </w:pPr>
      <w:rPr>
        <w:rFonts w:ascii="Symbol" w:hAnsi="Symbol" w:hint="default"/>
      </w:rPr>
    </w:lvl>
  </w:abstractNum>
  <w:abstractNum w:abstractNumId="7">
    <w:nsid w:val="BE923771"/>
    <w:multiLevelType w:val="singleLevel"/>
    <w:tmpl w:val="BE923771"/>
    <w:lvl w:ilvl="0">
      <w:start w:val="1"/>
      <w:numFmt w:val="bullet"/>
      <w:lvlText w:val=""/>
      <w:lvlJc w:val="left"/>
      <w:pPr>
        <w:ind w:left="960" w:hanging="360"/>
      </w:pPr>
      <w:rPr>
        <w:rFonts w:ascii="Symbol" w:hAnsi="Symbol" w:hint="default"/>
      </w:rPr>
    </w:lvl>
  </w:abstractNum>
  <w:abstractNum w:abstractNumId="8">
    <w:nsid w:val="BF205925"/>
    <w:multiLevelType w:val="singleLevel"/>
    <w:tmpl w:val="BF205925"/>
    <w:lvl w:ilvl="0">
      <w:start w:val="1"/>
      <w:numFmt w:val="bullet"/>
      <w:lvlText w:val=""/>
      <w:lvlJc w:val="left"/>
      <w:pPr>
        <w:ind w:left="960" w:hanging="360"/>
      </w:pPr>
      <w:rPr>
        <w:rFonts w:ascii="Symbol" w:hAnsi="Symbol" w:hint="default"/>
      </w:rPr>
    </w:lvl>
  </w:abstractNum>
  <w:abstractNum w:abstractNumId="9">
    <w:nsid w:val="C8879AEF"/>
    <w:multiLevelType w:val="singleLevel"/>
    <w:tmpl w:val="C8879AEF"/>
    <w:lvl w:ilvl="0">
      <w:start w:val="1"/>
      <w:numFmt w:val="bullet"/>
      <w:lvlText w:val=""/>
      <w:lvlJc w:val="left"/>
      <w:pPr>
        <w:ind w:left="960" w:hanging="360"/>
      </w:pPr>
      <w:rPr>
        <w:rFonts w:ascii="Symbol" w:hAnsi="Symbol" w:hint="default"/>
      </w:rPr>
    </w:lvl>
  </w:abstractNum>
  <w:abstractNum w:abstractNumId="10">
    <w:nsid w:val="CF092B84"/>
    <w:multiLevelType w:val="singleLevel"/>
    <w:tmpl w:val="CF092B84"/>
    <w:lvl w:ilvl="0">
      <w:start w:val="1"/>
      <w:numFmt w:val="bullet"/>
      <w:lvlText w:val=""/>
      <w:lvlJc w:val="left"/>
      <w:pPr>
        <w:ind w:left="960" w:hanging="360"/>
      </w:pPr>
      <w:rPr>
        <w:rFonts w:ascii="Symbol" w:hAnsi="Symbol" w:hint="default"/>
      </w:rPr>
    </w:lvl>
  </w:abstractNum>
  <w:abstractNum w:abstractNumId="11">
    <w:nsid w:val="D7F9FE59"/>
    <w:multiLevelType w:val="singleLevel"/>
    <w:tmpl w:val="D7F9FE59"/>
    <w:lvl w:ilvl="0">
      <w:start w:val="1"/>
      <w:numFmt w:val="bullet"/>
      <w:lvlText w:val=""/>
      <w:lvlJc w:val="left"/>
      <w:pPr>
        <w:ind w:left="960" w:hanging="360"/>
      </w:pPr>
      <w:rPr>
        <w:rFonts w:ascii="Symbol" w:hAnsi="Symbol" w:hint="default"/>
      </w:rPr>
    </w:lvl>
  </w:abstractNum>
  <w:abstractNum w:abstractNumId="12">
    <w:nsid w:val="DCBA6B53"/>
    <w:multiLevelType w:val="singleLevel"/>
    <w:tmpl w:val="DCBA6B53"/>
    <w:lvl w:ilvl="0">
      <w:start w:val="1"/>
      <w:numFmt w:val="bullet"/>
      <w:lvlText w:val=""/>
      <w:lvlJc w:val="left"/>
      <w:pPr>
        <w:ind w:left="960" w:hanging="360"/>
      </w:pPr>
      <w:rPr>
        <w:rFonts w:ascii="Symbol" w:hAnsi="Symbol" w:hint="default"/>
      </w:rPr>
    </w:lvl>
  </w:abstractNum>
  <w:abstractNum w:abstractNumId="13">
    <w:nsid w:val="F4B5D9F5"/>
    <w:multiLevelType w:val="singleLevel"/>
    <w:tmpl w:val="F4B5D9F5"/>
    <w:lvl w:ilvl="0">
      <w:start w:val="1"/>
      <w:numFmt w:val="bullet"/>
      <w:lvlText w:val=""/>
      <w:lvlJc w:val="left"/>
      <w:pPr>
        <w:ind w:left="960" w:hanging="360"/>
      </w:pPr>
      <w:rPr>
        <w:rFonts w:ascii="Symbol" w:hAnsi="Symbol" w:hint="default"/>
      </w:rPr>
    </w:lvl>
  </w:abstractNum>
  <w:abstractNum w:abstractNumId="14">
    <w:nsid w:val="F7735DC9"/>
    <w:multiLevelType w:val="singleLevel"/>
    <w:tmpl w:val="F7735DC9"/>
    <w:lvl w:ilvl="0">
      <w:start w:val="1"/>
      <w:numFmt w:val="bullet"/>
      <w:lvlText w:val=""/>
      <w:lvlJc w:val="left"/>
      <w:pPr>
        <w:ind w:left="960" w:hanging="360"/>
      </w:pPr>
      <w:rPr>
        <w:rFonts w:ascii="Symbol" w:hAnsi="Symbol" w:hint="default"/>
      </w:rPr>
    </w:lvl>
  </w:abstractNum>
  <w:abstractNum w:abstractNumId="15">
    <w:nsid w:val="0053208E"/>
    <w:multiLevelType w:val="singleLevel"/>
    <w:tmpl w:val="0053208E"/>
    <w:lvl w:ilvl="0">
      <w:start w:val="1"/>
      <w:numFmt w:val="bullet"/>
      <w:lvlText w:val=""/>
      <w:lvlJc w:val="left"/>
      <w:pPr>
        <w:ind w:left="960" w:hanging="360"/>
      </w:pPr>
      <w:rPr>
        <w:rFonts w:ascii="Symbol" w:hAnsi="Symbol" w:hint="default"/>
      </w:rPr>
    </w:lvl>
  </w:abstractNum>
  <w:abstractNum w:abstractNumId="16">
    <w:nsid w:val="0248C179"/>
    <w:multiLevelType w:val="singleLevel"/>
    <w:tmpl w:val="0248C179"/>
    <w:lvl w:ilvl="0">
      <w:start w:val="1"/>
      <w:numFmt w:val="bullet"/>
      <w:lvlText w:val=""/>
      <w:lvlJc w:val="left"/>
      <w:pPr>
        <w:ind w:left="960" w:hanging="360"/>
      </w:pPr>
      <w:rPr>
        <w:rFonts w:ascii="Symbol" w:hAnsi="Symbol" w:hint="default"/>
      </w:rPr>
    </w:lvl>
  </w:abstractNum>
  <w:abstractNum w:abstractNumId="17">
    <w:nsid w:val="03D62ECE"/>
    <w:multiLevelType w:val="singleLevel"/>
    <w:tmpl w:val="03D62ECE"/>
    <w:lvl w:ilvl="0">
      <w:start w:val="1"/>
      <w:numFmt w:val="bullet"/>
      <w:lvlText w:val=""/>
      <w:lvlJc w:val="left"/>
      <w:pPr>
        <w:ind w:left="960" w:hanging="360"/>
      </w:pPr>
      <w:rPr>
        <w:rFonts w:ascii="Symbol" w:hAnsi="Symbol" w:hint="default"/>
      </w:rPr>
    </w:lvl>
  </w:abstractNum>
  <w:abstractNum w:abstractNumId="18">
    <w:nsid w:val="0E640482"/>
    <w:multiLevelType w:val="singleLevel"/>
    <w:tmpl w:val="0E640482"/>
    <w:lvl w:ilvl="0">
      <w:start w:val="1"/>
      <w:numFmt w:val="bullet"/>
      <w:lvlText w:val=""/>
      <w:lvlJc w:val="left"/>
      <w:pPr>
        <w:ind w:left="960" w:hanging="360"/>
      </w:pPr>
      <w:rPr>
        <w:rFonts w:ascii="Symbol" w:hAnsi="Symbol" w:hint="default"/>
      </w:rPr>
    </w:lvl>
  </w:abstractNum>
  <w:abstractNum w:abstractNumId="19">
    <w:nsid w:val="243FCF68"/>
    <w:multiLevelType w:val="singleLevel"/>
    <w:tmpl w:val="243FCF68"/>
    <w:lvl w:ilvl="0">
      <w:start w:val="1"/>
      <w:numFmt w:val="bullet"/>
      <w:lvlText w:val=""/>
      <w:lvlJc w:val="left"/>
      <w:pPr>
        <w:ind w:left="960" w:hanging="360"/>
      </w:pPr>
      <w:rPr>
        <w:rFonts w:ascii="Symbol" w:hAnsi="Symbol" w:hint="default"/>
      </w:rPr>
    </w:lvl>
  </w:abstractNum>
  <w:abstractNum w:abstractNumId="20">
    <w:nsid w:val="2470EC97"/>
    <w:multiLevelType w:val="singleLevel"/>
    <w:tmpl w:val="2470EC97"/>
    <w:lvl w:ilvl="0">
      <w:start w:val="1"/>
      <w:numFmt w:val="bullet"/>
      <w:lvlText w:val=""/>
      <w:lvlJc w:val="left"/>
      <w:pPr>
        <w:ind w:left="960" w:hanging="360"/>
      </w:pPr>
      <w:rPr>
        <w:rFonts w:ascii="Symbol" w:hAnsi="Symbol" w:hint="default"/>
      </w:rPr>
    </w:lvl>
  </w:abstractNum>
  <w:abstractNum w:abstractNumId="21">
    <w:nsid w:val="25B654F3"/>
    <w:multiLevelType w:val="singleLevel"/>
    <w:tmpl w:val="25B654F3"/>
    <w:lvl w:ilvl="0">
      <w:start w:val="1"/>
      <w:numFmt w:val="bullet"/>
      <w:lvlText w:val=""/>
      <w:lvlJc w:val="left"/>
      <w:pPr>
        <w:ind w:left="960" w:hanging="360"/>
      </w:pPr>
      <w:rPr>
        <w:rFonts w:ascii="Symbol" w:hAnsi="Symbol" w:hint="default"/>
      </w:rPr>
    </w:lvl>
  </w:abstractNum>
  <w:abstractNum w:abstractNumId="22">
    <w:nsid w:val="2A8F537B"/>
    <w:multiLevelType w:val="singleLevel"/>
    <w:tmpl w:val="2A8F537B"/>
    <w:lvl w:ilvl="0">
      <w:start w:val="1"/>
      <w:numFmt w:val="bullet"/>
      <w:lvlText w:val=""/>
      <w:lvlJc w:val="left"/>
      <w:pPr>
        <w:ind w:left="960" w:hanging="360"/>
      </w:pPr>
      <w:rPr>
        <w:rFonts w:ascii="Symbol" w:hAnsi="Symbol" w:hint="default"/>
      </w:rPr>
    </w:lvl>
  </w:abstractNum>
  <w:abstractNum w:abstractNumId="23">
    <w:nsid w:val="39A0D9AC"/>
    <w:multiLevelType w:val="singleLevel"/>
    <w:tmpl w:val="39A0D9AC"/>
    <w:lvl w:ilvl="0">
      <w:start w:val="1"/>
      <w:numFmt w:val="bullet"/>
      <w:lvlText w:val=""/>
      <w:lvlJc w:val="left"/>
      <w:pPr>
        <w:ind w:left="960" w:hanging="360"/>
      </w:pPr>
      <w:rPr>
        <w:rFonts w:ascii="Symbol" w:hAnsi="Symbol" w:hint="default"/>
      </w:rPr>
    </w:lvl>
  </w:abstractNum>
  <w:abstractNum w:abstractNumId="24">
    <w:nsid w:val="46A08BB8"/>
    <w:multiLevelType w:val="singleLevel"/>
    <w:tmpl w:val="46A08BB8"/>
    <w:lvl w:ilvl="0">
      <w:start w:val="1"/>
      <w:numFmt w:val="bullet"/>
      <w:lvlText w:val=""/>
      <w:lvlJc w:val="left"/>
      <w:pPr>
        <w:ind w:left="960" w:hanging="360"/>
      </w:pPr>
      <w:rPr>
        <w:rFonts w:ascii="Symbol" w:hAnsi="Symbol" w:hint="default"/>
      </w:rPr>
    </w:lvl>
  </w:abstractNum>
  <w:abstractNum w:abstractNumId="25">
    <w:nsid w:val="4C1BAE26"/>
    <w:multiLevelType w:val="singleLevel"/>
    <w:tmpl w:val="4C1BAE26"/>
    <w:lvl w:ilvl="0">
      <w:start w:val="1"/>
      <w:numFmt w:val="bullet"/>
      <w:lvlText w:val=""/>
      <w:lvlJc w:val="left"/>
      <w:pPr>
        <w:ind w:left="960" w:hanging="360"/>
      </w:pPr>
      <w:rPr>
        <w:rFonts w:ascii="Symbol" w:hAnsi="Symbol" w:hint="default"/>
      </w:rPr>
    </w:lvl>
  </w:abstractNum>
  <w:abstractNum w:abstractNumId="26">
    <w:nsid w:val="4D4DC07F"/>
    <w:multiLevelType w:val="singleLevel"/>
    <w:tmpl w:val="4D4DC07F"/>
    <w:lvl w:ilvl="0">
      <w:start w:val="1"/>
      <w:numFmt w:val="bullet"/>
      <w:lvlText w:val=""/>
      <w:lvlJc w:val="left"/>
      <w:pPr>
        <w:ind w:left="960" w:hanging="360"/>
      </w:pPr>
      <w:rPr>
        <w:rFonts w:ascii="Symbol" w:hAnsi="Symbol" w:hint="default"/>
      </w:rPr>
    </w:lvl>
  </w:abstractNum>
  <w:abstractNum w:abstractNumId="27">
    <w:nsid w:val="4D94DA66"/>
    <w:multiLevelType w:val="singleLevel"/>
    <w:tmpl w:val="4D94DA66"/>
    <w:lvl w:ilvl="0">
      <w:start w:val="1"/>
      <w:numFmt w:val="bullet"/>
      <w:lvlText w:val=""/>
      <w:lvlJc w:val="left"/>
      <w:pPr>
        <w:ind w:left="960" w:hanging="360"/>
      </w:pPr>
      <w:rPr>
        <w:rFonts w:ascii="Symbol" w:hAnsi="Symbol" w:hint="default"/>
      </w:rPr>
    </w:lvl>
  </w:abstractNum>
  <w:abstractNum w:abstractNumId="28">
    <w:nsid w:val="58765686"/>
    <w:multiLevelType w:val="singleLevel"/>
    <w:tmpl w:val="58765686"/>
    <w:lvl w:ilvl="0">
      <w:start w:val="1"/>
      <w:numFmt w:val="bullet"/>
      <w:lvlText w:val=""/>
      <w:lvlJc w:val="left"/>
      <w:pPr>
        <w:ind w:left="960" w:hanging="360"/>
      </w:pPr>
      <w:rPr>
        <w:rFonts w:ascii="Symbol" w:hAnsi="Symbol" w:hint="default"/>
      </w:rPr>
    </w:lvl>
  </w:abstractNum>
  <w:abstractNum w:abstractNumId="29">
    <w:nsid w:val="59ADCABA"/>
    <w:multiLevelType w:val="singleLevel"/>
    <w:tmpl w:val="59ADCABA"/>
    <w:lvl w:ilvl="0">
      <w:start w:val="1"/>
      <w:numFmt w:val="bullet"/>
      <w:lvlText w:val=""/>
      <w:lvlJc w:val="left"/>
      <w:pPr>
        <w:ind w:left="960" w:hanging="360"/>
      </w:pPr>
      <w:rPr>
        <w:rFonts w:ascii="Symbol" w:hAnsi="Symbol" w:hint="default"/>
      </w:rPr>
    </w:lvl>
  </w:abstractNum>
  <w:abstractNum w:abstractNumId="30">
    <w:nsid w:val="5A241D34"/>
    <w:multiLevelType w:val="singleLevel"/>
    <w:tmpl w:val="5A241D34"/>
    <w:lvl w:ilvl="0">
      <w:start w:val="1"/>
      <w:numFmt w:val="bullet"/>
      <w:lvlText w:val=""/>
      <w:lvlJc w:val="left"/>
      <w:pPr>
        <w:ind w:left="960" w:hanging="360"/>
      </w:pPr>
      <w:rPr>
        <w:rFonts w:ascii="Symbol" w:hAnsi="Symbol" w:hint="default"/>
      </w:rPr>
    </w:lvl>
  </w:abstractNum>
  <w:abstractNum w:abstractNumId="31">
    <w:nsid w:val="60382F6E"/>
    <w:multiLevelType w:val="singleLevel"/>
    <w:tmpl w:val="60382F6E"/>
    <w:lvl w:ilvl="0">
      <w:start w:val="1"/>
      <w:numFmt w:val="bullet"/>
      <w:lvlText w:val=""/>
      <w:lvlJc w:val="left"/>
      <w:pPr>
        <w:ind w:left="960" w:hanging="360"/>
      </w:pPr>
      <w:rPr>
        <w:rFonts w:ascii="Symbol" w:hAnsi="Symbol" w:hint="default"/>
      </w:rPr>
    </w:lvl>
  </w:abstractNum>
  <w:abstractNum w:abstractNumId="32">
    <w:nsid w:val="629F7852"/>
    <w:multiLevelType w:val="singleLevel"/>
    <w:tmpl w:val="629F7852"/>
    <w:lvl w:ilvl="0">
      <w:start w:val="1"/>
      <w:numFmt w:val="bullet"/>
      <w:lvlText w:val=""/>
      <w:lvlJc w:val="left"/>
      <w:pPr>
        <w:ind w:left="960" w:hanging="360"/>
      </w:pPr>
      <w:rPr>
        <w:rFonts w:ascii="Symbol" w:hAnsi="Symbol" w:hint="default"/>
      </w:rPr>
    </w:lvl>
  </w:abstractNum>
  <w:abstractNum w:abstractNumId="33">
    <w:nsid w:val="72183CF9"/>
    <w:multiLevelType w:val="singleLevel"/>
    <w:tmpl w:val="72183CF9"/>
    <w:lvl w:ilvl="0">
      <w:start w:val="1"/>
      <w:numFmt w:val="bullet"/>
      <w:lvlText w:val=""/>
      <w:lvlJc w:val="left"/>
      <w:pPr>
        <w:ind w:left="960" w:hanging="360"/>
      </w:pPr>
      <w:rPr>
        <w:rFonts w:ascii="Symbol" w:hAnsi="Symbol" w:hint="default"/>
      </w:rPr>
    </w:lvl>
  </w:abstractNum>
  <w:abstractNum w:abstractNumId="34">
    <w:nsid w:val="77ECEA79"/>
    <w:multiLevelType w:val="singleLevel"/>
    <w:tmpl w:val="77ECEA79"/>
    <w:lvl w:ilvl="0">
      <w:start w:val="1"/>
      <w:numFmt w:val="bullet"/>
      <w:lvlText w:val=""/>
      <w:lvlJc w:val="left"/>
      <w:pPr>
        <w:ind w:left="960" w:hanging="360"/>
      </w:pPr>
      <w:rPr>
        <w:rFonts w:ascii="Symbol" w:hAnsi="Symbol" w:hint="default"/>
      </w:rPr>
    </w:lvl>
  </w:abstractNum>
  <w:abstractNum w:abstractNumId="35">
    <w:nsid w:val="7C246926"/>
    <w:multiLevelType w:val="singleLevel"/>
    <w:tmpl w:val="7C246926"/>
    <w:lvl w:ilvl="0">
      <w:start w:val="1"/>
      <w:numFmt w:val="bullet"/>
      <w:lvlText w:val=""/>
      <w:lvlJc w:val="left"/>
      <w:pPr>
        <w:ind w:left="960" w:hanging="360"/>
      </w:pPr>
      <w:rPr>
        <w:rFonts w:ascii="Symbol" w:hAnsi="Symbol" w:hint="default"/>
      </w:rPr>
    </w:lvl>
  </w:abstractNum>
  <w:abstractNum w:abstractNumId="36">
    <w:nsid w:val="7DEC2089"/>
    <w:multiLevelType w:val="singleLevel"/>
    <w:tmpl w:val="7DEC2089"/>
    <w:lvl w:ilvl="0">
      <w:start w:val="1"/>
      <w:numFmt w:val="bullet"/>
      <w:lvlText w:val=""/>
      <w:lvlJc w:val="left"/>
      <w:pPr>
        <w:ind w:left="960" w:hanging="360"/>
      </w:pPr>
      <w:rPr>
        <w:rFonts w:ascii="Symbol" w:hAnsi="Symbol" w:hint="default"/>
      </w:rPr>
    </w:lvl>
  </w:abstractNum>
  <w:num w:numId="1">
    <w:abstractNumId w:val="15"/>
  </w:num>
  <w:num w:numId="2">
    <w:abstractNumId w:val="10"/>
  </w:num>
  <w:num w:numId="3">
    <w:abstractNumId w:val="29"/>
  </w:num>
  <w:num w:numId="4">
    <w:abstractNumId w:val="8"/>
  </w:num>
  <w:num w:numId="5">
    <w:abstractNumId w:val="6"/>
  </w:num>
  <w:num w:numId="6">
    <w:abstractNumId w:val="17"/>
  </w:num>
  <w:num w:numId="7">
    <w:abstractNumId w:val="21"/>
  </w:num>
  <w:num w:numId="8">
    <w:abstractNumId w:val="33"/>
  </w:num>
  <w:num w:numId="9">
    <w:abstractNumId w:val="16"/>
  </w:num>
  <w:num w:numId="10">
    <w:abstractNumId w:val="2"/>
  </w:num>
  <w:num w:numId="11">
    <w:abstractNumId w:val="22"/>
  </w:num>
  <w:num w:numId="12">
    <w:abstractNumId w:val="30"/>
  </w:num>
  <w:num w:numId="13">
    <w:abstractNumId w:val="9"/>
  </w:num>
  <w:num w:numId="14">
    <w:abstractNumId w:val="26"/>
  </w:num>
  <w:num w:numId="15">
    <w:abstractNumId w:val="13"/>
  </w:num>
  <w:num w:numId="16">
    <w:abstractNumId w:val="20"/>
  </w:num>
  <w:num w:numId="17">
    <w:abstractNumId w:val="12"/>
  </w:num>
  <w:num w:numId="18">
    <w:abstractNumId w:val="11"/>
  </w:num>
  <w:num w:numId="19">
    <w:abstractNumId w:val="4"/>
  </w:num>
  <w:num w:numId="20">
    <w:abstractNumId w:val="25"/>
  </w:num>
  <w:num w:numId="21">
    <w:abstractNumId w:val="31"/>
  </w:num>
  <w:num w:numId="22">
    <w:abstractNumId w:val="18"/>
  </w:num>
  <w:num w:numId="23">
    <w:abstractNumId w:val="24"/>
  </w:num>
  <w:num w:numId="24">
    <w:abstractNumId w:val="5"/>
  </w:num>
  <w:num w:numId="25">
    <w:abstractNumId w:val="35"/>
  </w:num>
  <w:num w:numId="26">
    <w:abstractNumId w:val="34"/>
  </w:num>
  <w:num w:numId="27">
    <w:abstractNumId w:val="7"/>
  </w:num>
  <w:num w:numId="28">
    <w:abstractNumId w:val="32"/>
  </w:num>
  <w:num w:numId="29">
    <w:abstractNumId w:val="3"/>
  </w:num>
  <w:num w:numId="30">
    <w:abstractNumId w:val="23"/>
  </w:num>
  <w:num w:numId="31">
    <w:abstractNumId w:val="1"/>
  </w:num>
  <w:num w:numId="32">
    <w:abstractNumId w:val="28"/>
  </w:num>
  <w:num w:numId="33">
    <w:abstractNumId w:val="36"/>
  </w:num>
  <w:num w:numId="34">
    <w:abstractNumId w:val="0"/>
  </w:num>
  <w:num w:numId="35">
    <w:abstractNumId w:val="19"/>
  </w:num>
  <w:num w:numId="36">
    <w:abstractNumId w:val="27"/>
  </w:num>
  <w:num w:numId="3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defaultTabStop w:val="708"/>
  <w:characterSpacingControl w:val="doNotCompress"/>
  <w:footnotePr>
    <w:footnote w:id="-1"/>
    <w:footnote w:id="0"/>
  </w:footnotePr>
  <w:endnotePr>
    <w:endnote w:id="-1"/>
    <w:endnote w:id="0"/>
  </w:endnotePr>
  <w:compat/>
  <w:rsids>
    <w:rsidRoot w:val="006A4DD2"/>
    <w:rsid w:val="006A4DD2"/>
    <w:rsid w:val="008C53F1"/>
    <w:rsid w:val="00F16002"/>
    <w:rsid w:val="460E47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Emphasis" w:semiHidden="0" w:uiPriority="20" w:unhideWhenUsed="0" w:qFormat="1"/>
    <w:lsdException w:name="Normal Table"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DD2"/>
    <w:pPr>
      <w:spacing w:after="200" w:line="276" w:lineRule="auto"/>
    </w:pPr>
    <w:rPr>
      <w:sz w:val="22"/>
      <w:szCs w:val="22"/>
      <w:lang w:val="en-US" w:eastAsia="en-US"/>
    </w:rPr>
  </w:style>
  <w:style w:type="paragraph" w:styleId="1">
    <w:name w:val="heading 1"/>
    <w:basedOn w:val="a"/>
    <w:next w:val="a"/>
    <w:link w:val="10"/>
    <w:uiPriority w:val="9"/>
    <w:qFormat/>
    <w:rsid w:val="006A4D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A4DD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A4DD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A4DD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6A4DD2"/>
    <w:rPr>
      <w:i/>
      <w:iCs/>
    </w:rPr>
  </w:style>
  <w:style w:type="character" w:styleId="a4">
    <w:name w:val="Hyperlink"/>
    <w:basedOn w:val="a0"/>
    <w:uiPriority w:val="99"/>
    <w:unhideWhenUsed/>
    <w:qFormat/>
    <w:rsid w:val="006A4DD2"/>
    <w:rPr>
      <w:color w:val="0000FF" w:themeColor="hyperlink"/>
      <w:u w:val="single"/>
    </w:rPr>
  </w:style>
  <w:style w:type="paragraph" w:styleId="a5">
    <w:name w:val="Normal Indent"/>
    <w:basedOn w:val="a"/>
    <w:uiPriority w:val="99"/>
    <w:unhideWhenUsed/>
    <w:qFormat/>
    <w:rsid w:val="006A4DD2"/>
    <w:pPr>
      <w:ind w:left="720"/>
    </w:pPr>
  </w:style>
  <w:style w:type="paragraph" w:styleId="a6">
    <w:name w:val="caption"/>
    <w:basedOn w:val="a"/>
    <w:next w:val="a"/>
    <w:uiPriority w:val="35"/>
    <w:semiHidden/>
    <w:unhideWhenUsed/>
    <w:qFormat/>
    <w:rsid w:val="006A4DD2"/>
    <w:pPr>
      <w:spacing w:line="240" w:lineRule="auto"/>
    </w:pPr>
    <w:rPr>
      <w:b/>
      <w:bCs/>
      <w:color w:val="4F81BD" w:themeColor="accent1"/>
      <w:sz w:val="18"/>
      <w:szCs w:val="18"/>
    </w:rPr>
  </w:style>
  <w:style w:type="paragraph" w:styleId="a7">
    <w:name w:val="header"/>
    <w:basedOn w:val="a"/>
    <w:link w:val="a8"/>
    <w:uiPriority w:val="99"/>
    <w:unhideWhenUsed/>
    <w:qFormat/>
    <w:rsid w:val="006A4DD2"/>
    <w:pPr>
      <w:tabs>
        <w:tab w:val="center" w:pos="4680"/>
        <w:tab w:val="right" w:pos="9360"/>
      </w:tabs>
    </w:pPr>
  </w:style>
  <w:style w:type="paragraph" w:styleId="a9">
    <w:name w:val="Title"/>
    <w:basedOn w:val="a"/>
    <w:next w:val="a"/>
    <w:link w:val="aa"/>
    <w:uiPriority w:val="10"/>
    <w:qFormat/>
    <w:rsid w:val="006A4DD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rsid w:val="006A4DD2"/>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rsid w:val="006A4DD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Верхний колонтитул Знак"/>
    <w:basedOn w:val="a0"/>
    <w:link w:val="a7"/>
    <w:uiPriority w:val="99"/>
    <w:qFormat/>
    <w:rsid w:val="006A4DD2"/>
  </w:style>
  <w:style w:type="character" w:customStyle="1" w:styleId="10">
    <w:name w:val="Заголовок 1 Знак"/>
    <w:basedOn w:val="a0"/>
    <w:link w:val="1"/>
    <w:uiPriority w:val="9"/>
    <w:rsid w:val="006A4DD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sid w:val="006A4DD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6A4DD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6A4DD2"/>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sid w:val="006A4DD2"/>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qFormat/>
    <w:rsid w:val="006A4DD2"/>
    <w:rPr>
      <w:rFonts w:asciiTheme="majorHAnsi" w:eastAsiaTheme="majorEastAsia" w:hAnsiTheme="majorHAnsi" w:cstheme="majorBidi"/>
      <w:color w:val="17365D" w:themeColor="text2" w:themeShade="BF"/>
      <w:spacing w:val="5"/>
      <w:kern w:val="28"/>
      <w:sz w:val="52"/>
      <w:szCs w:val="52"/>
    </w:rPr>
  </w:style>
  <w:style w:type="paragraph" w:styleId="ae">
    <w:name w:val="Balloon Text"/>
    <w:basedOn w:val="a"/>
    <w:link w:val="af"/>
    <w:uiPriority w:val="99"/>
    <w:semiHidden/>
    <w:unhideWhenUsed/>
    <w:rsid w:val="008C53F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C53F1"/>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bc4dc98" TargetMode="External"/><Relationship Id="rId299" Type="http://schemas.openxmlformats.org/officeDocument/2006/relationships/hyperlink" Target="https://m.edsoo.ru/f29fe36e" TargetMode="External"/><Relationship Id="rId303" Type="http://schemas.openxmlformats.org/officeDocument/2006/relationships/hyperlink" Target="https://m.edsoo.ru/f2a08b2a" TargetMode="External"/><Relationship Id="rId21" Type="http://schemas.openxmlformats.org/officeDocument/2006/relationships/hyperlink" Target="https://m.edsoo.ru/7f411a40" TargetMode="External"/><Relationship Id="rId42" Type="http://schemas.openxmlformats.org/officeDocument/2006/relationships/hyperlink" Target="https://m.edsoo.ru/7f412cec" TargetMode="External"/><Relationship Id="rId63" Type="http://schemas.openxmlformats.org/officeDocument/2006/relationships/hyperlink" Target="https://m.edsoo.ru/8bc4a7dc" TargetMode="External"/><Relationship Id="rId84" Type="http://schemas.openxmlformats.org/officeDocument/2006/relationships/hyperlink" Target="https://m.edsoo.ru/8bc4af70" TargetMode="External"/><Relationship Id="rId138" Type="http://schemas.openxmlformats.org/officeDocument/2006/relationships/hyperlink" Target="https://m.edsoo.ru/8bc524d2" TargetMode="External"/><Relationship Id="rId159" Type="http://schemas.openxmlformats.org/officeDocument/2006/relationships/hyperlink" Target="https://m.edsoo.ru/8bc544a8" TargetMode="External"/><Relationship Id="rId170" Type="http://schemas.openxmlformats.org/officeDocument/2006/relationships/hyperlink" Target="https://m.edsoo.ru/f29f3db0" TargetMode="External"/><Relationship Id="rId191" Type="http://schemas.openxmlformats.org/officeDocument/2006/relationships/hyperlink" Target="https://m.edsoo.ru/f29f5afc" TargetMode="External"/><Relationship Id="rId205" Type="http://schemas.openxmlformats.org/officeDocument/2006/relationships/hyperlink" Target="https://m.edsoo.ru/f29f6e34" TargetMode="External"/><Relationship Id="rId226" Type="http://schemas.openxmlformats.org/officeDocument/2006/relationships/hyperlink" Target="https://m.edsoo.ru/f2a0a4b6" TargetMode="External"/><Relationship Id="rId247" Type="http://schemas.openxmlformats.org/officeDocument/2006/relationships/hyperlink" Target="https://m.edsoo.ru/f29fa7a0" TargetMode="External"/><Relationship Id="rId107" Type="http://schemas.openxmlformats.org/officeDocument/2006/relationships/hyperlink" Target="https://m.edsoo.ru/8bc4eb98" TargetMode="External"/><Relationship Id="rId268" Type="http://schemas.openxmlformats.org/officeDocument/2006/relationships/hyperlink" Target="https://m.edsoo.ru/f29fb682" TargetMode="External"/><Relationship Id="rId289" Type="http://schemas.openxmlformats.org/officeDocument/2006/relationships/hyperlink" Target="https://m.edsoo.ru/f29fecba" TargetMode="External"/><Relationship Id="rId11" Type="http://schemas.openxmlformats.org/officeDocument/2006/relationships/hyperlink" Target="https://resh.edu.ru/subject/32/1/" TargetMode="External"/><Relationship Id="rId32" Type="http://schemas.openxmlformats.org/officeDocument/2006/relationships/hyperlink" Target="https://m.edsoo.ru/7f412cec" TargetMode="External"/><Relationship Id="rId53" Type="http://schemas.openxmlformats.org/officeDocument/2006/relationships/hyperlink" Target="https://m.edsoo.ru/8bc47c76" TargetMode="External"/><Relationship Id="rId74" Type="http://schemas.openxmlformats.org/officeDocument/2006/relationships/hyperlink" Target="https://m.edsoo.ru/8bc4b10a" TargetMode="External"/><Relationship Id="rId128" Type="http://schemas.openxmlformats.org/officeDocument/2006/relationships/hyperlink" Target="https://m.edsoo.ru/8bc5072c" TargetMode="External"/><Relationship Id="rId149" Type="http://schemas.openxmlformats.org/officeDocument/2006/relationships/hyperlink" Target="https://m.edsoo.ru/8bc52fd6" TargetMode="External"/><Relationship Id="rId314" Type="http://schemas.openxmlformats.org/officeDocument/2006/relationships/hyperlink" Target="https://m.edsoo.ru/f2a0aa06" TargetMode="External"/><Relationship Id="rId5" Type="http://schemas.openxmlformats.org/officeDocument/2006/relationships/footnotes" Target="footnotes.xml"/><Relationship Id="rId95" Type="http://schemas.openxmlformats.org/officeDocument/2006/relationships/hyperlink" Target="https://m.edsoo.ru/8bc4c80c" TargetMode="External"/><Relationship Id="rId160" Type="http://schemas.openxmlformats.org/officeDocument/2006/relationships/hyperlink" Target="https://m.edsoo.ru/f29f3630" TargetMode="External"/><Relationship Id="rId181" Type="http://schemas.openxmlformats.org/officeDocument/2006/relationships/hyperlink" Target="https://m.edsoo.ru/f29f430a" TargetMode="External"/><Relationship Id="rId216" Type="http://schemas.openxmlformats.org/officeDocument/2006/relationships/hyperlink" Target="https://m.edsoo.ru/f29f7e42" TargetMode="External"/><Relationship Id="rId237" Type="http://schemas.openxmlformats.org/officeDocument/2006/relationships/hyperlink" Target="https://m.edsoo.ru/f29f9ee0" TargetMode="External"/><Relationship Id="rId258" Type="http://schemas.openxmlformats.org/officeDocument/2006/relationships/hyperlink" Target="https://m.edsoo.ru/f29fded2" TargetMode="External"/><Relationship Id="rId279" Type="http://schemas.openxmlformats.org/officeDocument/2006/relationships/hyperlink" Target="https://m.edsoo.ru/f29fce92" TargetMode="External"/><Relationship Id="rId22" Type="http://schemas.openxmlformats.org/officeDocument/2006/relationships/hyperlink" Target="https://m.edsoo.ru/7f411a40" TargetMode="External"/><Relationship Id="rId43" Type="http://schemas.openxmlformats.org/officeDocument/2006/relationships/hyperlink" Target="https://m.edsoo.ru/7f412cec" TargetMode="External"/><Relationship Id="rId64" Type="http://schemas.openxmlformats.org/officeDocument/2006/relationships/hyperlink" Target="https://m.edsoo.ru/8bc4861c" TargetMode="External"/><Relationship Id="rId118" Type="http://schemas.openxmlformats.org/officeDocument/2006/relationships/hyperlink" Target="https://m.edsoo.ru/8bc4f1c4" TargetMode="External"/><Relationship Id="rId139" Type="http://schemas.openxmlformats.org/officeDocument/2006/relationships/hyperlink" Target="https://m.edsoo.ru/8bc50e34" TargetMode="External"/><Relationship Id="rId290" Type="http://schemas.openxmlformats.org/officeDocument/2006/relationships/hyperlink" Target="https://m.edsoo.ru/f2a0a6f0" TargetMode="External"/><Relationship Id="rId304" Type="http://schemas.openxmlformats.org/officeDocument/2006/relationships/hyperlink" Target="https://m.edsoo.ru/f2a097d2" TargetMode="External"/><Relationship Id="rId85" Type="http://schemas.openxmlformats.org/officeDocument/2006/relationships/hyperlink" Target="https://m.edsoo.ru/f29f5142" TargetMode="External"/><Relationship Id="rId150" Type="http://schemas.openxmlformats.org/officeDocument/2006/relationships/hyperlink" Target="https://m.edsoo.ru/8bc53242" TargetMode="External"/><Relationship Id="rId171" Type="http://schemas.openxmlformats.org/officeDocument/2006/relationships/hyperlink" Target="https://m.edsoo.ru/f29f3a5e" TargetMode="External"/><Relationship Id="rId192" Type="http://schemas.openxmlformats.org/officeDocument/2006/relationships/hyperlink" Target="https://m.edsoo.ru/f29f56ec" TargetMode="External"/><Relationship Id="rId206" Type="http://schemas.openxmlformats.org/officeDocument/2006/relationships/hyperlink" Target="https://m.edsoo.ru/f29f6f38" TargetMode="External"/><Relationship Id="rId227" Type="http://schemas.openxmlformats.org/officeDocument/2006/relationships/hyperlink" Target="https://m.edsoo.ru/f2a09dd6" TargetMode="External"/><Relationship Id="rId248" Type="http://schemas.openxmlformats.org/officeDocument/2006/relationships/hyperlink" Target="https://m.edsoo.ru/f29fa8ae" TargetMode="External"/><Relationship Id="rId269" Type="http://schemas.openxmlformats.org/officeDocument/2006/relationships/hyperlink" Target="https://m.edsoo.ru/f29fb8f8" TargetMode="External"/><Relationship Id="rId12" Type="http://schemas.openxmlformats.org/officeDocument/2006/relationships/hyperlink" Target="https://resh.edu.ru/subject/32/1/" TargetMode="External"/><Relationship Id="rId33" Type="http://schemas.openxmlformats.org/officeDocument/2006/relationships/hyperlink" Target="https://m.edsoo.ru/7f412cec" TargetMode="External"/><Relationship Id="rId108" Type="http://schemas.openxmlformats.org/officeDocument/2006/relationships/hyperlink" Target="https://m.edsoo.ru/8bc4e576" TargetMode="External"/><Relationship Id="rId129" Type="http://schemas.openxmlformats.org/officeDocument/2006/relationships/hyperlink" Target="https://m.edsoo.ru/8bc50876" TargetMode="External"/><Relationship Id="rId280" Type="http://schemas.openxmlformats.org/officeDocument/2006/relationships/hyperlink" Target="https://m.edsoo.ru/f29fcd02" TargetMode="External"/><Relationship Id="rId315" Type="http://schemas.openxmlformats.org/officeDocument/2006/relationships/hyperlink" Target="https://m.edsoo.ru/f2a0c234" TargetMode="External"/><Relationship Id="rId54" Type="http://schemas.openxmlformats.org/officeDocument/2006/relationships/hyperlink" Target="https://m.edsoo.ru/8bc47d84" TargetMode="External"/><Relationship Id="rId75" Type="http://schemas.openxmlformats.org/officeDocument/2006/relationships/hyperlink" Target="https://m.edsoo.ru/8bc4bb46" TargetMode="External"/><Relationship Id="rId96" Type="http://schemas.openxmlformats.org/officeDocument/2006/relationships/hyperlink" Target="https://m.edsoo.ru/8bc4c938" TargetMode="External"/><Relationship Id="rId140" Type="http://schemas.openxmlformats.org/officeDocument/2006/relationships/hyperlink" Target="https://m.edsoo.ru/8bc50f6a" TargetMode="External"/><Relationship Id="rId161" Type="http://schemas.openxmlformats.org/officeDocument/2006/relationships/hyperlink" Target="https://m.edsoo.ru/8bc51c12" TargetMode="External"/><Relationship Id="rId182" Type="http://schemas.openxmlformats.org/officeDocument/2006/relationships/hyperlink" Target="https://m.edsoo.ru/f29f4666" TargetMode="External"/><Relationship Id="rId217" Type="http://schemas.openxmlformats.org/officeDocument/2006/relationships/hyperlink" Target="https://m.edsoo.ru/f29f890a" TargetMode="External"/><Relationship Id="rId6" Type="http://schemas.openxmlformats.org/officeDocument/2006/relationships/endnotes" Target="endnotes.xml"/><Relationship Id="rId238" Type="http://schemas.openxmlformats.org/officeDocument/2006/relationships/hyperlink" Target="https://m.edsoo.ru/f29f9b34" TargetMode="External"/><Relationship Id="rId259" Type="http://schemas.openxmlformats.org/officeDocument/2006/relationships/hyperlink" Target="https://m.edsoo.ru/f29fdff4" TargetMode="External"/><Relationship Id="rId23" Type="http://schemas.openxmlformats.org/officeDocument/2006/relationships/hyperlink" Target="https://m.edsoo.ru/7f411a40" TargetMode="External"/><Relationship Id="rId119" Type="http://schemas.openxmlformats.org/officeDocument/2006/relationships/hyperlink" Target="https://m.edsoo.ru/8bc4f548" TargetMode="External"/><Relationship Id="rId270" Type="http://schemas.openxmlformats.org/officeDocument/2006/relationships/hyperlink" Target="https://m.edsoo.ru/f2a0a5e2" TargetMode="External"/><Relationship Id="rId291" Type="http://schemas.openxmlformats.org/officeDocument/2006/relationships/hyperlink" Target="https://m.edsoo.ru/f2a0afd8" TargetMode="External"/><Relationship Id="rId305" Type="http://schemas.openxmlformats.org/officeDocument/2006/relationships/hyperlink" Target="https://m.edsoo.ru/f2a08986" TargetMode="External"/><Relationship Id="rId44" Type="http://schemas.openxmlformats.org/officeDocument/2006/relationships/hyperlink" Target="https://m.edsoo.ru/7f412cec" TargetMode="External"/><Relationship Id="rId65" Type="http://schemas.openxmlformats.org/officeDocument/2006/relationships/hyperlink" Target="https://m.edsoo.ru/8bc4a8fe" TargetMode="External"/><Relationship Id="rId86" Type="http://schemas.openxmlformats.org/officeDocument/2006/relationships/hyperlink" Target="https://m.edsoo.ru/f29f4fda" TargetMode="External"/><Relationship Id="rId130" Type="http://schemas.openxmlformats.org/officeDocument/2006/relationships/hyperlink" Target="https://m.edsoo.ru/8bc50984" TargetMode="External"/><Relationship Id="rId151" Type="http://schemas.openxmlformats.org/officeDocument/2006/relationships/hyperlink" Target="https://m.edsoo.ru/8bc53364" TargetMode="External"/><Relationship Id="rId172" Type="http://schemas.openxmlformats.org/officeDocument/2006/relationships/hyperlink" Target="https://m.edsoo.ru/f29f3b80" TargetMode="External"/><Relationship Id="rId193" Type="http://schemas.openxmlformats.org/officeDocument/2006/relationships/hyperlink" Target="https://m.edsoo.ru/f29f5e94" TargetMode="External"/><Relationship Id="rId207" Type="http://schemas.openxmlformats.org/officeDocument/2006/relationships/hyperlink" Target="https://m.edsoo.ru/f2a09c64" TargetMode="External"/><Relationship Id="rId228" Type="http://schemas.openxmlformats.org/officeDocument/2006/relationships/hyperlink" Target="https://m.edsoo.ru/f2a0a7f4" TargetMode="External"/><Relationship Id="rId249" Type="http://schemas.openxmlformats.org/officeDocument/2006/relationships/hyperlink" Target="https://m.edsoo.ru/f2a0ba28" TargetMode="External"/><Relationship Id="rId13" Type="http://schemas.openxmlformats.org/officeDocument/2006/relationships/hyperlink" Target="https://resh.edu.ru/subject/32/1/" TargetMode="External"/><Relationship Id="rId109" Type="http://schemas.openxmlformats.org/officeDocument/2006/relationships/hyperlink" Target="https://m.edsoo.ru/8bc4e972" TargetMode="External"/><Relationship Id="rId260" Type="http://schemas.openxmlformats.org/officeDocument/2006/relationships/hyperlink" Target="https://m.edsoo.ru/f29fe12a" TargetMode="External"/><Relationship Id="rId281" Type="http://schemas.openxmlformats.org/officeDocument/2006/relationships/hyperlink" Target="https://m.edsoo.ru/f29fc1b8" TargetMode="External"/><Relationship Id="rId316" Type="http://schemas.openxmlformats.org/officeDocument/2006/relationships/hyperlink" Target="https://m.edsoo.ru/f2a0c11c" TargetMode="External"/><Relationship Id="rId34" Type="http://schemas.openxmlformats.org/officeDocument/2006/relationships/hyperlink" Target="https://m.edsoo.ru/7f412cec" TargetMode="External"/><Relationship Id="rId55" Type="http://schemas.openxmlformats.org/officeDocument/2006/relationships/hyperlink" Target="https://m.edsoo.ru/8bc47e88" TargetMode="External"/><Relationship Id="rId76" Type="http://schemas.openxmlformats.org/officeDocument/2006/relationships/hyperlink" Target="https://m.edsoo.ru/8bc4b27c" TargetMode="External"/><Relationship Id="rId97" Type="http://schemas.openxmlformats.org/officeDocument/2006/relationships/hyperlink" Target="https://m.edsoo.ru/8bc4cb68" TargetMode="External"/><Relationship Id="rId120" Type="http://schemas.openxmlformats.org/officeDocument/2006/relationships/hyperlink" Target="https://m.edsoo.ru/8bc4f69c" TargetMode="External"/><Relationship Id="rId141" Type="http://schemas.openxmlformats.org/officeDocument/2006/relationships/hyperlink" Target="https://m.edsoo.ru/8bc51096" TargetMode="External"/><Relationship Id="rId7" Type="http://schemas.openxmlformats.org/officeDocument/2006/relationships/image" Target="media/image1.jpeg"/><Relationship Id="rId162" Type="http://schemas.openxmlformats.org/officeDocument/2006/relationships/hyperlink" Target="https://m.edsoo.ru/8bc51e24" TargetMode="External"/><Relationship Id="rId183" Type="http://schemas.openxmlformats.org/officeDocument/2006/relationships/hyperlink" Target="https://m.edsoo.ru/f29f5282" TargetMode="External"/><Relationship Id="rId218" Type="http://schemas.openxmlformats.org/officeDocument/2006/relationships/hyperlink" Target="https://m.edsoo.ru/f29f8478" TargetMode="External"/><Relationship Id="rId239" Type="http://schemas.openxmlformats.org/officeDocument/2006/relationships/hyperlink" Target="https://m.edsoo.ru/f29fa002" TargetMode="External"/><Relationship Id="rId250" Type="http://schemas.openxmlformats.org/officeDocument/2006/relationships/hyperlink" Target="https://m.edsoo.ru/f29fad7c" TargetMode="External"/><Relationship Id="rId271" Type="http://schemas.openxmlformats.org/officeDocument/2006/relationships/hyperlink" Target="https://m.edsoo.ru/f2a0a36c" TargetMode="External"/><Relationship Id="rId292" Type="http://schemas.openxmlformats.org/officeDocument/2006/relationships/hyperlink" Target="https://m.edsoo.ru/f2a0b7ee" TargetMode="External"/><Relationship Id="rId306" Type="http://schemas.openxmlformats.org/officeDocument/2006/relationships/hyperlink" Target="https://m.edsoo.ru/f2a08cb0" TargetMode="External"/><Relationship Id="rId24" Type="http://schemas.openxmlformats.org/officeDocument/2006/relationships/hyperlink" Target="https://m.edsoo.ru/7f411a40" TargetMode="External"/><Relationship Id="rId45" Type="http://schemas.openxmlformats.org/officeDocument/2006/relationships/hyperlink" Target="https://m.edsoo.ru/7f412cec" TargetMode="External"/><Relationship Id="rId66" Type="http://schemas.openxmlformats.org/officeDocument/2006/relationships/hyperlink" Target="https://m.edsoo.ru/8bc4875c" TargetMode="External"/><Relationship Id="rId87" Type="http://schemas.openxmlformats.org/officeDocument/2006/relationships/hyperlink" Target="https://m.edsoo.ru/8bc4cd98" TargetMode="External"/><Relationship Id="rId110" Type="http://schemas.openxmlformats.org/officeDocument/2006/relationships/hyperlink" Target="https://m.edsoo.ru/8bc4e45e" TargetMode="External"/><Relationship Id="rId131" Type="http://schemas.openxmlformats.org/officeDocument/2006/relationships/hyperlink" Target="https://m.edsoo.ru/8bc50aa6" TargetMode="External"/><Relationship Id="rId152" Type="http://schemas.openxmlformats.org/officeDocument/2006/relationships/hyperlink" Target="https://m.edsoo.ru/8bc5347c" TargetMode="External"/><Relationship Id="rId173" Type="http://schemas.openxmlformats.org/officeDocument/2006/relationships/hyperlink" Target="https://m.edsoo.ru/f29f3928" TargetMode="External"/><Relationship Id="rId194" Type="http://schemas.openxmlformats.org/officeDocument/2006/relationships/hyperlink" Target="https://m.edsoo.ru/f29f62e0" TargetMode="External"/><Relationship Id="rId208" Type="http://schemas.openxmlformats.org/officeDocument/2006/relationships/hyperlink" Target="https://m.edsoo.ru/f29f7956" TargetMode="External"/><Relationship Id="rId229" Type="http://schemas.openxmlformats.org/officeDocument/2006/relationships/hyperlink" Target="https://m.edsoo.ru/f29f9558" TargetMode="External"/><Relationship Id="rId19" Type="http://schemas.openxmlformats.org/officeDocument/2006/relationships/hyperlink" Target="https://m.edsoo.ru/7f411a40" TargetMode="External"/><Relationship Id="rId224" Type="http://schemas.openxmlformats.org/officeDocument/2006/relationships/hyperlink" Target="https://m.edsoo.ru/f29f7a78" TargetMode="External"/><Relationship Id="rId240" Type="http://schemas.openxmlformats.org/officeDocument/2006/relationships/hyperlink" Target="https://m.edsoo.ru/f29fa11a" TargetMode="External"/><Relationship Id="rId245" Type="http://schemas.openxmlformats.org/officeDocument/2006/relationships/hyperlink" Target="https://m.edsoo.ru/f29fab56" TargetMode="External"/><Relationship Id="rId261" Type="http://schemas.openxmlformats.org/officeDocument/2006/relationships/hyperlink" Target="https://m.edsoo.ru/f2a0b6a4" TargetMode="External"/><Relationship Id="rId266" Type="http://schemas.openxmlformats.org/officeDocument/2006/relationships/hyperlink" Target="https://m.edsoo.ru/f29fb556" TargetMode="External"/><Relationship Id="rId287" Type="http://schemas.openxmlformats.org/officeDocument/2006/relationships/hyperlink" Target="https://m.edsoo.ru/f29fe9ea" TargetMode="External"/><Relationship Id="rId14" Type="http://schemas.openxmlformats.org/officeDocument/2006/relationships/hyperlink" Target="https://resh.edu.ru/subject/32/1/" TargetMode="External"/><Relationship Id="rId30" Type="http://schemas.openxmlformats.org/officeDocument/2006/relationships/hyperlink" Target="https://m.edsoo.ru/7f411a40" TargetMode="External"/><Relationship Id="rId35" Type="http://schemas.openxmlformats.org/officeDocument/2006/relationships/hyperlink" Target="https://m.edsoo.ru/7f412cec" TargetMode="External"/><Relationship Id="rId56" Type="http://schemas.openxmlformats.org/officeDocument/2006/relationships/hyperlink" Target="https://m.edsoo.ru/8bc483ec" TargetMode="External"/><Relationship Id="rId77" Type="http://schemas.openxmlformats.org/officeDocument/2006/relationships/hyperlink" Target="https://m.edsoo.ru/8bc4bfb0" TargetMode="External"/><Relationship Id="rId100" Type="http://schemas.openxmlformats.org/officeDocument/2006/relationships/hyperlink" Target="https://m.edsoo.ru/8bc4d43c" TargetMode="External"/><Relationship Id="rId105" Type="http://schemas.openxmlformats.org/officeDocument/2006/relationships/hyperlink" Target="https://m.edsoo.ru/8bc4ea8a" TargetMode="External"/><Relationship Id="rId126" Type="http://schemas.openxmlformats.org/officeDocument/2006/relationships/hyperlink" Target="https://m.edsoo.ru/8bc50358" TargetMode="External"/><Relationship Id="rId147" Type="http://schemas.openxmlformats.org/officeDocument/2006/relationships/hyperlink" Target="https://m.edsoo.ru/8bc52a40" TargetMode="External"/><Relationship Id="rId168" Type="http://schemas.openxmlformats.org/officeDocument/2006/relationships/hyperlink" Target="https://m.edsoo.ru/8bc525e0" TargetMode="External"/><Relationship Id="rId282" Type="http://schemas.openxmlformats.org/officeDocument/2006/relationships/hyperlink" Target="https://m.edsoo.ru/f29fd0f4" TargetMode="External"/><Relationship Id="rId312" Type="http://schemas.openxmlformats.org/officeDocument/2006/relationships/hyperlink" Target="https://m.edsoo.ru/f2a0b4c4" TargetMode="External"/><Relationship Id="rId317" Type="http://schemas.openxmlformats.org/officeDocument/2006/relationships/hyperlink" Target="https://m.edsoo.ru/f2a0a902" TargetMode="External"/><Relationship Id="rId8" Type="http://schemas.openxmlformats.org/officeDocument/2006/relationships/hyperlink" Target="https://resh.edu.ru/subject/32/1/" TargetMode="External"/><Relationship Id="rId51" Type="http://schemas.openxmlformats.org/officeDocument/2006/relationships/hyperlink" Target="https://m.edsoo.ru/8bc47a6e" TargetMode="External"/><Relationship Id="rId72" Type="http://schemas.openxmlformats.org/officeDocument/2006/relationships/hyperlink" Target="https://m.edsoo.ru/8bc4ae44" TargetMode="External"/><Relationship Id="rId93" Type="http://schemas.openxmlformats.org/officeDocument/2006/relationships/hyperlink" Target="https://m.edsoo.ru/8bc4c5c8" TargetMode="External"/><Relationship Id="rId98" Type="http://schemas.openxmlformats.org/officeDocument/2006/relationships/hyperlink" Target="https://m.edsoo.ru/8bc4ca64" TargetMode="External"/><Relationship Id="rId121" Type="http://schemas.openxmlformats.org/officeDocument/2006/relationships/hyperlink" Target="https://m.edsoo.ru/8bc4f82c" TargetMode="External"/><Relationship Id="rId142" Type="http://schemas.openxmlformats.org/officeDocument/2006/relationships/hyperlink" Target="https://m.edsoo.ru/8bc522a2" TargetMode="External"/><Relationship Id="rId163" Type="http://schemas.openxmlformats.org/officeDocument/2006/relationships/hyperlink" Target="https://m.edsoo.ru/8bc51f46" TargetMode="External"/><Relationship Id="rId184" Type="http://schemas.openxmlformats.org/officeDocument/2006/relationships/hyperlink" Target="https://m.edsoo.ru/f29f5c50" TargetMode="External"/><Relationship Id="rId189" Type="http://schemas.openxmlformats.org/officeDocument/2006/relationships/hyperlink" Target="https://m.edsoo.ru/f29f54c6" TargetMode="External"/><Relationship Id="rId219" Type="http://schemas.openxmlformats.org/officeDocument/2006/relationships/hyperlink" Target="https://m.edsoo.ru/f29f8a18" TargetMode="External"/><Relationship Id="rId3" Type="http://schemas.openxmlformats.org/officeDocument/2006/relationships/settings" Target="settings.xml"/><Relationship Id="rId214" Type="http://schemas.openxmlformats.org/officeDocument/2006/relationships/hyperlink" Target="https://m.edsoo.ru/f29f7cbc" TargetMode="External"/><Relationship Id="rId230" Type="http://schemas.openxmlformats.org/officeDocument/2006/relationships/hyperlink" Target="https://m.edsoo.ru/f29f9418" TargetMode="External"/><Relationship Id="rId235" Type="http://schemas.openxmlformats.org/officeDocument/2006/relationships/hyperlink" Target="https://m.edsoo.ru/f29faec6" TargetMode="External"/><Relationship Id="rId251" Type="http://schemas.openxmlformats.org/officeDocument/2006/relationships/hyperlink" Target="https://m.edsoo.ru/f29fd216" TargetMode="External"/><Relationship Id="rId256" Type="http://schemas.openxmlformats.org/officeDocument/2006/relationships/hyperlink" Target="https://m.edsoo.ru/f29fdb80" TargetMode="External"/><Relationship Id="rId277" Type="http://schemas.openxmlformats.org/officeDocument/2006/relationships/hyperlink" Target="https://m.edsoo.ru/f29fc30c" TargetMode="External"/><Relationship Id="rId298" Type="http://schemas.openxmlformats.org/officeDocument/2006/relationships/hyperlink" Target="https://m.edsoo.ru/f2a08300" TargetMode="External"/><Relationship Id="rId25" Type="http://schemas.openxmlformats.org/officeDocument/2006/relationships/hyperlink" Target="https://m.edsoo.ru/7f411a40" TargetMode="External"/><Relationship Id="rId46" Type="http://schemas.openxmlformats.org/officeDocument/2006/relationships/hyperlink" Target="https://m.edsoo.ru/7f412cec" TargetMode="External"/><Relationship Id="rId67" Type="http://schemas.openxmlformats.org/officeDocument/2006/relationships/hyperlink" Target="https://m.edsoo.ru/8bc48892" TargetMode="External"/><Relationship Id="rId116" Type="http://schemas.openxmlformats.org/officeDocument/2006/relationships/hyperlink" Target="https://m.edsoo.ru/8bc4d554" TargetMode="External"/><Relationship Id="rId137" Type="http://schemas.openxmlformats.org/officeDocument/2006/relationships/hyperlink" Target="https://m.edsoo.ru/8bc51b04" TargetMode="External"/><Relationship Id="rId158" Type="http://schemas.openxmlformats.org/officeDocument/2006/relationships/hyperlink" Target="https://m.edsoo.ru/8bc53bca" TargetMode="External"/><Relationship Id="rId272" Type="http://schemas.openxmlformats.org/officeDocument/2006/relationships/hyperlink" Target="https://m.edsoo.ru/f29fba1a" TargetMode="External"/><Relationship Id="rId293" Type="http://schemas.openxmlformats.org/officeDocument/2006/relationships/hyperlink" Target="https://m.edsoo.ru/f29fede6" TargetMode="External"/><Relationship Id="rId302" Type="http://schemas.openxmlformats.org/officeDocument/2006/relationships/hyperlink" Target="https://m.edsoo.ru/f2a087e2" TargetMode="External"/><Relationship Id="rId307" Type="http://schemas.openxmlformats.org/officeDocument/2006/relationships/hyperlink" Target="https://m.edsoo.ru/f2a09502"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s://m.edsoo.ru/8bc4850e" TargetMode="External"/><Relationship Id="rId83" Type="http://schemas.openxmlformats.org/officeDocument/2006/relationships/hyperlink" Target="https://m.edsoo.ru/8bc4c0b4" TargetMode="External"/><Relationship Id="rId88" Type="http://schemas.openxmlformats.org/officeDocument/2006/relationships/hyperlink" Target="https://m.edsoo.ru/8bc4d194" TargetMode="External"/><Relationship Id="rId111" Type="http://schemas.openxmlformats.org/officeDocument/2006/relationships/hyperlink" Target="https://m.edsoo.ru/8bc4eecc" TargetMode="External"/><Relationship Id="rId132" Type="http://schemas.openxmlformats.org/officeDocument/2006/relationships/hyperlink" Target="https://m.edsoo.ru/8bc513ac" TargetMode="External"/><Relationship Id="rId153" Type="http://schemas.openxmlformats.org/officeDocument/2006/relationships/hyperlink" Target="https://m.edsoo.ru/8bc53710" TargetMode="External"/><Relationship Id="rId174" Type="http://schemas.openxmlformats.org/officeDocument/2006/relationships/hyperlink" Target="https://m.edsoo.ru/f29f3ed2" TargetMode="External"/><Relationship Id="rId179" Type="http://schemas.openxmlformats.org/officeDocument/2006/relationships/hyperlink" Target="https://m.edsoo.ru/f29f4774" TargetMode="External"/><Relationship Id="rId195" Type="http://schemas.openxmlformats.org/officeDocument/2006/relationships/hyperlink" Target="https://m.edsoo.ru/f29f60a6" TargetMode="External"/><Relationship Id="rId209" Type="http://schemas.openxmlformats.org/officeDocument/2006/relationships/hyperlink" Target="https://m.edsoo.ru/f29f8eb4" TargetMode="External"/><Relationship Id="rId190" Type="http://schemas.openxmlformats.org/officeDocument/2006/relationships/hyperlink" Target="https://m.edsoo.ru/f29f55de" TargetMode="External"/><Relationship Id="rId204" Type="http://schemas.openxmlformats.org/officeDocument/2006/relationships/hyperlink" Target="https://m.edsoo.ru/f29f76cc" TargetMode="External"/><Relationship Id="rId220" Type="http://schemas.openxmlformats.org/officeDocument/2006/relationships/hyperlink" Target="https://m.edsoo.ru/f29f85c2" TargetMode="External"/><Relationship Id="rId225" Type="http://schemas.openxmlformats.org/officeDocument/2006/relationships/hyperlink" Target="https://m.edsoo.ru/f29f8284" TargetMode="External"/><Relationship Id="rId241" Type="http://schemas.openxmlformats.org/officeDocument/2006/relationships/hyperlink" Target="https://m.edsoo.ru/f29fa21e" TargetMode="External"/><Relationship Id="rId246" Type="http://schemas.openxmlformats.org/officeDocument/2006/relationships/hyperlink" Target="https://m.edsoo.ru/f29faa20" TargetMode="External"/><Relationship Id="rId267" Type="http://schemas.openxmlformats.org/officeDocument/2006/relationships/hyperlink" Target="https://m.edsoo.ru/f29fb7e0" TargetMode="External"/><Relationship Id="rId288" Type="http://schemas.openxmlformats.org/officeDocument/2006/relationships/hyperlink" Target="https://m.edsoo.ru/f29feb52" TargetMode="External"/><Relationship Id="rId15" Type="http://schemas.openxmlformats.org/officeDocument/2006/relationships/hyperlink" Target="https://resh.edu.ru/subject/32/1/" TargetMode="External"/><Relationship Id="rId36" Type="http://schemas.openxmlformats.org/officeDocument/2006/relationships/hyperlink" Target="https://m.edsoo.ru/7f412cec" TargetMode="External"/><Relationship Id="rId57" Type="http://schemas.openxmlformats.org/officeDocument/2006/relationships/hyperlink" Target="https://m.edsoo.ru/8bc4a25a" TargetMode="External"/><Relationship Id="rId106" Type="http://schemas.openxmlformats.org/officeDocument/2006/relationships/hyperlink" Target="https://m.edsoo.ru/8bc4e684" TargetMode="External"/><Relationship Id="rId127" Type="http://schemas.openxmlformats.org/officeDocument/2006/relationships/hyperlink" Target="https://m.edsoo.ru/8bc504ac" TargetMode="External"/><Relationship Id="rId262" Type="http://schemas.openxmlformats.org/officeDocument/2006/relationships/hyperlink" Target="https://m.edsoo.ru/f29fe256" TargetMode="External"/><Relationship Id="rId283" Type="http://schemas.openxmlformats.org/officeDocument/2006/relationships/hyperlink" Target="https://m.edsoo.ru/f2a0c9fa" TargetMode="External"/><Relationship Id="rId313" Type="http://schemas.openxmlformats.org/officeDocument/2006/relationships/hyperlink" Target="https://m.edsoo.ru/f2a0b348" TargetMode="External"/><Relationship Id="rId318" Type="http://schemas.openxmlformats.org/officeDocument/2006/relationships/hyperlink" Target="https://m.edsoo.ru/f2a0c45a" TargetMode="External"/><Relationship Id="rId10" Type="http://schemas.openxmlformats.org/officeDocument/2006/relationships/hyperlink" Target="https://resh.edu.ru/subject/32/1/" TargetMode="External"/><Relationship Id="rId31" Type="http://schemas.openxmlformats.org/officeDocument/2006/relationships/hyperlink" Target="https://m.edsoo.ru/7f411a40" TargetMode="External"/><Relationship Id="rId52" Type="http://schemas.openxmlformats.org/officeDocument/2006/relationships/hyperlink" Target="https://m.edsoo.ru/8bc47b72" TargetMode="External"/><Relationship Id="rId73" Type="http://schemas.openxmlformats.org/officeDocument/2006/relationships/hyperlink" Target="https://m.edsoo.ru/8bc4b542" TargetMode="External"/><Relationship Id="rId78" Type="http://schemas.openxmlformats.org/officeDocument/2006/relationships/hyperlink" Target="https://m.edsoo.ru/8bc4b27c" TargetMode="External"/><Relationship Id="rId94" Type="http://schemas.openxmlformats.org/officeDocument/2006/relationships/hyperlink" Target="https://m.edsoo.ru/8bc4c6f4" TargetMode="External"/><Relationship Id="rId99" Type="http://schemas.openxmlformats.org/officeDocument/2006/relationships/hyperlink" Target="https://m.edsoo.ru/8bc4cc80" TargetMode="External"/><Relationship Id="rId101" Type="http://schemas.openxmlformats.org/officeDocument/2006/relationships/hyperlink" Target="https://m.edsoo.ru/8bc4e24c" TargetMode="External"/><Relationship Id="rId122" Type="http://schemas.openxmlformats.org/officeDocument/2006/relationships/hyperlink" Target="https://m.edsoo.ru/8bc4f958" TargetMode="External"/><Relationship Id="rId143" Type="http://schemas.openxmlformats.org/officeDocument/2006/relationships/hyperlink" Target="https://m.edsoo.ru/8bc52806" TargetMode="External"/><Relationship Id="rId148" Type="http://schemas.openxmlformats.org/officeDocument/2006/relationships/hyperlink" Target="https://m.edsoo.ru/8bc52ebe" TargetMode="External"/><Relationship Id="rId164" Type="http://schemas.openxmlformats.org/officeDocument/2006/relationships/hyperlink" Target="https://m.edsoo.ru/8bc5218a" TargetMode="External"/><Relationship Id="rId169" Type="http://schemas.openxmlformats.org/officeDocument/2006/relationships/hyperlink" Target="https://m.edsoo.ru/f29f3ca2" TargetMode="External"/><Relationship Id="rId185" Type="http://schemas.openxmlformats.org/officeDocument/2006/relationships/hyperlink" Target="https://m.edsoo.ru/f29f5d7c" TargetMode="External"/><Relationship Id="rId4" Type="http://schemas.openxmlformats.org/officeDocument/2006/relationships/webSettings" Target="webSettings.xml"/><Relationship Id="rId9" Type="http://schemas.openxmlformats.org/officeDocument/2006/relationships/hyperlink" Target="https://resh.edu.ru/subject/32/1/" TargetMode="External"/><Relationship Id="rId180" Type="http://schemas.openxmlformats.org/officeDocument/2006/relationships/hyperlink" Target="https://m.edsoo.ru/f29f488c" TargetMode="External"/><Relationship Id="rId210" Type="http://schemas.openxmlformats.org/officeDocument/2006/relationships/hyperlink" Target="https://m.edsoo.ru/f29f8ff4" TargetMode="External"/><Relationship Id="rId215" Type="http://schemas.openxmlformats.org/officeDocument/2006/relationships/hyperlink" Target="https://m.edsoo.ru/f29f87f2" TargetMode="External"/><Relationship Id="rId236" Type="http://schemas.openxmlformats.org/officeDocument/2006/relationships/hyperlink" Target="https://m.edsoo.ru/f29f9c42" TargetMode="External"/><Relationship Id="rId257" Type="http://schemas.openxmlformats.org/officeDocument/2006/relationships/hyperlink" Target="https://m.edsoo.ru/f29fdcc0" TargetMode="External"/><Relationship Id="rId278" Type="http://schemas.openxmlformats.org/officeDocument/2006/relationships/hyperlink" Target="https://m.edsoo.ru/f29fc4c4" TargetMode="External"/><Relationship Id="rId26" Type="http://schemas.openxmlformats.org/officeDocument/2006/relationships/hyperlink" Target="https://m.edsoo.ru/7f411a40" TargetMode="External"/><Relationship Id="rId231" Type="http://schemas.openxmlformats.org/officeDocument/2006/relationships/hyperlink" Target="https://m.edsoo.ru/f29f9710" TargetMode="External"/><Relationship Id="rId252" Type="http://schemas.openxmlformats.org/officeDocument/2006/relationships/hyperlink" Target="https://m.edsoo.ru/f29fd31a" TargetMode="External"/><Relationship Id="rId273" Type="http://schemas.openxmlformats.org/officeDocument/2006/relationships/hyperlink" Target="https://m.edsoo.ru/f29fbb28" TargetMode="External"/><Relationship Id="rId294" Type="http://schemas.openxmlformats.org/officeDocument/2006/relationships/hyperlink" Target="https://m.edsoo.ru/f29fef08" TargetMode="External"/><Relationship Id="rId308" Type="http://schemas.openxmlformats.org/officeDocument/2006/relationships/hyperlink" Target="https://m.edsoo.ru/f2a09372" TargetMode="External"/><Relationship Id="rId47" Type="http://schemas.openxmlformats.org/officeDocument/2006/relationships/hyperlink" Target="https://resh.edu.ru/subject/32/1/" TargetMode="External"/><Relationship Id="rId68" Type="http://schemas.openxmlformats.org/officeDocument/2006/relationships/hyperlink" Target="https://m.edsoo.ru/8bc489a0" TargetMode="External"/><Relationship Id="rId89" Type="http://schemas.openxmlformats.org/officeDocument/2006/relationships/hyperlink" Target="https://m.edsoo.ru/8bc4d298" TargetMode="External"/><Relationship Id="rId112" Type="http://schemas.openxmlformats.org/officeDocument/2006/relationships/hyperlink" Target="https://m.edsoo.ru/8bc4ed00" TargetMode="External"/><Relationship Id="rId133" Type="http://schemas.openxmlformats.org/officeDocument/2006/relationships/hyperlink" Target="https://m.edsoo.ru/8bc514ba" TargetMode="External"/><Relationship Id="rId154" Type="http://schemas.openxmlformats.org/officeDocument/2006/relationships/hyperlink" Target="https://m.edsoo.ru/8bc53850" TargetMode="External"/><Relationship Id="rId175" Type="http://schemas.openxmlformats.org/officeDocument/2006/relationships/hyperlink" Target="https://m.edsoo.ru/f29f4422" TargetMode="External"/><Relationship Id="rId196" Type="http://schemas.openxmlformats.org/officeDocument/2006/relationships/hyperlink" Target="https://m.edsoo.ru/f29f61c8" TargetMode="External"/><Relationship Id="rId200" Type="http://schemas.openxmlformats.org/officeDocument/2006/relationships/hyperlink" Target="https://m.edsoo.ru/f29f6d1c" TargetMode="External"/><Relationship Id="rId16" Type="http://schemas.openxmlformats.org/officeDocument/2006/relationships/hyperlink" Target="https://resh.edu.ru/subject/32/1/" TargetMode="External"/><Relationship Id="rId221" Type="http://schemas.openxmlformats.org/officeDocument/2006/relationships/hyperlink" Target="https://m.edsoo.ru/f29f8b1c" TargetMode="External"/><Relationship Id="rId242" Type="http://schemas.openxmlformats.org/officeDocument/2006/relationships/hyperlink" Target="https://m.edsoo.ru/f29f9d82" TargetMode="External"/><Relationship Id="rId263" Type="http://schemas.openxmlformats.org/officeDocument/2006/relationships/hyperlink" Target="https://m.edsoo.ru/f2a0c8ec" TargetMode="External"/><Relationship Id="rId284" Type="http://schemas.openxmlformats.org/officeDocument/2006/relationships/hyperlink" Target="https://m.edsoo.ru/f29fc5f0" TargetMode="External"/><Relationship Id="rId319" Type="http://schemas.openxmlformats.org/officeDocument/2006/relationships/fontTable" Target="fontTable.xml"/><Relationship Id="rId37" Type="http://schemas.openxmlformats.org/officeDocument/2006/relationships/hyperlink" Target="https://m.edsoo.ru/7f412cec" TargetMode="External"/><Relationship Id="rId58" Type="http://schemas.openxmlformats.org/officeDocument/2006/relationships/hyperlink" Target="https://m.edsoo.ru/8bc4861c" TargetMode="External"/><Relationship Id="rId79" Type="http://schemas.openxmlformats.org/officeDocument/2006/relationships/hyperlink" Target="https://m.edsoo.ru/8bc4bc7c" TargetMode="External"/><Relationship Id="rId102" Type="http://schemas.openxmlformats.org/officeDocument/2006/relationships/hyperlink" Target="https://m.edsoo.ru/8bc4d676" TargetMode="External"/><Relationship Id="rId123" Type="http://schemas.openxmlformats.org/officeDocument/2006/relationships/hyperlink" Target="https://m.edsoo.ru/8bc4fc6e" TargetMode="External"/><Relationship Id="rId144" Type="http://schemas.openxmlformats.org/officeDocument/2006/relationships/hyperlink" Target="https://m.edsoo.ru/8bc52bd0" TargetMode="External"/><Relationship Id="rId90" Type="http://schemas.openxmlformats.org/officeDocument/2006/relationships/hyperlink" Target="https://m.edsoo.ru/8bc4d072" TargetMode="External"/><Relationship Id="rId165" Type="http://schemas.openxmlformats.org/officeDocument/2006/relationships/hyperlink" Target="https://m.edsoo.ru/8bc51294" TargetMode="External"/><Relationship Id="rId186" Type="http://schemas.openxmlformats.org/officeDocument/2006/relationships/hyperlink" Target="https://m.edsoo.ru/f2a09ae8" TargetMode="External"/><Relationship Id="rId211" Type="http://schemas.openxmlformats.org/officeDocument/2006/relationships/hyperlink" Target="https://m.edsoo.ru/f29f91d4" TargetMode="External"/><Relationship Id="rId232" Type="http://schemas.openxmlformats.org/officeDocument/2006/relationships/hyperlink" Target="https://m.edsoo.ru/f29f983c" TargetMode="External"/><Relationship Id="rId253" Type="http://schemas.openxmlformats.org/officeDocument/2006/relationships/hyperlink" Target="https://m.edsoo.ru/f29fd43c" TargetMode="External"/><Relationship Id="rId274" Type="http://schemas.openxmlformats.org/officeDocument/2006/relationships/hyperlink" Target="https://m.edsoo.ru/f29fbf6a" TargetMode="External"/><Relationship Id="rId295" Type="http://schemas.openxmlformats.org/officeDocument/2006/relationships/hyperlink" Target="https://m.edsoo.ru/f29ff214" TargetMode="External"/><Relationship Id="rId309" Type="http://schemas.openxmlformats.org/officeDocument/2006/relationships/hyperlink" Target="https://m.edsoo.ru/f2a09674" TargetMode="External"/><Relationship Id="rId27" Type="http://schemas.openxmlformats.org/officeDocument/2006/relationships/hyperlink" Target="https://m.edsoo.ru/7f411a40" TargetMode="External"/><Relationship Id="rId48" Type="http://schemas.openxmlformats.org/officeDocument/2006/relationships/hyperlink" Target="https://resh.edu.ru/subject/32/1/" TargetMode="External"/><Relationship Id="rId69" Type="http://schemas.openxmlformats.org/officeDocument/2006/relationships/hyperlink" Target="https://m.edsoo.ru/8bc48ab8" TargetMode="External"/><Relationship Id="rId113" Type="http://schemas.openxmlformats.org/officeDocument/2006/relationships/hyperlink" Target="https://m.edsoo.ru/8bc4d784" TargetMode="External"/><Relationship Id="rId134" Type="http://schemas.openxmlformats.org/officeDocument/2006/relationships/hyperlink" Target="https://m.edsoo.ru/8bc5169a" TargetMode="External"/><Relationship Id="rId320" Type="http://schemas.openxmlformats.org/officeDocument/2006/relationships/theme" Target="theme/theme1.xml"/><Relationship Id="rId80" Type="http://schemas.openxmlformats.org/officeDocument/2006/relationships/hyperlink" Target="https://m.edsoo.ru/8bc4be98" TargetMode="External"/><Relationship Id="rId155" Type="http://schemas.openxmlformats.org/officeDocument/2006/relationships/hyperlink" Target="https://m.edsoo.ru/8bc53a12" TargetMode="External"/><Relationship Id="rId176" Type="http://schemas.openxmlformats.org/officeDocument/2006/relationships/hyperlink" Target="https://m.edsoo.ru/f29f4544" TargetMode="External"/><Relationship Id="rId197" Type="http://schemas.openxmlformats.org/officeDocument/2006/relationships/hyperlink" Target="https://m.edsoo.ru/f29f6952" TargetMode="External"/><Relationship Id="rId201" Type="http://schemas.openxmlformats.org/officeDocument/2006/relationships/hyperlink" Target="https://m.edsoo.ru/f29f70aa" TargetMode="External"/><Relationship Id="rId222" Type="http://schemas.openxmlformats.org/officeDocument/2006/relationships/hyperlink" Target="https://m.edsoo.ru/f29f86d0" TargetMode="External"/><Relationship Id="rId243" Type="http://schemas.openxmlformats.org/officeDocument/2006/relationships/hyperlink" Target="https://m.edsoo.ru/f29fa66a" TargetMode="External"/><Relationship Id="rId264" Type="http://schemas.openxmlformats.org/officeDocument/2006/relationships/hyperlink" Target="https://m.edsoo.ru/f29fe6ac" TargetMode="External"/><Relationship Id="rId285" Type="http://schemas.openxmlformats.org/officeDocument/2006/relationships/hyperlink" Target="https://m.edsoo.ru/f29fe7c4" TargetMode="External"/><Relationship Id="rId17" Type="http://schemas.openxmlformats.org/officeDocument/2006/relationships/hyperlink" Target="https://resh.edu.ru/subject/32/1/" TargetMode="External"/><Relationship Id="rId38" Type="http://schemas.openxmlformats.org/officeDocument/2006/relationships/hyperlink" Target="https://m.edsoo.ru/7f412cec" TargetMode="External"/><Relationship Id="rId59" Type="http://schemas.openxmlformats.org/officeDocument/2006/relationships/hyperlink" Target="https://m.edsoo.ru/8bc4a4f8" TargetMode="External"/><Relationship Id="rId103" Type="http://schemas.openxmlformats.org/officeDocument/2006/relationships/hyperlink" Target="https://m.edsoo.ru/8bc4e35a" TargetMode="External"/><Relationship Id="rId124" Type="http://schemas.openxmlformats.org/officeDocument/2006/relationships/hyperlink" Target="https://m.edsoo.ru/8bc4fe30" TargetMode="External"/><Relationship Id="rId310" Type="http://schemas.openxmlformats.org/officeDocument/2006/relationships/hyperlink" Target="https://m.edsoo.ru/f2a0c7c0" TargetMode="External"/><Relationship Id="rId70" Type="http://schemas.openxmlformats.org/officeDocument/2006/relationships/hyperlink" Target="https://m.edsoo.ru/8bc4aa16" TargetMode="External"/><Relationship Id="rId91" Type="http://schemas.openxmlformats.org/officeDocument/2006/relationships/hyperlink" Target="https://m.edsoo.ru/8bc4c1d6" TargetMode="External"/><Relationship Id="rId145" Type="http://schemas.openxmlformats.org/officeDocument/2006/relationships/hyperlink" Target="https://m.edsoo.ru/8bc52da6" TargetMode="External"/><Relationship Id="rId166" Type="http://schemas.openxmlformats.org/officeDocument/2006/relationships/hyperlink" Target="https://m.edsoo.ru/8bc50bbe" TargetMode="External"/><Relationship Id="rId187" Type="http://schemas.openxmlformats.org/officeDocument/2006/relationships/hyperlink" Target="https://m.edsoo.ru/f29f539a" TargetMode="External"/><Relationship Id="rId1" Type="http://schemas.openxmlformats.org/officeDocument/2006/relationships/numbering" Target="numbering.xml"/><Relationship Id="rId212" Type="http://schemas.openxmlformats.org/officeDocument/2006/relationships/hyperlink" Target="https://m.edsoo.ru/f29f9300" TargetMode="External"/><Relationship Id="rId233" Type="http://schemas.openxmlformats.org/officeDocument/2006/relationships/hyperlink" Target="https://m.edsoo.ru/f2a0c00e" TargetMode="External"/><Relationship Id="rId254" Type="http://schemas.openxmlformats.org/officeDocument/2006/relationships/hyperlink" Target="https://m.edsoo.ru/f29fd554" TargetMode="External"/><Relationship Id="rId28" Type="http://schemas.openxmlformats.org/officeDocument/2006/relationships/hyperlink" Target="https://m.edsoo.ru/7f411a40" TargetMode="External"/><Relationship Id="rId49" Type="http://schemas.openxmlformats.org/officeDocument/2006/relationships/hyperlink" Target="https://resh.edu.ru/subject/32/1/" TargetMode="External"/><Relationship Id="rId114" Type="http://schemas.openxmlformats.org/officeDocument/2006/relationships/hyperlink" Target="https://m.edsoo.ru/8bc4d8a6" TargetMode="External"/><Relationship Id="rId275" Type="http://schemas.openxmlformats.org/officeDocument/2006/relationships/hyperlink" Target="https://m.edsoo.ru/f29fc0aa" TargetMode="External"/><Relationship Id="rId296" Type="http://schemas.openxmlformats.org/officeDocument/2006/relationships/hyperlink" Target="https://m.edsoo.ru/f29ff336" TargetMode="External"/><Relationship Id="rId300" Type="http://schemas.openxmlformats.org/officeDocument/2006/relationships/hyperlink" Target="https://m.edsoo.ru/f2a0bee2" TargetMode="External"/><Relationship Id="rId60" Type="http://schemas.openxmlformats.org/officeDocument/2006/relationships/hyperlink" Target="https://m.edsoo.ru/8bc4a3cc" TargetMode="External"/><Relationship Id="rId81" Type="http://schemas.openxmlformats.org/officeDocument/2006/relationships/hyperlink" Target="https://m.edsoo.ru/8bc4b7ae" TargetMode="External"/><Relationship Id="rId135" Type="http://schemas.openxmlformats.org/officeDocument/2006/relationships/hyperlink" Target="https://m.edsoo.ru/8bc518de" TargetMode="External"/><Relationship Id="rId156" Type="http://schemas.openxmlformats.org/officeDocument/2006/relationships/hyperlink" Target="https://m.edsoo.ru/8bc541a6" TargetMode="External"/><Relationship Id="rId177" Type="http://schemas.openxmlformats.org/officeDocument/2006/relationships/hyperlink" Target="https://m.edsoo.ru/f29f41de" TargetMode="External"/><Relationship Id="rId198" Type="http://schemas.openxmlformats.org/officeDocument/2006/relationships/hyperlink" Target="https://m.edsoo.ru/f29f6952" TargetMode="External"/><Relationship Id="rId202" Type="http://schemas.openxmlformats.org/officeDocument/2006/relationships/hyperlink" Target="https://m.edsoo.ru/f29f6c04" TargetMode="External"/><Relationship Id="rId223" Type="http://schemas.openxmlformats.org/officeDocument/2006/relationships/hyperlink" Target="https://m.edsoo.ru/f29f7ba4" TargetMode="External"/><Relationship Id="rId244" Type="http://schemas.openxmlformats.org/officeDocument/2006/relationships/hyperlink" Target="https://m.edsoo.ru/f29fac6e" TargetMode="External"/><Relationship Id="rId18" Type="http://schemas.openxmlformats.org/officeDocument/2006/relationships/hyperlink" Target="https://resh.edu.ru/subject/32/1/" TargetMode="External"/><Relationship Id="rId39" Type="http://schemas.openxmlformats.org/officeDocument/2006/relationships/hyperlink" Target="https://m.edsoo.ru/7f412cec" TargetMode="External"/><Relationship Id="rId265" Type="http://schemas.openxmlformats.org/officeDocument/2006/relationships/hyperlink" Target="https://m.edsoo.ru/f29fb420" TargetMode="External"/><Relationship Id="rId286" Type="http://schemas.openxmlformats.org/officeDocument/2006/relationships/hyperlink" Target="https://m.edsoo.ru/f29fe8dc" TargetMode="External"/><Relationship Id="rId50" Type="http://schemas.openxmlformats.org/officeDocument/2006/relationships/hyperlink" Target="https://m.edsoo.ru/8bc478de" TargetMode="External"/><Relationship Id="rId104" Type="http://schemas.openxmlformats.org/officeDocument/2006/relationships/hyperlink" Target="https://m.edsoo.ru/8bc4f066" TargetMode="External"/><Relationship Id="rId125" Type="http://schemas.openxmlformats.org/officeDocument/2006/relationships/hyperlink" Target="https://m.edsoo.ru/8bc4ff70" TargetMode="External"/><Relationship Id="rId146" Type="http://schemas.openxmlformats.org/officeDocument/2006/relationships/hyperlink" Target="https://m.edsoo.ru/8bc52928" TargetMode="External"/><Relationship Id="rId167" Type="http://schemas.openxmlformats.org/officeDocument/2006/relationships/hyperlink" Target="https://m.edsoo.ru/8bc523ba" TargetMode="External"/><Relationship Id="rId188" Type="http://schemas.openxmlformats.org/officeDocument/2006/relationships/hyperlink" Target="https://m.edsoo.ru/f2a09962" TargetMode="External"/><Relationship Id="rId311" Type="http://schemas.openxmlformats.org/officeDocument/2006/relationships/hyperlink" Target="https://m.edsoo.ru/f2a0b1c2" TargetMode="External"/><Relationship Id="rId71" Type="http://schemas.openxmlformats.org/officeDocument/2006/relationships/hyperlink" Target="https://m.edsoo.ru/8bc49cc4" TargetMode="External"/><Relationship Id="rId92" Type="http://schemas.openxmlformats.org/officeDocument/2006/relationships/hyperlink" Target="https://m.edsoo.ru/8bc4c2e4" TargetMode="External"/><Relationship Id="rId213" Type="http://schemas.openxmlformats.org/officeDocument/2006/relationships/hyperlink" Target="https://m.edsoo.ru/f2a0bdc0" TargetMode="External"/><Relationship Id="rId234" Type="http://schemas.openxmlformats.org/officeDocument/2006/relationships/hyperlink" Target="https://m.edsoo.ru/f2a0c34c"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m.edsoo.ru/f29fd662" TargetMode="External"/><Relationship Id="rId276" Type="http://schemas.openxmlformats.org/officeDocument/2006/relationships/hyperlink" Target="https://m.edsoo.ru/f29fc7bc" TargetMode="External"/><Relationship Id="rId297" Type="http://schemas.openxmlformats.org/officeDocument/2006/relationships/hyperlink" Target="https://m.edsoo.ru/f29ff44e" TargetMode="External"/><Relationship Id="rId40" Type="http://schemas.openxmlformats.org/officeDocument/2006/relationships/hyperlink" Target="https://m.edsoo.ru/7f412cec" TargetMode="External"/><Relationship Id="rId115" Type="http://schemas.openxmlformats.org/officeDocument/2006/relationships/hyperlink" Target="https://m.edsoo.ru/8bc4e0f8" TargetMode="External"/><Relationship Id="rId136" Type="http://schemas.openxmlformats.org/officeDocument/2006/relationships/hyperlink" Target="https://m.edsoo.ru/8bc519f6" TargetMode="External"/><Relationship Id="rId157" Type="http://schemas.openxmlformats.org/officeDocument/2006/relationships/hyperlink" Target="https://m.edsoo.ru/8bc5434a" TargetMode="External"/><Relationship Id="rId178" Type="http://schemas.openxmlformats.org/officeDocument/2006/relationships/hyperlink" Target="https://m.edsoo.ru/f29f4d8c" TargetMode="External"/><Relationship Id="rId301" Type="http://schemas.openxmlformats.org/officeDocument/2006/relationships/hyperlink" Target="https://m.edsoo.ru/f2a0b906" TargetMode="External"/><Relationship Id="rId61" Type="http://schemas.openxmlformats.org/officeDocument/2006/relationships/hyperlink" Target="https://m.edsoo.ru/8bc4a610" TargetMode="External"/><Relationship Id="rId82" Type="http://schemas.openxmlformats.org/officeDocument/2006/relationships/hyperlink" Target="https://m.edsoo.ru/8bc4bd94" TargetMode="External"/><Relationship Id="rId199" Type="http://schemas.openxmlformats.org/officeDocument/2006/relationships/hyperlink" Target="https://m.edsoo.ru/f29f6ace" TargetMode="External"/><Relationship Id="rId203" Type="http://schemas.openxmlformats.org/officeDocument/2006/relationships/hyperlink" Target="https://m.edsoo.ru/f29f783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113</Pages>
  <Words>23730</Words>
  <Characters>135262</Characters>
  <Application>Microsoft Office Word</Application>
  <DocSecurity>0</DocSecurity>
  <Lines>1127</Lines>
  <Paragraphs>317</Paragraphs>
  <ScaleCrop>false</ScaleCrop>
  <Company/>
  <LinksUpToDate>false</LinksUpToDate>
  <CharactersWithSpaces>158675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JapanHouse</cp:lastModifiedBy>
  <cp:revision>2</cp:revision>
  <cp:lastPrinted>2024-08-30T12:10:00Z</cp:lastPrinted>
  <dcterms:created xsi:type="dcterms:W3CDTF">2024-09-16T05:17:00Z</dcterms:created>
  <dcterms:modified xsi:type="dcterms:W3CDTF">2024-09-16T05:17:00Z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CADC6B4036A2440DB3EE182D4955CBA8_13</vt:lpwstr>
  </property>
</Properties>
</file>