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C1" w:rsidRPr="00BB21B2" w:rsidRDefault="00BB21B2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432900"/>
            <wp:effectExtent l="19050" t="0" r="3175" b="0"/>
            <wp:docPr id="1" name="Рисунок 1" descr="C:\Users\JAPANH~1\AppData\Local\Temp\Rar$DIa0.090\AnyScanner_09_16_2024 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090\AnyScanner_09_16_2024 8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2C1" w:rsidRPr="00BB21B2" w:rsidRDefault="00E542C1">
      <w:pPr>
        <w:rPr>
          <w:lang w:val="ru-RU"/>
        </w:rPr>
        <w:sectPr w:rsidR="00E542C1" w:rsidRPr="00BB21B2">
          <w:pgSz w:w="11906" w:h="16383"/>
          <w:pgMar w:top="1134" w:right="850" w:bottom="1134" w:left="1701" w:header="720" w:footer="720" w:gutter="0"/>
          <w:cols w:space="720"/>
        </w:sectPr>
      </w:pPr>
      <w:bookmarkStart w:id="0" w:name="_GoBack"/>
      <w:bookmarkStart w:id="1" w:name="block-7208276"/>
      <w:bookmarkEnd w:id="0"/>
    </w:p>
    <w:bookmarkEnd w:id="1"/>
    <w:p w:rsidR="00E542C1" w:rsidRPr="00BB21B2" w:rsidRDefault="003E3713" w:rsidP="00BB21B2">
      <w:pPr>
        <w:spacing w:after="0" w:line="264" w:lineRule="auto"/>
        <w:ind w:left="120"/>
        <w:jc w:val="center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</w:t>
      </w:r>
      <w:r w:rsidRPr="00BB21B2">
        <w:rPr>
          <w:rFonts w:ascii="Times New Roman" w:hAnsi="Times New Roman"/>
          <w:color w:val="000000"/>
          <w:sz w:val="28"/>
          <w:lang w:val="ru-RU"/>
        </w:rPr>
        <w:t>пояснительную записку, содержание обучения, планируемые результаты освоения программы и тематическое планирование.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</w:t>
      </w:r>
      <w:r w:rsidRPr="00BB21B2">
        <w:rPr>
          <w:rFonts w:ascii="Times New Roman" w:hAnsi="Times New Roman"/>
          <w:color w:val="000000"/>
          <w:sz w:val="28"/>
          <w:lang w:val="ru-RU"/>
        </w:rPr>
        <w:t>ржания и планируемым результатам.</w:t>
      </w: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</w:t>
      </w:r>
      <w:r w:rsidRPr="00BB21B2">
        <w:rPr>
          <w:rFonts w:ascii="Times New Roman" w:hAnsi="Times New Roman"/>
          <w:color w:val="000000"/>
          <w:sz w:val="28"/>
          <w:lang w:val="ru-RU"/>
        </w:rPr>
        <w:t>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</w:t>
      </w:r>
      <w:r w:rsidRPr="00BB21B2">
        <w:rPr>
          <w:rFonts w:ascii="Times New Roman" w:hAnsi="Times New Roman"/>
          <w:color w:val="000000"/>
          <w:sz w:val="28"/>
          <w:lang w:val="ru-RU"/>
        </w:rPr>
        <w:t>ия составлена на основе требований ФГОС НОО и федеральной рабочей программы воспитания.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</w:t>
      </w:r>
      <w:r w:rsidRPr="00BB21B2">
        <w:rPr>
          <w:rFonts w:ascii="Times New Roman" w:hAnsi="Times New Roman"/>
          <w:color w:val="000000"/>
          <w:sz w:val="28"/>
          <w:lang w:val="ru-RU"/>
        </w:rPr>
        <w:t>и интересам обучающихся на уровне начального общего образования и направлено на достижение следующих целей: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</w:t>
      </w:r>
      <w:r w:rsidRPr="00BB21B2">
        <w:rPr>
          <w:rFonts w:ascii="Times New Roman" w:hAnsi="Times New Roman"/>
          <w:color w:val="000000"/>
          <w:sz w:val="28"/>
          <w:lang w:val="ru-RU"/>
        </w:rPr>
        <w:t>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</w:t>
      </w:r>
      <w:r w:rsidRPr="00BB21B2">
        <w:rPr>
          <w:rFonts w:ascii="Times New Roman" w:hAnsi="Times New Roman"/>
          <w:color w:val="000000"/>
          <w:sz w:val="28"/>
          <w:lang w:val="ru-RU"/>
        </w:rPr>
        <w:t>и;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деятельность), так и с творческим использованием приобретённых знаний в </w:t>
      </w:r>
      <w:r w:rsidRPr="00BB21B2">
        <w:rPr>
          <w:rFonts w:ascii="Times New Roman" w:hAnsi="Times New Roman"/>
          <w:color w:val="000000"/>
          <w:sz w:val="28"/>
          <w:lang w:val="ru-RU"/>
        </w:rPr>
        <w:t>речевой, изобразительной, художественной деятельности;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туре, традициям народов Российской Федерации; 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542C1" w:rsidRPr="00BB21B2" w:rsidRDefault="003E37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</w:t>
      </w:r>
      <w:r w:rsidRPr="00BB21B2">
        <w:rPr>
          <w:rFonts w:ascii="Times New Roman" w:hAnsi="Times New Roman"/>
          <w:color w:val="000000"/>
          <w:sz w:val="28"/>
          <w:lang w:val="ru-RU"/>
        </w:rPr>
        <w:t>о отношения к людям, уважительного отношения к их взглядам, мнению и индивидуальности.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</w:t>
      </w:r>
      <w:r w:rsidRPr="00BB21B2">
        <w:rPr>
          <w:rFonts w:ascii="Times New Roman" w:hAnsi="Times New Roman"/>
          <w:color w:val="000000"/>
          <w:sz w:val="28"/>
          <w:lang w:val="ru-RU"/>
        </w:rPr>
        <w:t>ществлён на основе следующих ведущих идей:</w:t>
      </w:r>
    </w:p>
    <w:p w:rsidR="00E542C1" w:rsidRPr="00BB21B2" w:rsidRDefault="003E37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542C1" w:rsidRPr="00BB21B2" w:rsidRDefault="003E37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</w:t>
      </w:r>
      <w:r w:rsidRPr="00BB21B2">
        <w:rPr>
          <w:rFonts w:ascii="Times New Roman" w:hAnsi="Times New Roman"/>
          <w:color w:val="000000"/>
          <w:sz w:val="28"/>
          <w:lang w:val="ru-RU"/>
        </w:rPr>
        <w:t>познание».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</w:t>
      </w:r>
      <w:r w:rsidRPr="00BB21B2">
        <w:rPr>
          <w:rFonts w:ascii="Times New Roman" w:hAnsi="Times New Roman"/>
          <w:color w:val="000000"/>
          <w:sz w:val="28"/>
          <w:lang w:val="ru-RU"/>
        </w:rPr>
        <w:t>класс – 68 часов.</w:t>
      </w:r>
    </w:p>
    <w:p w:rsidR="00E542C1" w:rsidRPr="00BB21B2" w:rsidRDefault="00E542C1">
      <w:pPr>
        <w:rPr>
          <w:lang w:val="ru-RU"/>
        </w:rPr>
        <w:sectPr w:rsidR="00E542C1" w:rsidRPr="00BB21B2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208275"/>
    </w:p>
    <w:bookmarkEnd w:id="2"/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Совместная дея</w:t>
      </w:r>
      <w:r w:rsidRPr="00BB21B2">
        <w:rPr>
          <w:rFonts w:ascii="Times New Roman" w:hAnsi="Times New Roman"/>
          <w:color w:val="000000"/>
          <w:sz w:val="28"/>
          <w:lang w:val="ru-RU"/>
        </w:rPr>
        <w:t>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Семья. Моя семья в п</w:t>
      </w:r>
      <w:r w:rsidRPr="00BB21B2">
        <w:rPr>
          <w:rFonts w:ascii="Times New Roman" w:hAnsi="Times New Roman"/>
          <w:color w:val="000000"/>
          <w:sz w:val="28"/>
          <w:lang w:val="ru-RU"/>
        </w:rPr>
        <w:t>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>Первоначальные</w:t>
      </w:r>
      <w:r>
        <w:rPr>
          <w:rFonts w:ascii="Times New Roman" w:hAnsi="Times New Roman"/>
          <w:color w:val="000000"/>
          <w:sz w:val="28"/>
        </w:rPr>
        <w:t xml:space="preserve"> сведения о родном крае. </w:t>
      </w:r>
      <w:r w:rsidRPr="00BB21B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</w:t>
      </w:r>
      <w:r w:rsidRPr="00BB21B2">
        <w:rPr>
          <w:rFonts w:ascii="Times New Roman" w:hAnsi="Times New Roman"/>
          <w:color w:val="000000"/>
          <w:sz w:val="28"/>
          <w:lang w:val="ru-RU"/>
        </w:rPr>
        <w:t>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Сезонные изменени</w:t>
      </w:r>
      <w:r w:rsidRPr="00BB21B2">
        <w:rPr>
          <w:rFonts w:ascii="Times New Roman" w:hAnsi="Times New Roman"/>
          <w:color w:val="000000"/>
          <w:sz w:val="28"/>
          <w:lang w:val="ru-RU"/>
        </w:rPr>
        <w:t>я в природе. Взаимосвязи между человеком и природой. Правила нравственного и безопасного поведения в природе.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Домашние и дикие животные (различия в условиях жизни). Забота о домашних питомцах.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ос</w:t>
      </w:r>
      <w:r w:rsidRPr="00BB21B2">
        <w:rPr>
          <w:rFonts w:ascii="Times New Roman" w:hAnsi="Times New Roman"/>
          <w:color w:val="000000"/>
          <w:sz w:val="28"/>
          <w:lang w:val="ru-RU"/>
        </w:rPr>
        <w:t>нащенных экраном. Правила безопасности в быту: пользование бытовыми электроприборами, газовыми плитами.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</w:t>
      </w:r>
      <w:r w:rsidRPr="00BB21B2">
        <w:rPr>
          <w:rFonts w:ascii="Times New Roman" w:hAnsi="Times New Roman"/>
          <w:color w:val="000000"/>
          <w:sz w:val="28"/>
          <w:lang w:val="ru-RU"/>
        </w:rPr>
        <w:t>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BB21B2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способствуют формированию умений:</w:t>
      </w:r>
    </w:p>
    <w:p w:rsidR="00E542C1" w:rsidRPr="00BB21B2" w:rsidRDefault="003E37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542C1" w:rsidRPr="00BB21B2" w:rsidRDefault="003E37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542C1" w:rsidRPr="00BB21B2" w:rsidRDefault="003E37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BB21B2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542C1" w:rsidRPr="00BB21B2" w:rsidRDefault="003E37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542C1" w:rsidRPr="00BB21B2" w:rsidRDefault="003E37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B21B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542C1" w:rsidRPr="00BB21B2" w:rsidRDefault="003E37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E542C1" w:rsidRPr="00BB21B2" w:rsidRDefault="003E37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542C1" w:rsidRPr="00BB21B2" w:rsidRDefault="003E37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лану; </w:t>
      </w:r>
    </w:p>
    <w:p w:rsidR="00E542C1" w:rsidRPr="00BB21B2" w:rsidRDefault="003E37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542C1" w:rsidRPr="00BB21B2" w:rsidRDefault="003E37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B21B2">
        <w:rPr>
          <w:rFonts w:ascii="Times New Roman" w:hAnsi="Times New Roman"/>
          <w:color w:val="000000"/>
          <w:sz w:val="28"/>
          <w:lang w:val="ru-RU"/>
        </w:rPr>
        <w:t>способствуют формированию уме</w:t>
      </w:r>
      <w:r w:rsidRPr="00BB21B2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E542C1" w:rsidRPr="00BB21B2" w:rsidRDefault="003E37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542C1" w:rsidRPr="00BB21B2" w:rsidRDefault="003E37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орогах и улицах другими детьми, выполнять самооценку; </w:t>
      </w:r>
    </w:p>
    <w:p w:rsidR="00E542C1" w:rsidRPr="00BB21B2" w:rsidRDefault="003E37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Совместная де</w:t>
      </w: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ятельность </w:t>
      </w:r>
      <w:r w:rsidRPr="00BB21B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542C1" w:rsidRPr="00BB21B2" w:rsidRDefault="003E37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BB21B2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BB21B2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BB21B2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BB21B2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BB21B2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BB21B2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Здоровый образ </w:t>
      </w:r>
      <w:r w:rsidRPr="00BB21B2">
        <w:rPr>
          <w:rFonts w:ascii="Times New Roman" w:hAnsi="Times New Roman"/>
          <w:color w:val="000000"/>
          <w:sz w:val="28"/>
          <w:lang w:val="ru-RU"/>
        </w:rPr>
        <w:t>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Правила безопасн</w:t>
      </w:r>
      <w:r w:rsidRPr="00BB21B2">
        <w:rPr>
          <w:rFonts w:ascii="Times New Roman" w:hAnsi="Times New Roman"/>
          <w:color w:val="000000"/>
          <w:sz w:val="28"/>
          <w:lang w:val="ru-RU"/>
        </w:rPr>
        <w:t>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</w:t>
      </w:r>
      <w:r w:rsidRPr="00BB21B2">
        <w:rPr>
          <w:rFonts w:ascii="Times New Roman" w:hAnsi="Times New Roman"/>
          <w:color w:val="000000"/>
          <w:sz w:val="28"/>
          <w:lang w:val="ru-RU"/>
        </w:rPr>
        <w:t>в салоне или вагоне, высадка, знаки безопасности на общественном транспорте). Номера телефонов экстренной помощи.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</w:t>
      </w:r>
      <w:r w:rsidRPr="00BB21B2">
        <w:rPr>
          <w:rFonts w:ascii="Times New Roman" w:hAnsi="Times New Roman"/>
          <w:color w:val="000000"/>
          <w:sz w:val="28"/>
          <w:lang w:val="ru-RU"/>
        </w:rPr>
        <w:t>альных группах) в условиях контролируемого доступа в информационно-коммуникационную сеть Интернет.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ных действий, коммуникативных универсальных учебных действий, регулятивных универсальных учебных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учебных действий способствуют формированию умений:</w:t>
      </w:r>
    </w:p>
    <w:p w:rsidR="00E542C1" w:rsidRPr="00BB21B2" w:rsidRDefault="003E37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542C1" w:rsidRPr="00BB21B2" w:rsidRDefault="003E37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542C1" w:rsidRDefault="003E371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542C1" w:rsidRPr="00BB21B2" w:rsidRDefault="003E37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деревья, кустарники, травы; приводить примеры (в пределах изученного); </w:t>
      </w:r>
    </w:p>
    <w:p w:rsidR="00E542C1" w:rsidRPr="00BB21B2" w:rsidRDefault="003E37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542C1" w:rsidRDefault="003E371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</w:t>
      </w:r>
      <w:r w:rsidRPr="00BB21B2">
        <w:rPr>
          <w:rFonts w:ascii="Times New Roman" w:hAnsi="Times New Roman"/>
          <w:i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E542C1" w:rsidRPr="00BB21B2" w:rsidRDefault="003E37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542C1" w:rsidRPr="00BB21B2" w:rsidRDefault="003E37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542C1" w:rsidRPr="00BB21B2" w:rsidRDefault="003E37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цы; дополнять схемы; </w:t>
      </w:r>
    </w:p>
    <w:p w:rsidR="00E542C1" w:rsidRPr="00BB21B2" w:rsidRDefault="003E37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B21B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542C1" w:rsidRPr="00BB21B2" w:rsidRDefault="003E37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</w:t>
      </w:r>
      <w:r w:rsidRPr="00BB21B2">
        <w:rPr>
          <w:rFonts w:ascii="Times New Roman" w:hAnsi="Times New Roman"/>
          <w:color w:val="000000"/>
          <w:sz w:val="28"/>
          <w:lang w:val="ru-RU"/>
        </w:rPr>
        <w:t>:</w:t>
      </w:r>
    </w:p>
    <w:p w:rsidR="00E542C1" w:rsidRPr="00BB21B2" w:rsidRDefault="003E37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542C1" w:rsidRPr="00BB21B2" w:rsidRDefault="003E37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итания, тело, явление, вещество; заповедник); </w:t>
      </w:r>
    </w:p>
    <w:p w:rsidR="00E542C1" w:rsidRPr="00BB21B2" w:rsidRDefault="003E37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542C1" w:rsidRPr="00BB21B2" w:rsidRDefault="003E37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</w:t>
      </w:r>
      <w:r w:rsidRPr="00BB21B2">
        <w:rPr>
          <w:rFonts w:ascii="Times New Roman" w:hAnsi="Times New Roman"/>
          <w:color w:val="000000"/>
          <w:sz w:val="28"/>
          <w:lang w:val="ru-RU"/>
        </w:rPr>
        <w:t>угих планет Солнечной системы;</w:t>
      </w:r>
    </w:p>
    <w:p w:rsidR="00E542C1" w:rsidRPr="00BB21B2" w:rsidRDefault="003E37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542C1" w:rsidRPr="00BB21B2" w:rsidRDefault="003E37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</w:t>
      </w:r>
      <w:r w:rsidRPr="00BB21B2">
        <w:rPr>
          <w:rFonts w:ascii="Times New Roman" w:hAnsi="Times New Roman"/>
          <w:color w:val="000000"/>
          <w:sz w:val="28"/>
          <w:lang w:val="ru-RU"/>
        </w:rPr>
        <w:t>вотного и растения как живого существа; связь изменений в живой природе с явлениями неживой природы);</w:t>
      </w:r>
    </w:p>
    <w:p w:rsidR="00E542C1" w:rsidRPr="00BB21B2" w:rsidRDefault="003E37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542C1" w:rsidRPr="00BB21B2" w:rsidRDefault="003E37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</w:t>
      </w:r>
      <w:r w:rsidRPr="00BB21B2">
        <w:rPr>
          <w:rFonts w:ascii="Times New Roman" w:hAnsi="Times New Roman"/>
          <w:color w:val="000000"/>
          <w:sz w:val="28"/>
          <w:lang w:val="ru-RU"/>
        </w:rPr>
        <w:t>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B21B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542C1" w:rsidRPr="00BB21B2" w:rsidRDefault="003E37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542C1" w:rsidRPr="00BB21B2" w:rsidRDefault="003E37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542C1" w:rsidRPr="00BB21B2" w:rsidRDefault="003E37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B21B2">
        <w:rPr>
          <w:rFonts w:ascii="Times New Roman" w:hAnsi="Times New Roman"/>
          <w:color w:val="000000"/>
          <w:sz w:val="28"/>
          <w:lang w:val="ru-RU"/>
        </w:rPr>
        <w:t>с</w:t>
      </w:r>
      <w:r w:rsidRPr="00BB21B2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E542C1" w:rsidRPr="00BB21B2" w:rsidRDefault="003E37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542C1" w:rsidRPr="00BB21B2" w:rsidRDefault="003E37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E542C1" w:rsidRPr="00BB21B2" w:rsidRDefault="003E37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542C1" w:rsidRPr="00BB21B2" w:rsidRDefault="003E37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BB21B2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Значе</w:t>
      </w:r>
      <w:r w:rsidRPr="00BB21B2">
        <w:rPr>
          <w:rFonts w:ascii="Times New Roman" w:hAnsi="Times New Roman"/>
          <w:color w:val="000000"/>
          <w:sz w:val="28"/>
          <w:lang w:val="ru-RU"/>
        </w:rPr>
        <w:t>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</w:t>
      </w:r>
      <w:r w:rsidRPr="00BB21B2">
        <w:rPr>
          <w:rFonts w:ascii="Times New Roman" w:hAnsi="Times New Roman"/>
          <w:color w:val="000000"/>
          <w:sz w:val="28"/>
          <w:lang w:val="ru-RU"/>
        </w:rPr>
        <w:t>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природе. Охрана воздуха, воды.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</w:t>
      </w:r>
      <w:r w:rsidRPr="00BB21B2">
        <w:rPr>
          <w:rFonts w:ascii="Times New Roman" w:hAnsi="Times New Roman"/>
          <w:color w:val="000000"/>
          <w:sz w:val="28"/>
          <w:lang w:val="ru-RU"/>
        </w:rPr>
        <w:t>хозяйственной жизни человека.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</w:t>
      </w:r>
      <w:r w:rsidRPr="00BB21B2">
        <w:rPr>
          <w:rFonts w:ascii="Times New Roman" w:hAnsi="Times New Roman"/>
          <w:color w:val="000000"/>
          <w:sz w:val="28"/>
          <w:lang w:val="ru-RU"/>
        </w:rPr>
        <w:t>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</w:t>
      </w:r>
      <w:r w:rsidRPr="00BB21B2">
        <w:rPr>
          <w:rFonts w:ascii="Times New Roman" w:hAnsi="Times New Roman"/>
          <w:color w:val="000000"/>
          <w:sz w:val="28"/>
          <w:lang w:val="ru-RU"/>
        </w:rPr>
        <w:t>го края, названия и краткая характеристика на основе наблюдений. Охрана растений.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</w:t>
      </w:r>
      <w:r w:rsidRPr="00BB21B2">
        <w:rPr>
          <w:rFonts w:ascii="Times New Roman" w:hAnsi="Times New Roman"/>
          <w:color w:val="000000"/>
          <w:sz w:val="28"/>
          <w:lang w:val="ru-RU"/>
        </w:rPr>
        <w:t>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</w:t>
      </w:r>
      <w:r w:rsidRPr="00BB21B2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</w:t>
      </w:r>
      <w:r w:rsidRPr="00BB21B2">
        <w:rPr>
          <w:rFonts w:ascii="Times New Roman" w:hAnsi="Times New Roman"/>
          <w:color w:val="000000"/>
          <w:sz w:val="28"/>
          <w:lang w:val="ru-RU"/>
        </w:rPr>
        <w:t>имера на основе наблюдений). Правила нравственного поведения в природных сообществах.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BB21B2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BB21B2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BB21B2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BB21B2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542C1" w:rsidRPr="00BB21B2" w:rsidRDefault="003E37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542C1" w:rsidRPr="00BB21B2" w:rsidRDefault="003E37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E542C1" w:rsidRPr="00BB21B2" w:rsidRDefault="003E37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542C1" w:rsidRPr="00BB21B2" w:rsidRDefault="003E37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542C1" w:rsidRPr="00BB21B2" w:rsidRDefault="003E37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</w:t>
      </w:r>
      <w:r w:rsidRPr="00BB21B2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B21B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542C1" w:rsidRPr="00BB21B2" w:rsidRDefault="003E37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E542C1" w:rsidRPr="00BB21B2" w:rsidRDefault="003E37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542C1" w:rsidRPr="00BB21B2" w:rsidRDefault="003E37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542C1" w:rsidRPr="00BB21B2" w:rsidRDefault="003E37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542C1" w:rsidRPr="00BB21B2" w:rsidRDefault="003E37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BB21B2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542C1" w:rsidRPr="00BB21B2" w:rsidRDefault="003E37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BB21B2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E542C1" w:rsidRPr="00BB21B2" w:rsidRDefault="003E37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542C1" w:rsidRPr="00BB21B2" w:rsidRDefault="003E37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542C1" w:rsidRPr="00BB21B2" w:rsidRDefault="003E37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E542C1" w:rsidRPr="00BB21B2" w:rsidRDefault="003E37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542C1" w:rsidRPr="00BB21B2" w:rsidRDefault="003E37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BB21B2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E542C1" w:rsidRPr="00BB21B2" w:rsidRDefault="003E37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542C1" w:rsidRPr="00BB21B2" w:rsidRDefault="003E37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BB21B2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21B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542C1" w:rsidRPr="00BB21B2" w:rsidRDefault="003E37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542C1" w:rsidRPr="00BB21B2" w:rsidRDefault="003E37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542C1" w:rsidRPr="00BB21B2" w:rsidRDefault="003E37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542C1" w:rsidRPr="00BB21B2" w:rsidRDefault="003E37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возникающ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ие конфликты с учётом этики общения. 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</w:t>
      </w:r>
      <w:r w:rsidRPr="00BB21B2">
        <w:rPr>
          <w:rFonts w:ascii="Times New Roman" w:hAnsi="Times New Roman"/>
          <w:color w:val="000000"/>
          <w:sz w:val="28"/>
          <w:lang w:val="ru-RU"/>
        </w:rPr>
        <w:t>ссии. Общая характеристика родного края, важнейшие достопримечательности, знаменитые соотечественники.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</w:t>
      </w:r>
      <w:r w:rsidRPr="00BB21B2">
        <w:rPr>
          <w:rFonts w:ascii="Times New Roman" w:hAnsi="Times New Roman"/>
          <w:color w:val="000000"/>
          <w:sz w:val="28"/>
          <w:lang w:val="ru-RU"/>
        </w:rPr>
        <w:t>ных с ним.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Наиболее важны</w:t>
      </w:r>
      <w:r w:rsidRPr="00BB21B2">
        <w:rPr>
          <w:rFonts w:ascii="Times New Roman" w:hAnsi="Times New Roman"/>
          <w:color w:val="000000"/>
          <w:sz w:val="28"/>
          <w:lang w:val="ru-RU"/>
        </w:rPr>
        <w:t>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исторические времена. Выдающиеся люди разных эпох как носители базовых национальных ценностей.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BB21B2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BB21B2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BB21B2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BB21B2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BB21B2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BB21B2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BB21B2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BB21B2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BB21B2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BB21B2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BB21B2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542C1" w:rsidRPr="00BB21B2" w:rsidRDefault="003E37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542C1" w:rsidRPr="00BB21B2" w:rsidRDefault="003E37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E542C1" w:rsidRPr="00BB21B2" w:rsidRDefault="003E37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542C1" w:rsidRPr="00BB21B2" w:rsidRDefault="003E37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542C1" w:rsidRPr="00BB21B2" w:rsidRDefault="003E37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E542C1" w:rsidRPr="00BB21B2" w:rsidRDefault="003E37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542C1" w:rsidRPr="00BB21B2" w:rsidRDefault="003E37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BB21B2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542C1" w:rsidRPr="00BB21B2" w:rsidRDefault="003E37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542C1" w:rsidRPr="00BB21B2" w:rsidRDefault="003E37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542C1" w:rsidRPr="00BB21B2" w:rsidRDefault="003E37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542C1" w:rsidRPr="00BB21B2" w:rsidRDefault="003E37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E542C1" w:rsidRPr="00BB21B2" w:rsidRDefault="003E37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542C1" w:rsidRPr="00BB21B2" w:rsidRDefault="003E37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542C1" w:rsidRPr="00BB21B2" w:rsidRDefault="003E37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542C1" w:rsidRPr="00BB21B2" w:rsidRDefault="003E37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составлять не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большие тексты «Права и обязанности гражданина РФ»; </w:t>
      </w:r>
    </w:p>
    <w:p w:rsidR="00E542C1" w:rsidRPr="00BB21B2" w:rsidRDefault="003E37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542C1" w:rsidRPr="00BB21B2" w:rsidRDefault="003E371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самостоятельно планировать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алгоритм решения учебной задачи; предвидеть трудности и возможные ошибки; </w:t>
      </w:r>
    </w:p>
    <w:p w:rsidR="00E542C1" w:rsidRPr="00BB21B2" w:rsidRDefault="003E371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542C1" w:rsidRPr="00BB21B2" w:rsidRDefault="003E371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адекватно принимать оценку своей работы; планировать работу над ошибками;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42C1" w:rsidRPr="00BB21B2" w:rsidRDefault="003E371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542C1" w:rsidRPr="00BB21B2" w:rsidRDefault="003E371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ектива; </w:t>
      </w:r>
    </w:p>
    <w:p w:rsidR="00E542C1" w:rsidRPr="00BB21B2" w:rsidRDefault="003E371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542C1" w:rsidRPr="00BB21B2" w:rsidRDefault="003E371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пасными для здоровья и жизни других людей. </w:t>
      </w:r>
    </w:p>
    <w:p w:rsidR="00E542C1" w:rsidRPr="00BB21B2" w:rsidRDefault="00E542C1">
      <w:pPr>
        <w:rPr>
          <w:lang w:val="ru-RU"/>
        </w:rPr>
        <w:sectPr w:rsidR="00E542C1" w:rsidRPr="00BB21B2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7208278"/>
    </w:p>
    <w:bookmarkEnd w:id="3"/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</w:t>
      </w:r>
      <w:r w:rsidRPr="00BB21B2">
        <w:rPr>
          <w:rFonts w:ascii="Times New Roman" w:hAnsi="Times New Roman"/>
          <w:color w:val="000000"/>
          <w:sz w:val="28"/>
          <w:lang w:val="ru-RU"/>
        </w:rPr>
        <w:t>своения учебного предмета.</w:t>
      </w:r>
    </w:p>
    <w:p w:rsidR="00E542C1" w:rsidRPr="00BB21B2" w:rsidRDefault="00E542C1">
      <w:pPr>
        <w:spacing w:after="0"/>
        <w:ind w:left="120"/>
        <w:rPr>
          <w:lang w:val="ru-RU"/>
        </w:rPr>
      </w:pPr>
    </w:p>
    <w:p w:rsidR="00E542C1" w:rsidRPr="00BB21B2" w:rsidRDefault="003E3713">
      <w:pPr>
        <w:spacing w:after="0"/>
        <w:ind w:left="120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BB21B2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542C1" w:rsidRPr="00BB21B2" w:rsidRDefault="003E37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E542C1" w:rsidRPr="00BB21B2" w:rsidRDefault="003E37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542C1" w:rsidRPr="00BB21B2" w:rsidRDefault="003E37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542C1" w:rsidRPr="00BB21B2" w:rsidRDefault="003E37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E542C1" w:rsidRPr="00BB21B2" w:rsidRDefault="003E37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E542C1" w:rsidRPr="00BB21B2" w:rsidRDefault="003E37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542C1" w:rsidRPr="00BB21B2" w:rsidRDefault="003E37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E542C1" w:rsidRPr="00BB21B2" w:rsidRDefault="003E37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E542C1" w:rsidRPr="00BB21B2" w:rsidRDefault="003E37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542C1" w:rsidRPr="00BB21B2" w:rsidRDefault="003E37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542C1" w:rsidRPr="00BB21B2" w:rsidRDefault="003E371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E542C1" w:rsidRPr="00BB21B2" w:rsidRDefault="003E371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542C1" w:rsidRPr="00BB21B2" w:rsidRDefault="003E37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542C1" w:rsidRPr="00BB21B2" w:rsidRDefault="003E371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ос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542C1" w:rsidRPr="00BB21B2" w:rsidRDefault="003E371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BB21B2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E542C1" w:rsidRPr="00BB21B2" w:rsidRDefault="003E371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542C1" w:rsidRPr="00BB21B2" w:rsidRDefault="00E542C1">
      <w:pPr>
        <w:spacing w:after="0"/>
        <w:ind w:left="120"/>
        <w:rPr>
          <w:lang w:val="ru-RU"/>
        </w:rPr>
      </w:pPr>
    </w:p>
    <w:p w:rsidR="00E542C1" w:rsidRPr="00BB21B2" w:rsidRDefault="003E3713">
      <w:pPr>
        <w:spacing w:after="0"/>
        <w:ind w:left="120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542C1" w:rsidRPr="00BB21B2" w:rsidRDefault="003E37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542C1" w:rsidRPr="00BB21B2" w:rsidRDefault="003E37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на основе набл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542C1" w:rsidRPr="00BB21B2" w:rsidRDefault="003E37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вать аналогии; </w:t>
      </w:r>
    </w:p>
    <w:p w:rsidR="00E542C1" w:rsidRPr="00BB21B2" w:rsidRDefault="003E37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542C1" w:rsidRPr="00BB21B2" w:rsidRDefault="003E37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542C1" w:rsidRPr="00BB21B2" w:rsidRDefault="003E37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 основе предложенного алгоритма; </w:t>
      </w:r>
    </w:p>
    <w:p w:rsidR="00E542C1" w:rsidRPr="00BB21B2" w:rsidRDefault="003E37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542C1" w:rsidRPr="00BB21B2" w:rsidRDefault="003E37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винутому предположению) наблюдения, несложные опыты; </w:t>
      </w:r>
    </w:p>
    <w:p w:rsidR="00E542C1" w:rsidRPr="00BB21B2" w:rsidRDefault="003E37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542C1" w:rsidRPr="00BB21B2" w:rsidRDefault="003E37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542C1" w:rsidRPr="00BB21B2" w:rsidRDefault="003E37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542C1" w:rsidRPr="00BB21B2" w:rsidRDefault="003E37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542C1" w:rsidRPr="00BB21B2" w:rsidRDefault="003E37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E542C1" w:rsidRPr="00BB21B2" w:rsidRDefault="003E37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542C1" w:rsidRPr="00BB21B2" w:rsidRDefault="003E37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E542C1" w:rsidRPr="00BB21B2" w:rsidRDefault="003E37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542C1" w:rsidRPr="00BB21B2" w:rsidRDefault="003E37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E542C1" w:rsidRPr="00BB21B2" w:rsidRDefault="003E37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542C1" w:rsidRDefault="003E3713">
      <w:pPr>
        <w:numPr>
          <w:ilvl w:val="0"/>
          <w:numId w:val="35"/>
        </w:numPr>
        <w:spacing w:after="0" w:line="264" w:lineRule="auto"/>
        <w:jc w:val="both"/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542C1" w:rsidRPr="00BB21B2" w:rsidRDefault="003E37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542C1" w:rsidRPr="00BB21B2" w:rsidRDefault="003E37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BB21B2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E542C1" w:rsidRPr="00BB21B2" w:rsidRDefault="003E37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енивать выступления участников; 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отношение к собеседнику; 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конструироват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ь обобщения и выводы на основе полученных результатов наблюдений и опытной работы, подкреплять их доказательствами; 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542C1" w:rsidRPr="00BB21B2" w:rsidRDefault="003E37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542C1" w:rsidRPr="00BB21B2" w:rsidRDefault="003E37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небольшой помощью учителя дейст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вия по решению учебной задачи; </w:t>
      </w:r>
    </w:p>
    <w:p w:rsidR="00E542C1" w:rsidRPr="00BB21B2" w:rsidRDefault="003E37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542C1" w:rsidRPr="00BB21B2" w:rsidRDefault="003E371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542C1" w:rsidRPr="00BB21B2" w:rsidRDefault="003E371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542C1" w:rsidRPr="00BB21B2" w:rsidRDefault="003E371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542C1" w:rsidRPr="00BB21B2" w:rsidRDefault="003E371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542C1" w:rsidRPr="00BB21B2" w:rsidRDefault="003E371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объективно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:rsidR="00E542C1" w:rsidRPr="00BB21B2" w:rsidRDefault="003E371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542C1" w:rsidRDefault="003E37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542C1" w:rsidRPr="00BB21B2" w:rsidRDefault="003E371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542C1" w:rsidRPr="00BB21B2" w:rsidRDefault="003E371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еделять роли, договариваться, обсуждать процесс и результат совместной работы; </w:t>
      </w:r>
    </w:p>
    <w:p w:rsidR="00E542C1" w:rsidRPr="00BB21B2" w:rsidRDefault="003E371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542C1" w:rsidRPr="00BB21B2" w:rsidRDefault="003E371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итаться с наличием разных мнений; не допускать конфликтов, при их возникновении мирно разрешать без участия взрослого; </w:t>
      </w:r>
    </w:p>
    <w:p w:rsidR="00E542C1" w:rsidRPr="00BB21B2" w:rsidRDefault="003E371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542C1" w:rsidRPr="00BB21B2" w:rsidRDefault="00E542C1">
      <w:pPr>
        <w:spacing w:after="0"/>
        <w:ind w:left="120"/>
        <w:rPr>
          <w:lang w:val="ru-RU"/>
        </w:rPr>
      </w:pPr>
    </w:p>
    <w:p w:rsidR="00E542C1" w:rsidRPr="00BB21B2" w:rsidRDefault="003E3713">
      <w:pPr>
        <w:spacing w:after="0"/>
        <w:ind w:left="120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42C1" w:rsidRPr="00BB21B2" w:rsidRDefault="00E542C1">
      <w:pPr>
        <w:spacing w:after="0"/>
        <w:ind w:left="120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B21B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B21B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воспро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ивотными;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соблюдать правила безопас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пешехода;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542C1" w:rsidRPr="00BB21B2" w:rsidRDefault="003E37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B21B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B21B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арода и других народов, государственным символам России;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и опыты с природными объектами, измерения;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тельности родного края, музейные экспонаты);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изнакам;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дающимся в ней;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безопасно использовать мессенджеры в условиях контролируемого доступа в информационно-т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елекоммуникационную сеть Интернет; </w:t>
      </w:r>
    </w:p>
    <w:p w:rsidR="00E542C1" w:rsidRPr="00BB21B2" w:rsidRDefault="003E371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B21B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B21B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герб, флаг); проявлять уважение к государственным символам России и своего региона;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приводить примеры пам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ой природы, проводить простейшую классификацию;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ства;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организме человека;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сопровождая выступление иллюстрациями (презентацией);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</w:t>
      </w:r>
      <w:r w:rsidRPr="00BB21B2">
        <w:rPr>
          <w:rFonts w:ascii="Times New Roman" w:hAnsi="Times New Roman"/>
          <w:color w:val="000000"/>
          <w:sz w:val="28"/>
          <w:lang w:val="ru-RU"/>
        </w:rPr>
        <w:t>ового питания;</w:t>
      </w:r>
    </w:p>
    <w:p w:rsidR="00E542C1" w:rsidRDefault="003E371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информационно-телекоммуникационную сеть Интернет; </w:t>
      </w:r>
    </w:p>
    <w:p w:rsidR="00E542C1" w:rsidRPr="00BB21B2" w:rsidRDefault="003E371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542C1" w:rsidRPr="00BB21B2" w:rsidRDefault="00E542C1">
      <w:pPr>
        <w:spacing w:after="0" w:line="264" w:lineRule="auto"/>
        <w:ind w:left="120"/>
        <w:jc w:val="both"/>
        <w:rPr>
          <w:lang w:val="ru-RU"/>
        </w:rPr>
      </w:pPr>
    </w:p>
    <w:p w:rsidR="00E542C1" w:rsidRPr="00BB21B2" w:rsidRDefault="003E3713">
      <w:pPr>
        <w:spacing w:after="0" w:line="264" w:lineRule="auto"/>
        <w:ind w:left="120"/>
        <w:jc w:val="both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542C1" w:rsidRPr="00BB21B2" w:rsidRDefault="003E3713">
      <w:pPr>
        <w:spacing w:after="0" w:line="264" w:lineRule="auto"/>
        <w:ind w:firstLine="600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B21B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B21B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народов, государственным символам России;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542C1" w:rsidRDefault="003E3713">
      <w:pPr>
        <w:numPr>
          <w:ilvl w:val="0"/>
          <w:numId w:val="43"/>
        </w:numPr>
        <w:spacing w:after="0" w:line="264" w:lineRule="auto"/>
        <w:jc w:val="both"/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 xml:space="preserve">ии);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риодов, достопримечательностях столицы России и родного края;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B21B2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следуя правилам безопасного труда;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остейшие классификации;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 и ночи, смены времён года, сезонных изменений в природе своей местности, причины смены природных зон);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елять пути их решения;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на природе;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</w:t>
      </w:r>
      <w:r w:rsidRPr="00BB21B2">
        <w:rPr>
          <w:rFonts w:ascii="Times New Roman" w:hAnsi="Times New Roman"/>
          <w:color w:val="000000"/>
          <w:sz w:val="28"/>
          <w:lang w:val="ru-RU"/>
        </w:rPr>
        <w:t xml:space="preserve">ах и зонах отдыха, учреждениях культуры (музеях, библиотеках и т.д.);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</w:t>
      </w:r>
      <w:r w:rsidRPr="00BB21B2">
        <w:rPr>
          <w:rFonts w:ascii="Times New Roman" w:hAnsi="Times New Roman"/>
          <w:color w:val="000000"/>
          <w:sz w:val="28"/>
          <w:lang w:val="ru-RU"/>
        </w:rPr>
        <w:t>никационной сети Интернете;</w:t>
      </w:r>
    </w:p>
    <w:p w:rsidR="00E542C1" w:rsidRPr="00BB21B2" w:rsidRDefault="003E371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B2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542C1" w:rsidRPr="00BB21B2" w:rsidRDefault="00E542C1">
      <w:pPr>
        <w:rPr>
          <w:lang w:val="ru-RU"/>
        </w:rPr>
        <w:sectPr w:rsidR="00E542C1" w:rsidRPr="00BB21B2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208279"/>
    </w:p>
    <w:bookmarkEnd w:id="4"/>
    <w:p w:rsidR="00E542C1" w:rsidRDefault="003E3713">
      <w:pPr>
        <w:spacing w:after="0"/>
        <w:ind w:left="120"/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8"/>
        <w:gridCol w:w="4506"/>
        <w:gridCol w:w="1541"/>
        <w:gridCol w:w="1843"/>
        <w:gridCol w:w="1912"/>
        <w:gridCol w:w="3132"/>
      </w:tblGrid>
      <w:tr w:rsidR="00E542C1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42"/>
        <w:gridCol w:w="1843"/>
        <w:gridCol w:w="1912"/>
        <w:gridCol w:w="2837"/>
      </w:tblGrid>
      <w:tr w:rsidR="00E542C1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42"/>
        <w:gridCol w:w="1843"/>
        <w:gridCol w:w="1912"/>
        <w:gridCol w:w="2837"/>
      </w:tblGrid>
      <w:tr w:rsidR="00E542C1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4498"/>
        <w:gridCol w:w="1602"/>
        <w:gridCol w:w="1843"/>
        <w:gridCol w:w="1912"/>
        <w:gridCol w:w="2839"/>
      </w:tblGrid>
      <w:tr w:rsidR="00E542C1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7208277"/>
    </w:p>
    <w:bookmarkEnd w:id="5"/>
    <w:p w:rsidR="00E542C1" w:rsidRPr="00BB21B2" w:rsidRDefault="003E3713">
      <w:pPr>
        <w:spacing w:after="0"/>
        <w:ind w:left="120"/>
        <w:rPr>
          <w:lang w:val="ru-RU"/>
        </w:rPr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E542C1" w:rsidRDefault="003E3713">
      <w:pPr>
        <w:spacing w:after="0"/>
        <w:ind w:left="120"/>
      </w:pPr>
      <w:r w:rsidRPr="00BB21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6"/>
        <w:gridCol w:w="4655"/>
        <w:gridCol w:w="1138"/>
        <w:gridCol w:w="1843"/>
        <w:gridCol w:w="1912"/>
        <w:gridCol w:w="1425"/>
        <w:gridCol w:w="2223"/>
      </w:tblGrid>
      <w:tr w:rsidR="00E542C1">
        <w:trPr>
          <w:trHeight w:val="144"/>
          <w:tblCellSpacing w:w="0" w:type="dxa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значения для жизни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узнавание, называние, краткое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электрические и газовые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Откуда в снежках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Времена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6"/>
        <w:gridCol w:w="4723"/>
        <w:gridCol w:w="1156"/>
        <w:gridCol w:w="1843"/>
        <w:gridCol w:w="1912"/>
        <w:gridCol w:w="1349"/>
        <w:gridCol w:w="2223"/>
      </w:tblGrid>
      <w:tr w:rsidR="00E542C1">
        <w:trPr>
          <w:trHeight w:val="144"/>
          <w:tblCellSpacing w:w="0" w:type="dxa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Невидимые </w:t>
            </w:r>
            <w:r>
              <w:rPr>
                <w:rFonts w:ascii="Times New Roman" w:hAnsi="Times New Roman"/>
                <w:color w:val="000000"/>
                <w:sz w:val="24"/>
              </w:rPr>
              <w:t>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планеты (название, расположение от Солнца, краткая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жизни на Земле. Водные богатства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узнавание, называние и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</w:t>
            </w:r>
            <w:r>
              <w:rPr>
                <w:rFonts w:ascii="Times New Roman" w:hAnsi="Times New Roman"/>
                <w:color w:val="000000"/>
                <w:sz w:val="24"/>
              </w:rPr>
              <w:t>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186"/>
        <w:gridCol w:w="1108"/>
        <w:gridCol w:w="1843"/>
        <w:gridCol w:w="1912"/>
        <w:gridCol w:w="1349"/>
        <w:gridCol w:w="2839"/>
      </w:tblGrid>
      <w:tr w:rsidR="00E542C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от условий и места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42C1" w:rsidRPr="00BB21B2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</w:t>
            </w: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21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Pr="00BB21B2" w:rsidRDefault="003E3713">
            <w:pPr>
              <w:spacing w:after="0"/>
              <w:ind w:left="135"/>
              <w:rPr>
                <w:lang w:val="ru-RU"/>
              </w:rPr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 w:rsidRPr="00BB2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Опорно-двигательная система и её </w:t>
            </w:r>
            <w:r>
              <w:rPr>
                <w:rFonts w:ascii="Times New Roman" w:hAnsi="Times New Roman"/>
                <w:color w:val="000000"/>
                <w:sz w:val="24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</w:t>
            </w:r>
            <w:r>
              <w:rPr>
                <w:rFonts w:ascii="Times New Roman" w:hAnsi="Times New Roman"/>
                <w:color w:val="000000"/>
                <w:sz w:val="24"/>
              </w:rPr>
              <w:t>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общества. Трудолюбие </w:t>
            </w:r>
            <w:r>
              <w:rPr>
                <w:rFonts w:ascii="Times New Roman" w:hAnsi="Times New Roman"/>
                <w:color w:val="000000"/>
                <w:sz w:val="24"/>
              </w:rPr>
              <w:t>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</w:rPr>
              <w:t>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Китая </w:t>
            </w:r>
            <w:r>
              <w:rPr>
                <w:rFonts w:ascii="Times New Roman" w:hAnsi="Times New Roman"/>
                <w:color w:val="000000"/>
                <w:sz w:val="24"/>
              </w:rPr>
              <w:t>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186"/>
        <w:gridCol w:w="1108"/>
        <w:gridCol w:w="1843"/>
        <w:gridCol w:w="1912"/>
        <w:gridCol w:w="1349"/>
        <w:gridCol w:w="2839"/>
      </w:tblGrid>
      <w:tr w:rsidR="00E542C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42C1" w:rsidRDefault="00E542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C1" w:rsidRDefault="00E542C1"/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</w:t>
            </w:r>
            <w:r>
              <w:rPr>
                <w:rFonts w:ascii="Times New Roman" w:hAnsi="Times New Roman"/>
                <w:color w:val="000000"/>
                <w:sz w:val="24"/>
              </w:rPr>
              <w:t>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в общественных местах: </w:t>
            </w:r>
            <w:r>
              <w:rPr>
                <w:rFonts w:ascii="Times New Roman" w:hAnsi="Times New Roman"/>
                <w:color w:val="000000"/>
                <w:sz w:val="24"/>
              </w:rPr>
              <w:t>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Водоёмы </w:t>
            </w:r>
            <w:r>
              <w:rPr>
                <w:rFonts w:ascii="Times New Roman" w:hAnsi="Times New Roman"/>
                <w:color w:val="000000"/>
                <w:sz w:val="24"/>
              </w:rPr>
              <w:t>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Страницы общественной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Всё для фронта – всё для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542C1" w:rsidRDefault="00E542C1">
            <w:pPr>
              <w:spacing w:after="0"/>
              <w:ind w:left="135"/>
            </w:pPr>
          </w:p>
        </w:tc>
      </w:tr>
      <w:tr w:rsidR="00E542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542C1" w:rsidRDefault="003E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C1" w:rsidRDefault="00E542C1"/>
        </w:tc>
      </w:tr>
    </w:tbl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2C1" w:rsidRDefault="00E542C1">
      <w:pPr>
        <w:sectPr w:rsidR="00E542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7208282"/>
    </w:p>
    <w:bookmarkEnd w:id="6"/>
    <w:p w:rsidR="00E542C1" w:rsidRDefault="003E37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542C1" w:rsidRDefault="003E37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42C1" w:rsidRDefault="003E3713">
      <w:pPr>
        <w:spacing w:after="0" w:line="480" w:lineRule="auto"/>
        <w:ind w:left="120"/>
      </w:pPr>
      <w:bookmarkStart w:id="7" w:name="7242d94d-e1f1-4df7-9b61-f04a247942f3"/>
      <w:r>
        <w:rPr>
          <w:rFonts w:ascii="Times New Roman" w:hAnsi="Times New Roman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7"/>
    </w:p>
    <w:p w:rsidR="00E542C1" w:rsidRDefault="00E542C1">
      <w:pPr>
        <w:spacing w:after="0" w:line="480" w:lineRule="auto"/>
        <w:ind w:left="120"/>
      </w:pPr>
    </w:p>
    <w:p w:rsidR="00E542C1" w:rsidRDefault="00E542C1">
      <w:pPr>
        <w:spacing w:after="0"/>
        <w:ind w:left="120"/>
      </w:pPr>
    </w:p>
    <w:p w:rsidR="00E542C1" w:rsidRDefault="003E37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42C1" w:rsidRDefault="003E3713">
      <w:pPr>
        <w:spacing w:after="0" w:line="480" w:lineRule="auto"/>
        <w:ind w:left="120"/>
      </w:pPr>
      <w:bookmarkStart w:id="8" w:name="95f05c12-f0c4-4d54-885b-c56ae9683aa1"/>
      <w:r>
        <w:rPr>
          <w:rFonts w:ascii="Times New Roman" w:hAnsi="Times New Roman"/>
          <w:color w:val="000000"/>
          <w:sz w:val="28"/>
        </w:rPr>
        <w:t>Поурочное планирование для начальной школы. Окружающий мир. Программа «Школа России» 2 класс, 4 класс</w:t>
      </w:r>
      <w:bookmarkEnd w:id="8"/>
    </w:p>
    <w:p w:rsidR="00E542C1" w:rsidRDefault="00E542C1">
      <w:pPr>
        <w:spacing w:after="0"/>
        <w:ind w:left="120"/>
      </w:pPr>
    </w:p>
    <w:p w:rsidR="00E542C1" w:rsidRDefault="003E37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542C1" w:rsidRDefault="003E37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УМК «Школа России» Электронное приложение к учебнику «Окружаю</w:t>
      </w:r>
      <w:r>
        <w:rPr>
          <w:rFonts w:ascii="Times New Roman" w:hAnsi="Times New Roman"/>
          <w:color w:val="000000"/>
          <w:sz w:val="28"/>
        </w:rPr>
        <w:t>щий мир», 1-4 класс, авт. А.А. Плешаков.</w:t>
      </w:r>
      <w:r>
        <w:rPr>
          <w:sz w:val="28"/>
        </w:rPr>
        <w:br/>
      </w:r>
      <w:bookmarkStart w:id="9" w:name="e2202d81-27be-4f22-aeb6-9d447e67c650"/>
      <w:r>
        <w:rPr>
          <w:rFonts w:ascii="Times New Roman" w:hAnsi="Times New Roman"/>
          <w:color w:val="000000"/>
          <w:sz w:val="28"/>
        </w:rPr>
        <w:t xml:space="preserve"> Российская электронная школа https://resh.edu.ru/subject/43/1/</w:t>
      </w:r>
      <w:bookmarkEnd w:id="9"/>
    </w:p>
    <w:p w:rsidR="00E542C1" w:rsidRDefault="00E542C1">
      <w:pPr>
        <w:sectPr w:rsidR="00E542C1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7208281"/>
    </w:p>
    <w:bookmarkEnd w:id="10"/>
    <w:p w:rsidR="00E542C1" w:rsidRDefault="00E542C1"/>
    <w:sectPr w:rsidR="00E542C1" w:rsidSect="00E542C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713" w:rsidRDefault="003E3713">
      <w:pPr>
        <w:spacing w:line="240" w:lineRule="auto"/>
      </w:pPr>
      <w:r>
        <w:separator/>
      </w:r>
    </w:p>
  </w:endnote>
  <w:endnote w:type="continuationSeparator" w:id="0">
    <w:p w:rsidR="003E3713" w:rsidRDefault="003E37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713" w:rsidRDefault="003E3713">
      <w:pPr>
        <w:spacing w:after="0"/>
      </w:pPr>
      <w:r>
        <w:separator/>
      </w:r>
    </w:p>
  </w:footnote>
  <w:footnote w:type="continuationSeparator" w:id="0">
    <w:p w:rsidR="003E3713" w:rsidRDefault="003E371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1995D4F"/>
    <w:multiLevelType w:val="singleLevel"/>
    <w:tmpl w:val="91995D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9239341B"/>
    <w:multiLevelType w:val="singleLevel"/>
    <w:tmpl w:val="9239341B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B8CEF35B"/>
    <w:multiLevelType w:val="singleLevel"/>
    <w:tmpl w:val="B8CEF35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BB64CFA9"/>
    <w:multiLevelType w:val="singleLevel"/>
    <w:tmpl w:val="BB64CFA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4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4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5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6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7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8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9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0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1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2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3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4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5">
    <w:nsid w:val="5A241D34"/>
    <w:multiLevelType w:val="singleLevel"/>
    <w:tmpl w:val="5A241D34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36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7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8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9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0">
    <w:nsid w:val="79AA4FA4"/>
    <w:multiLevelType w:val="singleLevel"/>
    <w:tmpl w:val="79AA4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1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2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3"/>
  </w:num>
  <w:num w:numId="3">
    <w:abstractNumId w:val="34"/>
  </w:num>
  <w:num w:numId="4">
    <w:abstractNumId w:val="11"/>
  </w:num>
  <w:num w:numId="5">
    <w:abstractNumId w:val="7"/>
  </w:num>
  <w:num w:numId="6">
    <w:abstractNumId w:val="21"/>
  </w:num>
  <w:num w:numId="7">
    <w:abstractNumId w:val="25"/>
  </w:num>
  <w:num w:numId="8">
    <w:abstractNumId w:val="38"/>
  </w:num>
  <w:num w:numId="9">
    <w:abstractNumId w:val="20"/>
  </w:num>
  <w:num w:numId="10">
    <w:abstractNumId w:val="3"/>
  </w:num>
  <w:num w:numId="11">
    <w:abstractNumId w:val="26"/>
  </w:num>
  <w:num w:numId="12">
    <w:abstractNumId w:val="35"/>
  </w:num>
  <w:num w:numId="13">
    <w:abstractNumId w:val="12"/>
  </w:num>
  <w:num w:numId="14">
    <w:abstractNumId w:val="31"/>
  </w:num>
  <w:num w:numId="15">
    <w:abstractNumId w:val="17"/>
  </w:num>
  <w:num w:numId="16">
    <w:abstractNumId w:val="24"/>
  </w:num>
  <w:num w:numId="17">
    <w:abstractNumId w:val="15"/>
  </w:num>
  <w:num w:numId="18">
    <w:abstractNumId w:val="14"/>
  </w:num>
  <w:num w:numId="19">
    <w:abstractNumId w:val="5"/>
  </w:num>
  <w:num w:numId="20">
    <w:abstractNumId w:val="30"/>
  </w:num>
  <w:num w:numId="21">
    <w:abstractNumId w:val="36"/>
  </w:num>
  <w:num w:numId="22">
    <w:abstractNumId w:val="22"/>
  </w:num>
  <w:num w:numId="23">
    <w:abstractNumId w:val="29"/>
  </w:num>
  <w:num w:numId="24">
    <w:abstractNumId w:val="6"/>
  </w:num>
  <w:num w:numId="25">
    <w:abstractNumId w:val="41"/>
  </w:num>
  <w:num w:numId="26">
    <w:abstractNumId w:val="39"/>
  </w:num>
  <w:num w:numId="27">
    <w:abstractNumId w:val="10"/>
  </w:num>
  <w:num w:numId="28">
    <w:abstractNumId w:val="37"/>
  </w:num>
  <w:num w:numId="29">
    <w:abstractNumId w:val="4"/>
  </w:num>
  <w:num w:numId="30">
    <w:abstractNumId w:val="28"/>
  </w:num>
  <w:num w:numId="31">
    <w:abstractNumId w:val="1"/>
  </w:num>
  <w:num w:numId="32">
    <w:abstractNumId w:val="33"/>
  </w:num>
  <w:num w:numId="33">
    <w:abstractNumId w:val="42"/>
  </w:num>
  <w:num w:numId="34">
    <w:abstractNumId w:val="0"/>
  </w:num>
  <w:num w:numId="35">
    <w:abstractNumId w:val="23"/>
  </w:num>
  <w:num w:numId="36">
    <w:abstractNumId w:val="32"/>
  </w:num>
  <w:num w:numId="37">
    <w:abstractNumId w:val="18"/>
  </w:num>
  <w:num w:numId="38">
    <w:abstractNumId w:val="16"/>
  </w:num>
  <w:num w:numId="39">
    <w:abstractNumId w:val="27"/>
  </w:num>
  <w:num w:numId="40">
    <w:abstractNumId w:val="40"/>
  </w:num>
  <w:num w:numId="41">
    <w:abstractNumId w:val="9"/>
  </w:num>
  <w:num w:numId="42">
    <w:abstractNumId w:val="2"/>
  </w:num>
  <w:num w:numId="4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2C1"/>
    <w:rsid w:val="003E3713"/>
    <w:rsid w:val="00BB21B2"/>
    <w:rsid w:val="00E542C1"/>
    <w:rsid w:val="6F16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C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542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42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542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542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542C1"/>
    <w:rPr>
      <w:i/>
      <w:iCs/>
    </w:rPr>
  </w:style>
  <w:style w:type="character" w:styleId="a4">
    <w:name w:val="Hyperlink"/>
    <w:basedOn w:val="a0"/>
    <w:uiPriority w:val="99"/>
    <w:unhideWhenUsed/>
    <w:rsid w:val="00E542C1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E542C1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E542C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542C1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E542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542C1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E542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E542C1"/>
  </w:style>
  <w:style w:type="character" w:customStyle="1" w:styleId="10">
    <w:name w:val="Заголовок 1 Знак"/>
    <w:basedOn w:val="a0"/>
    <w:link w:val="1"/>
    <w:uiPriority w:val="9"/>
    <w:rsid w:val="00E542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54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542C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542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sid w:val="00E542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E54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BB2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21B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dc50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0c392" TargetMode="External"/><Relationship Id="rId47" Type="http://schemas.openxmlformats.org/officeDocument/2006/relationships/hyperlink" Target="https://m.edsoo.ru/f840da26" TargetMode="External"/><Relationship Id="rId63" Type="http://schemas.openxmlformats.org/officeDocument/2006/relationships/hyperlink" Target="https://m.edsoo.ru/f84116c6" TargetMode="External"/><Relationship Id="rId68" Type="http://schemas.openxmlformats.org/officeDocument/2006/relationships/hyperlink" Target="https://m.edsoo.ru/f8410910" TargetMode="External"/><Relationship Id="rId84" Type="http://schemas.openxmlformats.org/officeDocument/2006/relationships/hyperlink" Target="https://m.edsoo.ru/f8414eca" TargetMode="External"/><Relationship Id="rId89" Type="http://schemas.openxmlformats.org/officeDocument/2006/relationships/hyperlink" Target="https://m.edsoo.ru/f8415636" TargetMode="External"/><Relationship Id="rId112" Type="http://schemas.openxmlformats.org/officeDocument/2006/relationships/hyperlink" Target="https://m.edsoo.ru/f841c9f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9894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f840f9fc" TargetMode="External"/><Relationship Id="rId40" Type="http://schemas.openxmlformats.org/officeDocument/2006/relationships/hyperlink" Target="https://m.edsoo.ru/f84123aa" TargetMode="External"/><Relationship Id="rId45" Type="http://schemas.openxmlformats.org/officeDocument/2006/relationships/hyperlink" Target="https://m.edsoo.ru/f840ce78" TargetMode="External"/><Relationship Id="rId53" Type="http://schemas.openxmlformats.org/officeDocument/2006/relationships/hyperlink" Target="https://m.edsoo.ru/f840e85e" TargetMode="External"/><Relationship Id="rId58" Type="http://schemas.openxmlformats.org/officeDocument/2006/relationships/hyperlink" Target="https://m.edsoo.ru/f840ef2a" TargetMode="External"/><Relationship Id="rId66" Type="http://schemas.openxmlformats.org/officeDocument/2006/relationships/hyperlink" Target="https://m.edsoo.ru/f8410654" TargetMode="External"/><Relationship Id="rId74" Type="http://schemas.openxmlformats.org/officeDocument/2006/relationships/hyperlink" Target="https://m.edsoo.ru/f841254e" TargetMode="External"/><Relationship Id="rId79" Type="http://schemas.openxmlformats.org/officeDocument/2006/relationships/hyperlink" Target="https://m.edsoo.ru/f8413c3c" TargetMode="External"/><Relationship Id="rId87" Type="http://schemas.openxmlformats.org/officeDocument/2006/relationships/hyperlink" Target="https://m.edsoo.ru/f8415b9a" TargetMode="External"/><Relationship Id="rId102" Type="http://schemas.openxmlformats.org/officeDocument/2006/relationships/hyperlink" Target="https://m.edsoo.ru/f8417f08" TargetMode="External"/><Relationship Id="rId110" Type="http://schemas.openxmlformats.org/officeDocument/2006/relationships/hyperlink" Target="https://m.edsoo.ru/f841c56c" TargetMode="External"/><Relationship Id="rId115" Type="http://schemas.openxmlformats.org/officeDocument/2006/relationships/hyperlink" Target="https://m.edsoo.ru/f841d8e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84104ba" TargetMode="External"/><Relationship Id="rId82" Type="http://schemas.openxmlformats.org/officeDocument/2006/relationships/hyperlink" Target="https://m.edsoo.ru/f841380e" TargetMode="External"/><Relationship Id="rId90" Type="http://schemas.openxmlformats.org/officeDocument/2006/relationships/hyperlink" Target="https://m.edsoo.ru/f8418dc2" TargetMode="External"/><Relationship Id="rId95" Type="http://schemas.openxmlformats.org/officeDocument/2006/relationships/hyperlink" Target="https://m.edsoo.ru/f841618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d328" TargetMode="External"/><Relationship Id="rId48" Type="http://schemas.openxmlformats.org/officeDocument/2006/relationships/hyperlink" Target="https://m.edsoo.ru/f840df26" TargetMode="External"/><Relationship Id="rId56" Type="http://schemas.openxmlformats.org/officeDocument/2006/relationships/hyperlink" Target="https://m.edsoo.ru/f840ebe2" TargetMode="External"/><Relationship Id="rId64" Type="http://schemas.openxmlformats.org/officeDocument/2006/relationships/hyperlink" Target="https://m.edsoo.ru/f8410dd4" TargetMode="External"/><Relationship Id="rId69" Type="http://schemas.openxmlformats.org/officeDocument/2006/relationships/hyperlink" Target="https://m.edsoo.ru/f8411f90" TargetMode="External"/><Relationship Id="rId77" Type="http://schemas.openxmlformats.org/officeDocument/2006/relationships/hyperlink" Target="https://m.edsoo.ru/f8412a1c" TargetMode="External"/><Relationship Id="rId100" Type="http://schemas.openxmlformats.org/officeDocument/2006/relationships/hyperlink" Target="https://m.edsoo.ru/f8417b34" TargetMode="External"/><Relationship Id="rId105" Type="http://schemas.openxmlformats.org/officeDocument/2006/relationships/hyperlink" Target="https://m.edsoo.ru/f8417526" TargetMode="External"/><Relationship Id="rId113" Type="http://schemas.openxmlformats.org/officeDocument/2006/relationships/hyperlink" Target="https://m.edsoo.ru/f841dac0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m.edsoo.ru/f840e41c" TargetMode="External"/><Relationship Id="rId72" Type="http://schemas.openxmlformats.org/officeDocument/2006/relationships/hyperlink" Target="https://m.edsoo.ru/f84118a6" TargetMode="External"/><Relationship Id="rId80" Type="http://schemas.openxmlformats.org/officeDocument/2006/relationships/hyperlink" Target="https://m.edsoo.ru/f8413e30" TargetMode="External"/><Relationship Id="rId85" Type="http://schemas.openxmlformats.org/officeDocument/2006/relationships/hyperlink" Target="https://m.edsoo.ru/f8418dc2" TargetMode="External"/><Relationship Id="rId93" Type="http://schemas.openxmlformats.org/officeDocument/2006/relationships/hyperlink" Target="https://m.edsoo.ru/f8416306" TargetMode="External"/><Relationship Id="rId98" Type="http://schemas.openxmlformats.org/officeDocument/2006/relationships/hyperlink" Target="https://m.edsoo.ru/f8416cf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ff74" TargetMode="External"/><Relationship Id="rId46" Type="http://schemas.openxmlformats.org/officeDocument/2006/relationships/hyperlink" Target="https://m.edsoo.ru/f840d03a" TargetMode="External"/><Relationship Id="rId59" Type="http://schemas.openxmlformats.org/officeDocument/2006/relationships/hyperlink" Target="https://m.edsoo.ru/f840fde4" TargetMode="External"/><Relationship Id="rId67" Type="http://schemas.openxmlformats.org/officeDocument/2006/relationships/hyperlink" Target="https://m.edsoo.ru/f8410c3a" TargetMode="External"/><Relationship Id="rId103" Type="http://schemas.openxmlformats.org/officeDocument/2006/relationships/hyperlink" Target="https://m.edsoo.ru/f84181ce" TargetMode="External"/><Relationship Id="rId108" Type="http://schemas.openxmlformats.org/officeDocument/2006/relationships/hyperlink" Target="https://m.edsoo.ru/f841b284" TargetMode="External"/><Relationship Id="rId116" Type="http://schemas.openxmlformats.org/officeDocument/2006/relationships/hyperlink" Target="https://m.edsoo.ru/f841d33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0ea16" TargetMode="External"/><Relationship Id="rId62" Type="http://schemas.openxmlformats.org/officeDocument/2006/relationships/hyperlink" Target="https://m.edsoo.ru/f8410f78" TargetMode="External"/><Relationship Id="rId70" Type="http://schemas.openxmlformats.org/officeDocument/2006/relationships/hyperlink" Target="https://m.edsoo.ru/f8411dd8" TargetMode="External"/><Relationship Id="rId75" Type="http://schemas.openxmlformats.org/officeDocument/2006/relationships/hyperlink" Target="https://m.edsoo.ru/f8412706" TargetMode="External"/><Relationship Id="rId83" Type="http://schemas.openxmlformats.org/officeDocument/2006/relationships/hyperlink" Target="https://m.edsoo.ru/f8414d1c" TargetMode="External"/><Relationship Id="rId88" Type="http://schemas.openxmlformats.org/officeDocument/2006/relationships/hyperlink" Target="https://m.edsoo.ru/f841580c" TargetMode="External"/><Relationship Id="rId91" Type="http://schemas.openxmlformats.org/officeDocument/2006/relationships/hyperlink" Target="https://m.edsoo.ru/f8415da2" TargetMode="External"/><Relationship Id="rId96" Type="http://schemas.openxmlformats.org/officeDocument/2006/relationships/hyperlink" Target="https://m.edsoo.ru/f8416996" TargetMode="External"/><Relationship Id="rId111" Type="http://schemas.openxmlformats.org/officeDocument/2006/relationships/hyperlink" Target="https://m.edsoo.ru/f841c8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0c162" TargetMode="External"/><Relationship Id="rId49" Type="http://schemas.openxmlformats.org/officeDocument/2006/relationships/hyperlink" Target="https://m.edsoo.ru/f840e0de" TargetMode="External"/><Relationship Id="rId57" Type="http://schemas.openxmlformats.org/officeDocument/2006/relationships/hyperlink" Target="https://m.edsoo.ru/f840ed90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d188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f840cb62" TargetMode="External"/><Relationship Id="rId52" Type="http://schemas.openxmlformats.org/officeDocument/2006/relationships/hyperlink" Target="https://m.edsoo.ru/f840e6a6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10aa0" TargetMode="External"/><Relationship Id="rId73" Type="http://schemas.openxmlformats.org/officeDocument/2006/relationships/hyperlink" Target="https://m.edsoo.ru/f84112c0" TargetMode="External"/><Relationship Id="rId78" Type="http://schemas.openxmlformats.org/officeDocument/2006/relationships/hyperlink" Target="https://m.edsoo.ru/f8412ef4" TargetMode="External"/><Relationship Id="rId81" Type="http://schemas.openxmlformats.org/officeDocument/2006/relationships/hyperlink" Target="https://m.edsoo.ru/f84140ba" TargetMode="External"/><Relationship Id="rId86" Type="http://schemas.openxmlformats.org/officeDocument/2006/relationships/hyperlink" Target="https://m.edsoo.ru/f8415118" TargetMode="External"/><Relationship Id="rId94" Type="http://schemas.openxmlformats.org/officeDocument/2006/relationships/hyperlink" Target="https://m.edsoo.ru/f84164be" TargetMode="External"/><Relationship Id="rId99" Type="http://schemas.openxmlformats.org/officeDocument/2006/relationships/hyperlink" Target="https://m.edsoo.ru/f8416fae" TargetMode="External"/><Relationship Id="rId101" Type="http://schemas.openxmlformats.org/officeDocument/2006/relationships/hyperlink" Target="https://m.edsoo.ru/f8417d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1330e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0e282" TargetMode="External"/><Relationship Id="rId55" Type="http://schemas.openxmlformats.org/officeDocument/2006/relationships/hyperlink" Target="https://m.edsoo.ru/f840ea16" TargetMode="External"/><Relationship Id="rId76" Type="http://schemas.openxmlformats.org/officeDocument/2006/relationships/hyperlink" Target="https://m.edsoo.ru/f8412896" TargetMode="External"/><Relationship Id="rId97" Type="http://schemas.openxmlformats.org/officeDocument/2006/relationships/hyperlink" Target="https://m.edsoo.ru/f8416b58" TargetMode="External"/><Relationship Id="rId104" Type="http://schemas.openxmlformats.org/officeDocument/2006/relationships/hyperlink" Target="https://m.edsoo.ru/f84185ac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8411c0c" TargetMode="External"/><Relationship Id="rId92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13115</Words>
  <Characters>74759</Characters>
  <Application>Microsoft Office Word</Application>
  <DocSecurity>0</DocSecurity>
  <Lines>622</Lines>
  <Paragraphs>175</Paragraphs>
  <ScaleCrop>false</ScaleCrop>
  <Company/>
  <LinksUpToDate>false</LinksUpToDate>
  <CharactersWithSpaces>87699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JapanHouse</cp:lastModifiedBy>
  <cp:revision>2</cp:revision>
  <cp:lastPrinted>2024-08-31T09:06:00Z</cp:lastPrinted>
  <dcterms:created xsi:type="dcterms:W3CDTF">2024-09-16T05:21:00Z</dcterms:created>
  <dcterms:modified xsi:type="dcterms:W3CDTF">2024-09-16T05:21:00Z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0BD09125EB4E4BCBA03D9B9839AEB0C7_13</vt:lpwstr>
  </property>
</Properties>
</file>