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F5C" w:rsidRDefault="002E7C4B">
      <w:pPr>
        <w:pStyle w:val="a3"/>
        <w:ind w:left="173"/>
        <w:jc w:val="left"/>
        <w:rPr>
          <w:sz w:val="20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-1012825</wp:posOffset>
            </wp:positionH>
            <wp:positionV relativeFrom="margin">
              <wp:posOffset>-774700</wp:posOffset>
            </wp:positionV>
            <wp:extent cx="7682865" cy="108013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орлятароссии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2865" cy="1080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30F5C" w:rsidRDefault="00CA5701">
      <w:pPr>
        <w:pStyle w:val="1"/>
        <w:spacing w:before="72"/>
        <w:ind w:left="3630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730F5C" w:rsidRDefault="00CA5701">
      <w:pPr>
        <w:pStyle w:val="a3"/>
        <w:spacing w:before="158" w:line="360" w:lineRule="auto"/>
        <w:ind w:right="108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</w:t>
      </w:r>
      <w:r>
        <w:t xml:space="preserve">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:rsidR="00730F5C" w:rsidRDefault="00CA5701">
      <w:pPr>
        <w:pStyle w:val="1"/>
        <w:spacing w:before="5"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730F5C" w:rsidRDefault="00CA5701">
      <w:pPr>
        <w:pStyle w:val="a3"/>
        <w:spacing w:before="158" w:line="360" w:lineRule="auto"/>
        <w:ind w:right="106" w:firstLine="710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</w:t>
      </w:r>
      <w:r>
        <w:t>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социально-</w:t>
      </w:r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 xml:space="preserve">воспитания, в которой </w:t>
      </w:r>
      <w:r>
        <w:t>указывается,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:rsidR="00730F5C" w:rsidRDefault="00CA5701">
      <w:pPr>
        <w:pStyle w:val="a3"/>
        <w:spacing w:line="360" w:lineRule="auto"/>
        <w:ind w:right="109" w:firstLine="710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t>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rPr>
          <w:w w:val="95"/>
        </w:rPr>
        <w:t>поколением и его дальнейшему развитию с учётом всех вызовов современного</w:t>
      </w:r>
      <w:r>
        <w:rPr>
          <w:spacing w:val="1"/>
          <w:w w:val="95"/>
        </w:rPr>
        <w:t xml:space="preserve"> </w:t>
      </w:r>
      <w:r>
        <w:t>мира.</w:t>
      </w:r>
    </w:p>
    <w:p w:rsidR="00730F5C" w:rsidRDefault="00CA5701">
      <w:pPr>
        <w:pStyle w:val="a3"/>
        <w:spacing w:before="3" w:line="360" w:lineRule="auto"/>
        <w:ind w:right="109" w:firstLine="71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</w:t>
      </w:r>
      <w:r>
        <w:t>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:rsidR="00730F5C" w:rsidRDefault="00730F5C">
      <w:pPr>
        <w:spacing w:line="360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2" w:lineRule="auto"/>
        <w:ind w:right="122"/>
      </w:pPr>
      <w:r>
        <w:lastRenderedPageBreak/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ответственности.</w:t>
      </w:r>
    </w:p>
    <w:p w:rsidR="00730F5C" w:rsidRDefault="00CA5701">
      <w:pPr>
        <w:spacing w:line="314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курса: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163" w:line="352" w:lineRule="auto"/>
        <w:ind w:right="121" w:firstLine="710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54" w:line="355" w:lineRule="auto"/>
        <w:ind w:right="108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</w:t>
      </w:r>
      <w:r>
        <w:rPr>
          <w:sz w:val="28"/>
        </w:rPr>
        <w:t>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52" w:line="352" w:lineRule="auto"/>
        <w:ind w:right="118" w:firstLine="710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55" w:line="352" w:lineRule="auto"/>
        <w:ind w:right="112" w:firstLine="710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55" w:line="352" w:lineRule="auto"/>
        <w:ind w:right="114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55" w:line="350" w:lineRule="auto"/>
        <w:ind w:right="116" w:firstLine="710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56" w:line="352" w:lineRule="auto"/>
        <w:ind w:right="109" w:firstLine="71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730F5C" w:rsidRDefault="00CA5701">
      <w:pPr>
        <w:pStyle w:val="1"/>
        <w:spacing w:before="60" w:line="362" w:lineRule="auto"/>
        <w:ind w:left="119" w:right="121" w:firstLine="710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:rsidR="00730F5C" w:rsidRDefault="00CA5701">
      <w:pPr>
        <w:pStyle w:val="a3"/>
        <w:spacing w:line="360" w:lineRule="auto"/>
        <w:ind w:right="107" w:firstLine="710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 xml:space="preserve">неделю в 1- 4 классах начальной школы. </w:t>
      </w:r>
      <w:r>
        <w:t>Программа рассчитана на 4 года (1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недели; 2-4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 учебных</w:t>
      </w:r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год).</w:t>
      </w:r>
    </w:p>
    <w:p w:rsidR="00730F5C" w:rsidRDefault="00CA5701">
      <w:pPr>
        <w:pStyle w:val="a3"/>
        <w:spacing w:line="360" w:lineRule="auto"/>
        <w:ind w:right="111" w:firstLine="71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квест,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</w:t>
      </w:r>
      <w:r>
        <w:t>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w w:val="95"/>
        </w:rPr>
        <w:t>дидактические, развивающие и ролевые игры, учебные диалоги. Занятия могут</w:t>
      </w:r>
      <w:r>
        <w:rPr>
          <w:spacing w:val="1"/>
          <w:w w:val="95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:rsidR="00730F5C" w:rsidRDefault="00730F5C">
      <w:pPr>
        <w:spacing w:line="360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tabs>
          <w:tab w:val="left" w:pos="1597"/>
          <w:tab w:val="left" w:pos="3418"/>
          <w:tab w:val="left" w:pos="4881"/>
          <w:tab w:val="left" w:pos="6037"/>
          <w:tab w:val="left" w:pos="8060"/>
          <w:tab w:val="left" w:pos="8420"/>
        </w:tabs>
        <w:spacing w:before="67" w:line="362" w:lineRule="auto"/>
        <w:ind w:right="116"/>
        <w:jc w:val="left"/>
      </w:pPr>
      <w:r>
        <w:lastRenderedPageBreak/>
        <w:t>проектной</w:t>
      </w:r>
      <w:r>
        <w:tab/>
        <w:t>деятельности</w:t>
      </w:r>
      <w:r>
        <w:tab/>
        <w:t>учащихся,</w:t>
      </w:r>
      <w:r>
        <w:tab/>
        <w:t>которая</w:t>
      </w:r>
      <w:r>
        <w:tab/>
        <w:t>предусмотрена</w:t>
      </w:r>
      <w:r>
        <w:tab/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:rsidR="00730F5C" w:rsidRDefault="00CA5701">
      <w:pPr>
        <w:spacing w:line="314" w:lineRule="exact"/>
        <w:ind w:left="83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730F5C" w:rsidRDefault="00CA5701">
      <w:pPr>
        <w:pStyle w:val="1"/>
        <w:spacing w:before="169"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730F5C" w:rsidRDefault="00CA5701">
      <w:pPr>
        <w:pStyle w:val="a3"/>
        <w:spacing w:before="158" w:line="360" w:lineRule="auto"/>
        <w:ind w:right="108" w:firstLine="710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с </w:t>
      </w:r>
      <w:r>
        <w:t>федеральной 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730F5C" w:rsidRDefault="00CA5701">
      <w:pPr>
        <w:pStyle w:val="a3"/>
        <w:ind w:left="830"/>
      </w:pPr>
      <w:r>
        <w:t>Это</w:t>
      </w:r>
      <w:r>
        <w:rPr>
          <w:spacing w:val="-4"/>
        </w:rPr>
        <w:t xml:space="preserve"> </w:t>
      </w:r>
      <w:r>
        <w:t>проявляется:</w:t>
      </w:r>
    </w:p>
    <w:p w:rsidR="00730F5C" w:rsidRDefault="00CA5701">
      <w:pPr>
        <w:pStyle w:val="a4"/>
        <w:numPr>
          <w:ilvl w:val="1"/>
          <w:numId w:val="1"/>
        </w:numPr>
        <w:tabs>
          <w:tab w:val="left" w:pos="1537"/>
        </w:tabs>
        <w:spacing w:before="157"/>
        <w:ind w:hanging="347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205" w:line="357" w:lineRule="auto"/>
        <w:ind w:right="119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730F5C" w:rsidRDefault="00CA5701">
      <w:pPr>
        <w:pStyle w:val="a4"/>
        <w:numPr>
          <w:ilvl w:val="0"/>
          <w:numId w:val="1"/>
        </w:numPr>
        <w:tabs>
          <w:tab w:val="left" w:pos="1537"/>
        </w:tabs>
        <w:spacing w:before="46" w:line="355" w:lineRule="auto"/>
        <w:ind w:right="112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</w:t>
      </w:r>
      <w:r>
        <w:rPr>
          <w:sz w:val="28"/>
        </w:rPr>
        <w:t>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:rsidR="00730F5C" w:rsidRDefault="00730F5C">
      <w:pPr>
        <w:spacing w:line="355" w:lineRule="auto"/>
        <w:jc w:val="both"/>
        <w:rPr>
          <w:sz w:val="28"/>
        </w:rPr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1"/>
        <w:spacing w:before="72"/>
        <w:ind w:left="170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730F5C" w:rsidRDefault="00CA5701">
      <w:pPr>
        <w:spacing w:before="163"/>
        <w:ind w:left="830"/>
        <w:rPr>
          <w:b/>
          <w:sz w:val="28"/>
        </w:rPr>
      </w:pPr>
      <w:r>
        <w:rPr>
          <w:b/>
          <w:sz w:val="28"/>
        </w:rPr>
        <w:t>1класс</w:t>
      </w:r>
    </w:p>
    <w:p w:rsidR="00730F5C" w:rsidRDefault="00CA5701">
      <w:pPr>
        <w:pStyle w:val="a3"/>
        <w:spacing w:before="153"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rPr>
          <w:w w:val="95"/>
        </w:rPr>
        <w:t xml:space="preserve">познание Символ трека – </w:t>
      </w:r>
      <w:r>
        <w:rPr>
          <w:w w:val="95"/>
        </w:rPr>
        <w:t>конверт- копилка Трек «Орлёнок – Эрудит» занимает</w:t>
      </w:r>
      <w:r>
        <w:rPr>
          <w:spacing w:val="1"/>
          <w:w w:val="95"/>
        </w:rPr>
        <w:t xml:space="preserve"> </w:t>
      </w:r>
      <w:r>
        <w:t>первый месяц второй четверти. Именно к этому времени учебный процесс 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первоклассника более понятными. Данный трек позволит, с одной </w:t>
      </w:r>
      <w:r>
        <w:t>стороны,</w:t>
      </w:r>
      <w:r>
        <w:rPr>
          <w:spacing w:val="1"/>
        </w:rPr>
        <w:t xml:space="preserve"> </w:t>
      </w:r>
      <w:r>
        <w:t>поддержать интерес к процессу получения новых знаний, с другой 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информации.</w:t>
      </w:r>
    </w:p>
    <w:p w:rsidR="00730F5C" w:rsidRDefault="00CA5701">
      <w:pPr>
        <w:pStyle w:val="a3"/>
        <w:spacing w:before="5" w:line="360" w:lineRule="auto"/>
        <w:ind w:right="104" w:firstLine="710"/>
      </w:pPr>
      <w:r>
        <w:rPr>
          <w:b/>
        </w:rPr>
        <w:t xml:space="preserve">Трек «Орлёнок – Доброволец».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 xml:space="preserve">милосердие, доброта, забота Символ трека – </w:t>
      </w:r>
      <w:r>
        <w:t>Круг Добра Реализация трека</w:t>
      </w:r>
      <w:r>
        <w:rPr>
          <w:spacing w:val="1"/>
        </w:rPr>
        <w:t xml:space="preserve"> </w:t>
      </w:r>
      <w:r>
        <w:t>проходит для ребят 1-х 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24"/>
        </w:rPr>
        <w:t xml:space="preserve"> </w:t>
      </w:r>
      <w:r>
        <w:t>Важно,</w:t>
      </w:r>
      <w:r>
        <w:rPr>
          <w:spacing w:val="24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23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понятиями</w:t>
      </w:r>
    </w:p>
    <w:p w:rsidR="00730F5C" w:rsidRDefault="00CA5701">
      <w:pPr>
        <w:pStyle w:val="a3"/>
        <w:spacing w:line="360" w:lineRule="auto"/>
        <w:ind w:right="111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r>
        <w:t>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 преемственность традиций помощи и участия. В решении данных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:rsidR="00730F5C" w:rsidRDefault="00CA5701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t>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 xml:space="preserve">познание Символ </w:t>
      </w:r>
      <w:r>
        <w:t>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тезисом,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</w:t>
      </w:r>
      <w:r>
        <w:rPr>
          <w:w w:val="95"/>
        </w:rPr>
        <w:t>ека</w:t>
      </w:r>
      <w:r>
        <w:rPr>
          <w:spacing w:val="1"/>
          <w:w w:val="95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празднике.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 xml:space="preserve">лучшими мастерами своего дела и различных </w:t>
      </w:r>
      <w:r>
        <w:t>профессий (на 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страны);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пр.</w:t>
      </w:r>
    </w:p>
    <w:p w:rsidR="00730F5C" w:rsidRDefault="00CA5701">
      <w:pPr>
        <w:pStyle w:val="a3"/>
        <w:spacing w:before="3" w:line="357" w:lineRule="auto"/>
        <w:ind w:right="109" w:firstLine="710"/>
      </w:pPr>
      <w:r>
        <w:rPr>
          <w:b/>
        </w:rPr>
        <w:t>Трек «Орлёнок – Спортсмен»</w:t>
      </w:r>
      <w:r>
        <w:t>. Ценности, значимые качества 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5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Символ</w:t>
      </w:r>
      <w:r>
        <w:rPr>
          <w:spacing w:val="5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ЗОЖик</w:t>
      </w:r>
      <w:r>
        <w:rPr>
          <w:spacing w:val="4"/>
        </w:rPr>
        <w:t xml:space="preserve"> </w:t>
      </w:r>
      <w:r>
        <w:t>(персонаж,</w:t>
      </w:r>
      <w:r>
        <w:rPr>
          <w:spacing w:val="6"/>
        </w:rPr>
        <w:t xml:space="preserve"> </w:t>
      </w:r>
      <w:r>
        <w:t>ведущий</w:t>
      </w:r>
      <w:r>
        <w:rPr>
          <w:spacing w:val="4"/>
        </w:rPr>
        <w:t xml:space="preserve"> </w:t>
      </w:r>
      <w:r>
        <w:t>здоровый</w:t>
      </w:r>
    </w:p>
    <w:p w:rsidR="00730F5C" w:rsidRDefault="00730F5C">
      <w:pPr>
        <w:spacing w:line="357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08"/>
      </w:pPr>
      <w:r>
        <w:lastRenderedPageBreak/>
        <w:t>образ</w:t>
      </w:r>
      <w:r>
        <w:rPr>
          <w:spacing w:val="-14"/>
        </w:rPr>
        <w:t xml:space="preserve"> </w:t>
      </w:r>
      <w:r>
        <w:t>жизни)</w:t>
      </w:r>
      <w:r>
        <w:rPr>
          <w:spacing w:val="-10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трека</w:t>
      </w:r>
      <w:r>
        <w:rPr>
          <w:spacing w:val="-12"/>
        </w:rPr>
        <w:t xml:space="preserve"> </w:t>
      </w:r>
      <w:r>
        <w:t>обусловлено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67"/>
        </w:rPr>
        <w:t xml:space="preserve"> </w:t>
      </w:r>
      <w:r>
        <w:t>усилить двигательную активность детей, так как к середине учебного 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оздоровительные мероприятия, в том числе, позволят снизить заболеваемость</w:t>
      </w:r>
      <w:r>
        <w:rPr>
          <w:spacing w:val="-67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 в зимний период.</w:t>
      </w:r>
    </w:p>
    <w:p w:rsidR="00730F5C" w:rsidRDefault="00CA5701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 xml:space="preserve">значимость сохранения традиций, истории и </w:t>
      </w:r>
      <w:r>
        <w:t>культуры своего родного края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Родины».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смысловая нагрузка трека:Я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</w:t>
      </w:r>
      <w:r>
        <w:t>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 других</w:t>
      </w:r>
      <w:r>
        <w:rPr>
          <w:spacing w:val="-5"/>
        </w:rPr>
        <w:t xml:space="preserve"> </w:t>
      </w:r>
      <w:r>
        <w:t>праздников.</w:t>
      </w:r>
    </w:p>
    <w:p w:rsidR="00730F5C" w:rsidRDefault="00CA5701">
      <w:pPr>
        <w:pStyle w:val="a3"/>
        <w:spacing w:before="2"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</w:t>
      </w:r>
      <w:r>
        <w:t>ого субботника</w:t>
      </w:r>
      <w:r>
        <w:rPr>
          <w:spacing w:val="2"/>
        </w:rPr>
        <w:t xml:space="preserve"> </w:t>
      </w:r>
      <w:r>
        <w:t>и пр.</w:t>
      </w:r>
    </w:p>
    <w:p w:rsidR="00730F5C" w:rsidRDefault="00CA5701">
      <w:pPr>
        <w:pStyle w:val="1"/>
        <w:spacing w:before="5"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</w:p>
    <w:p w:rsidR="00730F5C" w:rsidRDefault="00CA5701">
      <w:pPr>
        <w:pStyle w:val="a3"/>
        <w:spacing w:before="158" w:line="360" w:lineRule="auto"/>
        <w:ind w:right="106" w:firstLine="710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rPr>
          <w:w w:val="95"/>
        </w:rPr>
        <w:t>команда Символ трека – конструктор «Лидер». В процессе реализации данного</w:t>
      </w:r>
      <w:r>
        <w:rPr>
          <w:spacing w:val="1"/>
          <w:w w:val="95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-7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детские</w:t>
      </w:r>
      <w:r>
        <w:rPr>
          <w:spacing w:val="-5"/>
        </w:rPr>
        <w:t xml:space="preserve"> </w:t>
      </w:r>
      <w:r>
        <w:t>микрогруппы</w:t>
      </w:r>
      <w:r>
        <w:rPr>
          <w:spacing w:val="-6"/>
        </w:rPr>
        <w:t xml:space="preserve"> </w:t>
      </w:r>
      <w:r>
        <w:t>для</w:t>
      </w:r>
    </w:p>
    <w:p w:rsidR="00730F5C" w:rsidRDefault="00730F5C">
      <w:pPr>
        <w:spacing w:line="360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03"/>
      </w:pPr>
      <w:r>
        <w:rPr>
          <w:spacing w:val="-1"/>
        </w:rPr>
        <w:lastRenderedPageBreak/>
        <w:t>приобретения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осуществления</w:t>
      </w:r>
      <w:r>
        <w:rPr>
          <w:spacing w:val="-14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совместной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t>творческих 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r>
        <w:t>целеполагание.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</w:t>
      </w:r>
      <w:r>
        <w:rPr>
          <w:spacing w:val="1"/>
        </w:rPr>
        <w:t xml:space="preserve"> </w:t>
      </w:r>
      <w:r>
        <w:t>объясняет</w:t>
      </w:r>
      <w:r>
        <w:rPr>
          <w:spacing w:val="-10"/>
        </w:rPr>
        <w:t xml:space="preserve"> </w:t>
      </w:r>
      <w:r>
        <w:t>задание,</w:t>
      </w:r>
      <w:r>
        <w:rPr>
          <w:spacing w:val="-6"/>
        </w:rPr>
        <w:t xml:space="preserve"> </w:t>
      </w:r>
      <w:r>
        <w:t>учит</w:t>
      </w:r>
      <w:r>
        <w:rPr>
          <w:spacing w:val="-10"/>
        </w:rPr>
        <w:t xml:space="preserve"> </w:t>
      </w:r>
      <w:r>
        <w:t>д</w:t>
      </w:r>
      <w:r>
        <w:t>етей</w:t>
      </w:r>
      <w:r>
        <w:rPr>
          <w:spacing w:val="-7"/>
        </w:rPr>
        <w:t xml:space="preserve"> </w:t>
      </w:r>
      <w:r>
        <w:t>слушать</w:t>
      </w:r>
      <w:r>
        <w:rPr>
          <w:spacing w:val="-11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показывает,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такие задания выполнять, даёт ребятам подсказки, что нужно сделать при</w:t>
      </w:r>
      <w:r>
        <w:rPr>
          <w:spacing w:val="1"/>
        </w:rPr>
        <w:t xml:space="preserve"> </w:t>
      </w:r>
      <w:r>
        <w:t>выполнении задания: построиться по росту, сыграть в игру «мяч по кругу»</w:t>
      </w:r>
      <w:r>
        <w:rPr>
          <w:spacing w:val="1"/>
        </w:rPr>
        <w:t xml:space="preserve"> </w:t>
      </w:r>
      <w:r>
        <w:t>(мяч,</w:t>
      </w:r>
      <w:r>
        <w:rPr>
          <w:spacing w:val="2"/>
        </w:rPr>
        <w:t xml:space="preserve"> </w:t>
      </w:r>
      <w:r>
        <w:t>имя,</w:t>
      </w:r>
      <w:r>
        <w:rPr>
          <w:spacing w:val="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«Привет!»),</w:t>
      </w:r>
      <w:r>
        <w:rPr>
          <w:spacing w:val="7"/>
        </w:rPr>
        <w:t xml:space="preserve"> </w:t>
      </w:r>
      <w:r>
        <w:t>«молекула»,</w:t>
      </w:r>
      <w:r>
        <w:rPr>
          <w:spacing w:val="3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хором»</w:t>
      </w:r>
      <w:r>
        <w:rPr>
          <w:spacing w:val="-4"/>
        </w:rPr>
        <w:t xml:space="preserve"> </w:t>
      </w:r>
      <w:r>
        <w:t>и др.</w:t>
      </w:r>
    </w:p>
    <w:p w:rsidR="00730F5C" w:rsidRDefault="00CA5701">
      <w:pPr>
        <w:pStyle w:val="a3"/>
        <w:spacing w:before="4" w:line="360" w:lineRule="auto"/>
        <w:ind w:right="101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 xml:space="preserve">различных олимпиад, интеллектуальных конкурсов, конференций и </w:t>
      </w:r>
      <w:r>
        <w:t>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высокая мотивация и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:rsidR="00730F5C" w:rsidRDefault="00CA5701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</w:t>
      </w:r>
      <w:r>
        <w:rPr>
          <w:spacing w:val="1"/>
        </w:rPr>
        <w:t xml:space="preserve"> </w:t>
      </w:r>
      <w:r>
        <w:rPr>
          <w:w w:val="95"/>
        </w:rPr>
        <w:t>М</w:t>
      </w:r>
      <w:r>
        <w:rPr>
          <w:w w:val="95"/>
        </w:rPr>
        <w:t>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 готовят новогодний спектакль, концерт или представление, вторая часть</w:t>
      </w:r>
      <w:r>
        <w:rPr>
          <w:spacing w:val="-67"/>
        </w:rPr>
        <w:t xml:space="preserve"> </w:t>
      </w:r>
      <w:r>
        <w:t>трека</w:t>
      </w:r>
      <w:r>
        <w:rPr>
          <w:spacing w:val="-14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знакомства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лучшими</w:t>
      </w:r>
      <w:r>
        <w:rPr>
          <w:spacing w:val="-14"/>
        </w:rPr>
        <w:t xml:space="preserve"> </w:t>
      </w:r>
      <w:r>
        <w:t>мастерами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730F5C" w:rsidRDefault="00CA5701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</w:t>
      </w:r>
      <w:r>
        <w:t>ограммы. Это создаст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поддержит</w:t>
      </w:r>
      <w:r>
        <w:rPr>
          <w:spacing w:val="6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настроение</w:t>
      </w:r>
      <w:r>
        <w:rPr>
          <w:spacing w:val="7"/>
        </w:rPr>
        <w:t xml:space="preserve"> </w:t>
      </w:r>
      <w:r>
        <w:t>добра,</w:t>
      </w:r>
      <w:r>
        <w:rPr>
          <w:spacing w:val="10"/>
        </w:rPr>
        <w:t xml:space="preserve"> </w:t>
      </w:r>
      <w:r>
        <w:t>взаимопонимания,</w:t>
      </w:r>
      <w:r>
        <w:rPr>
          <w:spacing w:val="10"/>
        </w:rPr>
        <w:t xml:space="preserve"> </w:t>
      </w:r>
      <w:r>
        <w:t>удовлетворённости</w:t>
      </w:r>
    </w:p>
    <w:p w:rsidR="00730F5C" w:rsidRDefault="00730F5C">
      <w:pPr>
        <w:spacing w:line="360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19"/>
      </w:pPr>
      <w:r>
        <w:lastRenderedPageBreak/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любое время</w:t>
      </w:r>
      <w:r>
        <w:rPr>
          <w:spacing w:val="1"/>
        </w:rPr>
        <w:t xml:space="preserve"> </w:t>
      </w:r>
      <w:r>
        <w:t>учебного</w:t>
      </w:r>
      <w:r>
        <w:t xml:space="preserve"> года.</w:t>
      </w:r>
    </w:p>
    <w:p w:rsidR="00730F5C" w:rsidRDefault="00CA5701">
      <w:pPr>
        <w:pStyle w:val="a3"/>
        <w:spacing w:before="2" w:line="360" w:lineRule="auto"/>
        <w:ind w:right="109" w:firstLine="710"/>
      </w:pPr>
      <w:r>
        <w:rPr>
          <w:b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-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 учебного года накапливае</w:t>
      </w:r>
      <w:r>
        <w:t>тся определённая физическая и</w:t>
      </w:r>
      <w:r>
        <w:rPr>
          <w:spacing w:val="1"/>
        </w:rPr>
        <w:t xml:space="preserve"> </w:t>
      </w:r>
      <w:r>
        <w:rPr>
          <w:spacing w:val="-1"/>
        </w:rPr>
        <w:t>эмоциональная</w:t>
      </w:r>
      <w:r>
        <w:rPr>
          <w:spacing w:val="-13"/>
        </w:rPr>
        <w:t xml:space="preserve"> </w:t>
      </w:r>
      <w:r>
        <w:rPr>
          <w:spacing w:val="-1"/>
        </w:rPr>
        <w:t>усталость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нагрузки.</w:t>
      </w:r>
      <w:r>
        <w:rPr>
          <w:spacing w:val="-12"/>
        </w:rPr>
        <w:t xml:space="preserve"> </w:t>
      </w:r>
      <w:r>
        <w:rPr>
          <w:spacing w:val="-1"/>
        </w:rPr>
        <w:t>Надеемся,</w:t>
      </w:r>
      <w:r>
        <w:rPr>
          <w:spacing w:val="-16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t>дополнительные</w:t>
      </w:r>
      <w:r>
        <w:rPr>
          <w:spacing w:val="-67"/>
        </w:rPr>
        <w:t xml:space="preserve"> </w:t>
      </w:r>
      <w:r>
        <w:t>физкультурно- оздоровительные мероприятия в том числе позволят 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 период.</w:t>
      </w:r>
    </w:p>
    <w:p w:rsidR="00730F5C" w:rsidRDefault="00CA5701">
      <w:pPr>
        <w:pStyle w:val="a3"/>
        <w:spacing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</w:p>
    <w:p w:rsidR="00730F5C" w:rsidRDefault="00CA5701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95"/>
        </w:rPr>
        <w:t>своему окружению и к себе лично. Ребёнок должен откр</w:t>
      </w:r>
      <w:r>
        <w:rPr>
          <w:w w:val="95"/>
        </w:rPr>
        <w:t>ыть для себя и принять</w:t>
      </w:r>
      <w:r>
        <w:rPr>
          <w:spacing w:val="1"/>
          <w:w w:val="95"/>
        </w:rPr>
        <w:t xml:space="preserve"> </w:t>
      </w:r>
      <w:r>
        <w:t>значимость сохранения традиций, истории и культуры своего родного края.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t>смысловая</w:t>
      </w:r>
      <w:r>
        <w:rPr>
          <w:spacing w:val="-11"/>
        </w:rPr>
        <w:t xml:space="preserve"> </w:t>
      </w:r>
      <w:r>
        <w:t>нагрузка</w:t>
      </w:r>
      <w:r>
        <w:rPr>
          <w:spacing w:val="-12"/>
        </w:rPr>
        <w:t xml:space="preserve"> </w:t>
      </w:r>
      <w:r>
        <w:t>трека:</w:t>
      </w:r>
      <w:r>
        <w:rPr>
          <w:spacing w:val="-1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хранитель</w:t>
      </w:r>
      <w:r>
        <w:rPr>
          <w:spacing w:val="-14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семьи.</w:t>
      </w:r>
      <w:r>
        <w:rPr>
          <w:spacing w:val="-10"/>
        </w:rPr>
        <w:t xml:space="preserve"> </w:t>
      </w:r>
      <w:r>
        <w:t>Мы</w:t>
      </w:r>
      <w:r>
        <w:rPr>
          <w:spacing w:val="-68"/>
        </w:rPr>
        <w:t xml:space="preserve"> </w:t>
      </w:r>
      <w:r>
        <w:t>(класс)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 своей</w:t>
      </w:r>
      <w:r>
        <w:rPr>
          <w:spacing w:val="1"/>
        </w:rPr>
        <w:t xml:space="preserve"> </w:t>
      </w:r>
      <w:r>
        <w:t>страны</w:t>
      </w:r>
    </w:p>
    <w:p w:rsidR="00730F5C" w:rsidRDefault="00CA5701">
      <w:pPr>
        <w:pStyle w:val="1"/>
        <w:spacing w:before="6"/>
        <w:jc w:val="both"/>
      </w:pPr>
      <w:r>
        <w:t>3-4</w:t>
      </w:r>
      <w:r>
        <w:rPr>
          <w:spacing w:val="-4"/>
        </w:rPr>
        <w:t xml:space="preserve"> </w:t>
      </w:r>
      <w:r>
        <w:t>классы</w:t>
      </w:r>
    </w:p>
    <w:p w:rsidR="00730F5C" w:rsidRDefault="00CA5701">
      <w:pPr>
        <w:pStyle w:val="a3"/>
        <w:spacing w:before="158" w:line="357" w:lineRule="auto"/>
        <w:ind w:right="113" w:firstLine="710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</w:p>
    <w:p w:rsidR="00730F5C" w:rsidRDefault="00730F5C">
      <w:pPr>
        <w:spacing w:line="357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08"/>
      </w:pPr>
      <w:r>
        <w:lastRenderedPageBreak/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</w:t>
      </w:r>
      <w:r>
        <w:t>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>детские микрогруппы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:rsidR="00730F5C" w:rsidRDefault="00CA5701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конверт-</w:t>
      </w:r>
      <w:r>
        <w:rPr>
          <w:spacing w:val="-10"/>
        </w:rPr>
        <w:t xml:space="preserve"> </w:t>
      </w:r>
      <w:r>
        <w:t>копилка.</w:t>
      </w:r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</w:t>
      </w:r>
      <w:r>
        <w:t>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:rsidR="00730F5C" w:rsidRDefault="00CA5701">
      <w:pPr>
        <w:pStyle w:val="a3"/>
        <w:spacing w:before="1" w:line="360" w:lineRule="auto"/>
        <w:ind w:right="109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 xml:space="preserve">на два временных </w:t>
      </w:r>
      <w:r>
        <w:t>промежутка: во 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730F5C" w:rsidRDefault="00CA5701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</w:t>
      </w:r>
      <w:r>
        <w:t>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</w:t>
      </w:r>
      <w:r>
        <w:t>ение добра,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:rsidR="00730F5C" w:rsidRDefault="00730F5C">
      <w:pPr>
        <w:spacing w:line="360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09" w:firstLine="710"/>
      </w:pPr>
      <w:r>
        <w:rPr>
          <w:b/>
        </w:rPr>
        <w:lastRenderedPageBreak/>
        <w:t xml:space="preserve">Трек «Орлёнок – Спортсмен» </w:t>
      </w:r>
      <w:r>
        <w:t>Ценности,</w:t>
      </w:r>
      <w:r>
        <w:t xml:space="preserve">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 xml:space="preserve">вызванная </w:t>
      </w:r>
      <w:r>
        <w:t>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:rsidR="00730F5C" w:rsidRDefault="00CA5701">
      <w:pPr>
        <w:pStyle w:val="a3"/>
        <w:spacing w:before="5" w:line="360" w:lineRule="auto"/>
        <w:ind w:right="105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</w:t>
      </w:r>
      <w:r>
        <w:t>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:rsidR="00730F5C" w:rsidRDefault="00CA5701">
      <w:pPr>
        <w:pStyle w:val="a3"/>
        <w:spacing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</w:t>
      </w:r>
      <w:r>
        <w:t>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:rsidR="00730F5C" w:rsidRDefault="00730F5C">
      <w:pPr>
        <w:spacing w:line="360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1"/>
        <w:tabs>
          <w:tab w:val="left" w:pos="2820"/>
          <w:tab w:val="left" w:pos="4494"/>
          <w:tab w:val="left" w:pos="5846"/>
          <w:tab w:val="left" w:pos="7175"/>
          <w:tab w:val="left" w:pos="7971"/>
        </w:tabs>
        <w:spacing w:before="72" w:line="362" w:lineRule="auto"/>
        <w:ind w:left="119" w:right="117" w:firstLine="710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кура</w:t>
      </w:r>
      <w:r>
        <w:tab/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:rsidR="00730F5C" w:rsidRDefault="00CA5701">
      <w:pPr>
        <w:spacing w:line="314" w:lineRule="exact"/>
        <w:ind w:left="83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30F5C" w:rsidRDefault="00CA5701">
      <w:pPr>
        <w:spacing w:before="159"/>
        <w:ind w:left="830"/>
        <w:rPr>
          <w:sz w:val="28"/>
        </w:rPr>
      </w:pPr>
      <w:r>
        <w:rPr>
          <w:i/>
          <w:sz w:val="28"/>
        </w:rPr>
        <w:t>Гражданско-патриотичес</w:t>
      </w:r>
      <w:r>
        <w:rPr>
          <w:i/>
          <w:sz w:val="28"/>
        </w:rPr>
        <w:t>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730F5C" w:rsidRDefault="00CA5701">
      <w:pPr>
        <w:pStyle w:val="a4"/>
        <w:numPr>
          <w:ilvl w:val="0"/>
          <w:numId w:val="2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:rsidR="00730F5C" w:rsidRDefault="00CA5701">
      <w:pPr>
        <w:pStyle w:val="a4"/>
        <w:numPr>
          <w:ilvl w:val="0"/>
          <w:numId w:val="2"/>
        </w:numPr>
        <w:tabs>
          <w:tab w:val="left" w:pos="1537"/>
        </w:tabs>
        <w:spacing w:before="55" w:line="350" w:lineRule="auto"/>
        <w:ind w:right="119" w:firstLine="1070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730F5C" w:rsidRDefault="00CA5701">
      <w:pPr>
        <w:pStyle w:val="a4"/>
        <w:numPr>
          <w:ilvl w:val="0"/>
          <w:numId w:val="2"/>
        </w:numPr>
        <w:tabs>
          <w:tab w:val="left" w:pos="1537"/>
        </w:tabs>
        <w:spacing w:before="56" w:line="357" w:lineRule="auto"/>
        <w:ind w:right="118" w:firstLine="107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:rsidR="00730F5C" w:rsidRDefault="00CA5701">
      <w:pPr>
        <w:spacing w:before="48"/>
        <w:ind w:left="830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730F5C" w:rsidRDefault="00CA5701">
      <w:pPr>
        <w:pStyle w:val="a4"/>
        <w:numPr>
          <w:ilvl w:val="0"/>
          <w:numId w:val="2"/>
        </w:numPr>
        <w:tabs>
          <w:tab w:val="left" w:pos="1537"/>
        </w:tabs>
        <w:spacing w:before="157"/>
        <w:ind w:left="1536" w:hanging="34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730F5C" w:rsidRDefault="00CA5701">
      <w:pPr>
        <w:pStyle w:val="a4"/>
        <w:numPr>
          <w:ilvl w:val="0"/>
          <w:numId w:val="2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:rsidR="00730F5C" w:rsidRDefault="00CA5701">
      <w:pPr>
        <w:pStyle w:val="a4"/>
        <w:numPr>
          <w:ilvl w:val="0"/>
          <w:numId w:val="2"/>
        </w:numPr>
        <w:tabs>
          <w:tab w:val="left" w:pos="1536"/>
          <w:tab w:val="left" w:pos="1537"/>
        </w:tabs>
        <w:spacing w:before="205"/>
        <w:ind w:left="1536"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:rsidR="00730F5C" w:rsidRDefault="00730F5C">
      <w:pPr>
        <w:rPr>
          <w:sz w:val="28"/>
        </w:rPr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161"/>
        <w:jc w:val="left"/>
      </w:pPr>
      <w:r>
        <w:t>ей</w:t>
      </w:r>
      <w:r>
        <w:rPr>
          <w:spacing w:val="-16"/>
        </w:rPr>
        <w:t xml:space="preserve"> </w:t>
      </w:r>
      <w:r>
        <w:t>вред.</w:t>
      </w:r>
    </w:p>
    <w:p w:rsidR="00730F5C" w:rsidRDefault="00CA5701">
      <w:pPr>
        <w:pStyle w:val="a3"/>
        <w:ind w:left="0"/>
        <w:jc w:val="left"/>
        <w:rPr>
          <w:sz w:val="34"/>
        </w:rPr>
      </w:pPr>
      <w:r>
        <w:br w:type="column"/>
      </w:r>
    </w:p>
    <w:p w:rsidR="00730F5C" w:rsidRDefault="00CA5701">
      <w:pPr>
        <w:pStyle w:val="a4"/>
        <w:numPr>
          <w:ilvl w:val="0"/>
          <w:numId w:val="3"/>
        </w:numPr>
        <w:tabs>
          <w:tab w:val="left" w:pos="425"/>
          <w:tab w:val="left" w:pos="426"/>
        </w:tabs>
        <w:spacing w:before="298"/>
        <w:ind w:hanging="347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:rsidR="00730F5C" w:rsidRDefault="00CA5701">
      <w:pPr>
        <w:pStyle w:val="a4"/>
        <w:numPr>
          <w:ilvl w:val="0"/>
          <w:numId w:val="3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730F5C" w:rsidRDefault="00CA5701">
      <w:pPr>
        <w:pStyle w:val="a4"/>
        <w:numPr>
          <w:ilvl w:val="0"/>
          <w:numId w:val="3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:rsidR="00730F5C" w:rsidRDefault="00730F5C">
      <w:pPr>
        <w:rPr>
          <w:sz w:val="28"/>
        </w:rPr>
        <w:sectPr w:rsidR="00730F5C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072" w:space="40"/>
            <w:col w:w="8478"/>
          </w:cols>
        </w:sectPr>
      </w:pPr>
    </w:p>
    <w:p w:rsidR="00730F5C" w:rsidRDefault="00CA5701">
      <w:pPr>
        <w:pStyle w:val="a3"/>
        <w:spacing w:before="163"/>
      </w:pPr>
      <w:r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200" w:line="352" w:lineRule="auto"/>
        <w:ind w:right="114" w:firstLine="107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730F5C" w:rsidRDefault="00CA5701">
      <w:pPr>
        <w:spacing w:before="56"/>
        <w:ind w:left="83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162" w:line="355" w:lineRule="auto"/>
        <w:ind w:right="113" w:firstLine="1070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ародов;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42" w:line="352" w:lineRule="auto"/>
        <w:ind w:right="117" w:firstLine="1070"/>
        <w:rPr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730F5C" w:rsidRDefault="00730F5C">
      <w:pPr>
        <w:spacing w:line="352" w:lineRule="auto"/>
        <w:jc w:val="both"/>
        <w:rPr>
          <w:sz w:val="28"/>
        </w:rPr>
        <w:sectPr w:rsidR="00730F5C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730F5C" w:rsidRDefault="00CA5701">
      <w:pPr>
        <w:spacing w:before="67" w:line="362" w:lineRule="auto"/>
        <w:ind w:left="119" w:right="118" w:firstLine="710"/>
        <w:jc w:val="both"/>
        <w:rPr>
          <w:sz w:val="28"/>
        </w:rPr>
      </w:pPr>
      <w:r>
        <w:rPr>
          <w:i/>
          <w:sz w:val="28"/>
        </w:rPr>
        <w:lastRenderedPageBreak/>
        <w:t>Физическое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</w:t>
      </w:r>
      <w:r>
        <w:rPr>
          <w:sz w:val="28"/>
        </w:rPr>
        <w:t>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line="352" w:lineRule="auto"/>
        <w:ind w:right="115" w:firstLine="1070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:rsidR="00730F5C" w:rsidRDefault="00CA5701">
      <w:pPr>
        <w:spacing w:before="162"/>
        <w:ind w:left="830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157" w:line="357" w:lineRule="auto"/>
        <w:ind w:right="102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730F5C" w:rsidRDefault="00CA5701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163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730F5C" w:rsidRDefault="00CA5701">
      <w:pPr>
        <w:spacing w:before="205"/>
        <w:ind w:left="830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6"/>
          <w:tab w:val="left" w:pos="1537"/>
        </w:tabs>
        <w:spacing w:before="162"/>
        <w:ind w:left="1536" w:hanging="34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6"/>
          <w:tab w:val="left" w:pos="1537"/>
          <w:tab w:val="left" w:pos="3915"/>
          <w:tab w:val="left" w:pos="5583"/>
          <w:tab w:val="left" w:pos="7459"/>
        </w:tabs>
        <w:spacing w:before="205" w:line="350" w:lineRule="auto"/>
        <w:ind w:right="119" w:firstLine="1070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интересы,</w:t>
      </w:r>
      <w:r>
        <w:rPr>
          <w:sz w:val="28"/>
        </w:rPr>
        <w:tab/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</w:t>
      </w:r>
      <w:r>
        <w:rPr>
          <w:sz w:val="28"/>
        </w:rPr>
        <w:t>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6"/>
          <w:tab w:val="left" w:pos="1537"/>
          <w:tab w:val="left" w:pos="3119"/>
          <w:tab w:val="left" w:pos="4337"/>
          <w:tab w:val="left" w:pos="5794"/>
          <w:tab w:val="left" w:pos="6552"/>
          <w:tab w:val="left" w:pos="7645"/>
          <w:tab w:val="left" w:pos="9333"/>
        </w:tabs>
        <w:spacing w:before="56" w:line="352" w:lineRule="auto"/>
        <w:ind w:right="113" w:firstLine="107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  <w:t>желания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знания,</w:t>
      </w:r>
      <w:r>
        <w:rPr>
          <w:sz w:val="28"/>
        </w:rPr>
        <w:tab/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:rsidR="00730F5C" w:rsidRDefault="00CA5701">
      <w:pPr>
        <w:pStyle w:val="1"/>
        <w:spacing w:before="6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730F5C" w:rsidRDefault="00CA5701">
      <w:pPr>
        <w:spacing w:before="154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 xml:space="preserve">способность к демонстрации своих </w:t>
      </w:r>
      <w:r>
        <w:rPr>
          <w:sz w:val="28"/>
        </w:rPr>
        <w:t>знаний и умений из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7" w:line="357" w:lineRule="auto"/>
        <w:ind w:right="110" w:firstLine="1070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line="357" w:lineRule="auto"/>
        <w:ind w:right="122" w:firstLine="1070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</w:t>
      </w:r>
      <w:r>
        <w:rPr>
          <w:sz w:val="28"/>
        </w:rPr>
        <w:t>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730F5C" w:rsidRDefault="00730F5C">
      <w:pPr>
        <w:spacing w:line="357" w:lineRule="auto"/>
        <w:jc w:val="both"/>
        <w:rPr>
          <w:sz w:val="28"/>
        </w:rPr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4"/>
        <w:numPr>
          <w:ilvl w:val="1"/>
          <w:numId w:val="3"/>
        </w:numPr>
        <w:tabs>
          <w:tab w:val="left" w:pos="1536"/>
          <w:tab w:val="left" w:pos="1537"/>
        </w:tabs>
        <w:spacing w:before="87" w:line="352" w:lineRule="auto"/>
        <w:ind w:right="116" w:firstLine="107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6"/>
          <w:tab w:val="left" w:pos="1537"/>
          <w:tab w:val="left" w:pos="2634"/>
          <w:tab w:val="left" w:pos="4010"/>
          <w:tab w:val="left" w:pos="5910"/>
          <w:tab w:val="left" w:pos="7253"/>
          <w:tab w:val="left" w:pos="8691"/>
        </w:tabs>
        <w:spacing w:before="11" w:line="350" w:lineRule="auto"/>
        <w:ind w:right="115" w:firstLine="1070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понимать</w:t>
      </w:r>
      <w:r>
        <w:rPr>
          <w:sz w:val="28"/>
        </w:rPr>
        <w:tab/>
        <w:t>нравственные</w:t>
      </w:r>
      <w:r>
        <w:rPr>
          <w:sz w:val="28"/>
        </w:rPr>
        <w:tab/>
        <w:t>ценности</w:t>
      </w:r>
      <w:r>
        <w:rPr>
          <w:sz w:val="28"/>
        </w:rPr>
        <w:tab/>
        <w:t>общества:</w:t>
      </w:r>
      <w:r>
        <w:rPr>
          <w:sz w:val="28"/>
        </w:rPr>
        <w:tab/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6"/>
          <w:tab w:val="left" w:pos="1537"/>
        </w:tabs>
        <w:spacing w:before="14"/>
        <w:ind w:left="1536" w:hanging="34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</w:p>
    <w:p w:rsidR="00730F5C" w:rsidRDefault="00730F5C">
      <w:pPr>
        <w:rPr>
          <w:sz w:val="28"/>
        </w:rPr>
        <w:sectPr w:rsidR="00730F5C">
          <w:pgSz w:w="11910" w:h="16840"/>
          <w:pgMar w:top="102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161"/>
        <w:jc w:val="left"/>
      </w:pPr>
      <w:r>
        <w:rPr>
          <w:w w:val="95"/>
        </w:rPr>
        <w:t>зарядки;</w:t>
      </w:r>
    </w:p>
    <w:p w:rsidR="00730F5C" w:rsidRDefault="00CA5701">
      <w:pPr>
        <w:pStyle w:val="a3"/>
        <w:ind w:left="0"/>
        <w:jc w:val="left"/>
        <w:rPr>
          <w:sz w:val="34"/>
        </w:rPr>
      </w:pPr>
      <w:r>
        <w:br w:type="column"/>
      </w:r>
    </w:p>
    <w:p w:rsidR="00730F5C" w:rsidRDefault="00CA5701">
      <w:pPr>
        <w:pStyle w:val="a4"/>
        <w:numPr>
          <w:ilvl w:val="0"/>
          <w:numId w:val="3"/>
        </w:numPr>
        <w:tabs>
          <w:tab w:val="left" w:pos="368"/>
          <w:tab w:val="left" w:pos="370"/>
        </w:tabs>
        <w:spacing w:before="255"/>
        <w:ind w:left="369" w:hanging="347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:rsidR="00730F5C" w:rsidRDefault="00730F5C">
      <w:pPr>
        <w:rPr>
          <w:sz w:val="28"/>
        </w:rPr>
        <w:sectPr w:rsidR="00730F5C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128" w:space="40"/>
            <w:col w:w="8422"/>
          </w:cols>
        </w:sectPr>
      </w:pPr>
    </w:p>
    <w:p w:rsidR="00730F5C" w:rsidRDefault="00CA5701">
      <w:pPr>
        <w:pStyle w:val="a3"/>
        <w:spacing w:before="157"/>
        <w:jc w:val="left"/>
      </w:pPr>
      <w:r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:rsidR="00730F5C" w:rsidRDefault="00CA5701">
      <w:pPr>
        <w:spacing w:before="163"/>
        <w:ind w:left="830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  <w:tab w:val="left" w:pos="3215"/>
          <w:tab w:val="left" w:pos="5245"/>
          <w:tab w:val="left" w:pos="8076"/>
        </w:tabs>
        <w:spacing w:before="162" w:line="350" w:lineRule="auto"/>
        <w:ind w:right="112" w:firstLine="107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проявлять</w:t>
      </w:r>
      <w:r>
        <w:rPr>
          <w:sz w:val="28"/>
        </w:rPr>
        <w:tab/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:rsidR="00730F5C" w:rsidRDefault="00CA5701">
      <w:pPr>
        <w:pStyle w:val="a4"/>
        <w:numPr>
          <w:ilvl w:val="1"/>
          <w:numId w:val="3"/>
        </w:numPr>
        <w:tabs>
          <w:tab w:val="left" w:pos="1537"/>
        </w:tabs>
        <w:spacing w:before="56" w:line="352" w:lineRule="auto"/>
        <w:ind w:right="116" w:firstLine="107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5" w:line="355" w:lineRule="auto"/>
        <w:ind w:right="113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2" w:line="352" w:lineRule="auto"/>
        <w:ind w:right="119" w:firstLine="710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4" w:line="350" w:lineRule="auto"/>
        <w:ind w:right="120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7"/>
        <w:ind w:left="1536" w:hanging="70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205" w:line="352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4"/>
        <w:ind w:left="1536" w:hanging="707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205" w:line="350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6" w:line="352" w:lineRule="auto"/>
        <w:ind w:right="117" w:firstLine="710"/>
        <w:rPr>
          <w:sz w:val="28"/>
        </w:rPr>
      </w:pPr>
      <w:r>
        <w:rPr>
          <w:sz w:val="28"/>
        </w:rPr>
        <w:t>признание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свою;</w:t>
      </w:r>
    </w:p>
    <w:p w:rsidR="00730F5C" w:rsidRDefault="00730F5C">
      <w:pPr>
        <w:spacing w:line="352" w:lineRule="auto"/>
        <w:jc w:val="both"/>
        <w:rPr>
          <w:sz w:val="28"/>
        </w:rPr>
        <w:sectPr w:rsidR="00730F5C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730F5C" w:rsidRDefault="00CA5701">
      <w:pPr>
        <w:pStyle w:val="a4"/>
        <w:numPr>
          <w:ilvl w:val="0"/>
          <w:numId w:val="4"/>
        </w:numPr>
        <w:tabs>
          <w:tab w:val="left" w:pos="1536"/>
          <w:tab w:val="left" w:pos="1537"/>
          <w:tab w:val="left" w:pos="2682"/>
          <w:tab w:val="left" w:pos="4475"/>
          <w:tab w:val="left" w:pos="5363"/>
          <w:tab w:val="left" w:pos="6326"/>
          <w:tab w:val="left" w:pos="7415"/>
          <w:tab w:val="left" w:pos="7851"/>
          <w:tab w:val="left" w:pos="9218"/>
        </w:tabs>
        <w:spacing w:before="87" w:line="352" w:lineRule="auto"/>
        <w:ind w:right="115" w:firstLine="71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z w:val="28"/>
        </w:rPr>
        <w:tab/>
        <w:t>высказывать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и</w:t>
      </w:r>
      <w:r>
        <w:rPr>
          <w:sz w:val="28"/>
        </w:rPr>
        <w:tab/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6"/>
          <w:tab w:val="left" w:pos="1537"/>
        </w:tabs>
        <w:spacing w:before="54" w:line="352" w:lineRule="auto"/>
        <w:ind w:right="117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6"/>
          <w:tab w:val="left" w:pos="1537"/>
        </w:tabs>
        <w:spacing w:before="50" w:line="352" w:lineRule="auto"/>
        <w:ind w:right="114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:rsidR="00730F5C" w:rsidRDefault="00CA5701">
      <w:pPr>
        <w:spacing w:before="56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730F5C" w:rsidRDefault="00CA5701">
      <w:pPr>
        <w:pStyle w:val="a4"/>
        <w:numPr>
          <w:ilvl w:val="1"/>
          <w:numId w:val="4"/>
        </w:numPr>
        <w:tabs>
          <w:tab w:val="left" w:pos="1537"/>
        </w:tabs>
        <w:spacing w:before="162" w:line="355" w:lineRule="auto"/>
        <w:ind w:right="114" w:firstLine="1070"/>
        <w:rPr>
          <w:sz w:val="28"/>
        </w:rPr>
      </w:pPr>
      <w:r>
        <w:rPr>
          <w:sz w:val="28"/>
        </w:rPr>
        <w:t>умение оценивать свои пост</w:t>
      </w:r>
      <w:r>
        <w:rPr>
          <w:sz w:val="28"/>
        </w:rPr>
        <w:t>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2" w:line="355" w:lineRule="auto"/>
        <w:ind w:right="111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2" w:line="357" w:lineRule="auto"/>
        <w:ind w:right="114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46" w:line="352" w:lineRule="auto"/>
        <w:ind w:right="115" w:firstLine="710"/>
        <w:rPr>
          <w:sz w:val="28"/>
        </w:rPr>
      </w:pPr>
      <w:r>
        <w:rPr>
          <w:sz w:val="28"/>
        </w:rPr>
        <w:t xml:space="preserve">формирование умения </w:t>
      </w:r>
      <w:r>
        <w:rPr>
          <w:sz w:val="28"/>
        </w:rPr>
        <w:t>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:rsidR="00730F5C" w:rsidRDefault="00CA5701">
      <w:pPr>
        <w:pStyle w:val="a4"/>
        <w:numPr>
          <w:ilvl w:val="0"/>
          <w:numId w:val="4"/>
        </w:numPr>
        <w:tabs>
          <w:tab w:val="left" w:pos="1537"/>
        </w:tabs>
        <w:spacing w:before="51" w:line="352" w:lineRule="auto"/>
        <w:ind w:right="118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730F5C" w:rsidRDefault="00CA5701">
      <w:pPr>
        <w:pStyle w:val="1"/>
        <w:spacing w:before="60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730F5C" w:rsidRDefault="00CA5701">
      <w:pPr>
        <w:pStyle w:val="a4"/>
        <w:numPr>
          <w:ilvl w:val="0"/>
          <w:numId w:val="5"/>
        </w:numPr>
        <w:tabs>
          <w:tab w:val="left" w:pos="1042"/>
        </w:tabs>
        <w:spacing w:before="163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730F5C" w:rsidRDefault="00CA5701">
      <w:pPr>
        <w:pStyle w:val="a3"/>
        <w:spacing w:before="153" w:line="360" w:lineRule="auto"/>
        <w:ind w:right="111" w:firstLine="710"/>
      </w:pPr>
      <w:r>
        <w:t>умение раскрывать своими словами первоначальные представления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дружбы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5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коллектива и желание им следовать, владеть правилами поведения в классе,</w:t>
      </w:r>
      <w:r>
        <w:rPr>
          <w:spacing w:val="1"/>
        </w:rPr>
        <w:t xml:space="preserve"> </w:t>
      </w:r>
      <w:r>
        <w:t>школе;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совместной</w:t>
      </w:r>
      <w:r>
        <w:rPr>
          <w:spacing w:val="-13"/>
        </w:rPr>
        <w:t xml:space="preserve"> </w:t>
      </w:r>
      <w:r>
        <w:rPr>
          <w:spacing w:val="-1"/>
        </w:rPr>
        <w:t>колл</w:t>
      </w:r>
      <w:r>
        <w:rPr>
          <w:spacing w:val="-1"/>
        </w:rPr>
        <w:t>ективной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некоторых</w:t>
      </w:r>
      <w:r>
        <w:rPr>
          <w:spacing w:val="-18"/>
        </w:rPr>
        <w:t xml:space="preserve"> </w:t>
      </w:r>
      <w:r>
        <w:t>понятиях</w:t>
      </w:r>
    </w:p>
    <w:p w:rsidR="00730F5C" w:rsidRDefault="00730F5C">
      <w:pPr>
        <w:spacing w:line="360" w:lineRule="auto"/>
        <w:sectPr w:rsidR="00730F5C">
          <w:pgSz w:w="11910" w:h="16840"/>
          <w:pgMar w:top="102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06"/>
      </w:pPr>
      <w:r>
        <w:lastRenderedPageBreak/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 выполнять несложные коллективные работы 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67"/>
        </w:rPr>
        <w:t xml:space="preserve"> </w:t>
      </w:r>
      <w:r>
        <w:t>эстетического наполнения предметной среды человека;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</w:t>
      </w:r>
      <w:r>
        <w:t>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расширять</w:t>
      </w:r>
      <w:r>
        <w:rPr>
          <w:spacing w:val="-67"/>
        </w:rPr>
        <w:t xml:space="preserve"> </w:t>
      </w:r>
      <w:r>
        <w:t>словарный запас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словами и</w:t>
      </w:r>
      <w:r>
        <w:rPr>
          <w:spacing w:val="1"/>
        </w:rPr>
        <w:t xml:space="preserve"> </w:t>
      </w:r>
      <w:r>
        <w:t>терминами.</w:t>
      </w:r>
    </w:p>
    <w:p w:rsidR="00730F5C" w:rsidRDefault="00CA5701">
      <w:pPr>
        <w:pStyle w:val="1"/>
        <w:numPr>
          <w:ilvl w:val="0"/>
          <w:numId w:val="5"/>
        </w:numPr>
        <w:tabs>
          <w:tab w:val="left" w:pos="1042"/>
        </w:tabs>
        <w:spacing w:before="7"/>
        <w:jc w:val="both"/>
      </w:pPr>
      <w:r>
        <w:t>класс</w:t>
      </w:r>
    </w:p>
    <w:p w:rsidR="00730F5C" w:rsidRDefault="00CA5701">
      <w:pPr>
        <w:pStyle w:val="a3"/>
        <w:spacing w:before="158" w:line="360" w:lineRule="auto"/>
        <w:ind w:right="110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 xml:space="preserve">поведения (своего и других людей) с </w:t>
      </w:r>
      <w:r>
        <w:t>позиций этических норм; знакомство со</w:t>
      </w:r>
      <w:r>
        <w:rPr>
          <w:spacing w:val="1"/>
        </w:rPr>
        <w:t xml:space="preserve"> </w:t>
      </w:r>
      <w:r>
        <w:t>значением слова «эрудит», синонимами данного слова; использование в речи</w:t>
      </w:r>
      <w:r>
        <w:rPr>
          <w:spacing w:val="1"/>
        </w:rPr>
        <w:t xml:space="preserve"> </w:t>
      </w:r>
      <w:r>
        <w:t>языковые средства для выражения мыслей и чувств соответственно ситуации</w:t>
      </w:r>
      <w:r>
        <w:rPr>
          <w:spacing w:val="1"/>
        </w:rPr>
        <w:t xml:space="preserve"> </w:t>
      </w:r>
      <w:r>
        <w:t>общения; работа со значением слова</w:t>
      </w:r>
      <w:r>
        <w:rPr>
          <w:spacing w:val="1"/>
        </w:rPr>
        <w:t xml:space="preserve"> </w:t>
      </w:r>
      <w:r>
        <w:t>«мастер»; умение ориентироваться в</w:t>
      </w:r>
      <w:r>
        <w:rPr>
          <w:spacing w:val="1"/>
        </w:rPr>
        <w:t xml:space="preserve"> </w:t>
      </w:r>
      <w:r>
        <w:t>наи</w:t>
      </w:r>
      <w:r>
        <w:t>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-67"/>
        </w:rPr>
        <w:t xml:space="preserve"> </w:t>
      </w:r>
      <w:r>
        <w:t>движения;</w:t>
      </w:r>
      <w:r>
        <w:rPr>
          <w:spacing w:val="14"/>
        </w:rPr>
        <w:t xml:space="preserve"> </w:t>
      </w:r>
      <w:r>
        <w:t>лексическая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доброволец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волонтёр»,</w:t>
      </w:r>
    </w:p>
    <w:p w:rsidR="00730F5C" w:rsidRDefault="00CA5701">
      <w:pPr>
        <w:pStyle w:val="a3"/>
        <w:spacing w:line="360" w:lineRule="auto"/>
        <w:ind w:right="111"/>
      </w:pP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</w:t>
      </w:r>
      <w:r>
        <w:t>м;</w:t>
      </w:r>
      <w:r>
        <w:rPr>
          <w:spacing w:val="-67"/>
        </w:rPr>
        <w:t xml:space="preserve"> </w:t>
      </w:r>
      <w:r>
        <w:t>осознавать положительное влияние зарядки на укрепление здоровья;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сохранение;</w:t>
      </w:r>
      <w:r>
        <w:rPr>
          <w:spacing w:val="-13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приводить</w:t>
      </w:r>
      <w:r>
        <w:rPr>
          <w:spacing w:val="-14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иллюстрирующие</w:t>
      </w:r>
      <w:r>
        <w:rPr>
          <w:spacing w:val="-16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rPr>
          <w:w w:val="95"/>
        </w:rPr>
        <w:t>в жизни человека;</w:t>
      </w:r>
      <w:r>
        <w:rPr>
          <w:spacing w:val="63"/>
        </w:rPr>
        <w:t xml:space="preserve"> </w:t>
      </w:r>
      <w:r>
        <w:rPr>
          <w:w w:val="95"/>
        </w:rPr>
        <w:t xml:space="preserve">умение соблюдать правила </w:t>
      </w:r>
      <w:r>
        <w:rPr>
          <w:w w:val="95"/>
        </w:rPr>
        <w:t>экологичного</w:t>
      </w:r>
      <w:r>
        <w:rPr>
          <w:spacing w:val="63"/>
        </w:rPr>
        <w:t xml:space="preserve"> </w:t>
      </w:r>
      <w:r>
        <w:rPr>
          <w:w w:val="95"/>
        </w:rPr>
        <w:t>поведения</w:t>
      </w:r>
      <w:r>
        <w:rPr>
          <w:spacing w:val="63"/>
        </w:rPr>
        <w:t xml:space="preserve"> </w:t>
      </w:r>
      <w:r>
        <w:rPr>
          <w:w w:val="95"/>
        </w:rPr>
        <w:t>в школе</w:t>
      </w:r>
      <w:r>
        <w:rPr>
          <w:spacing w:val="1"/>
          <w:w w:val="95"/>
        </w:rPr>
        <w:t xml:space="preserve"> </w:t>
      </w:r>
      <w:r>
        <w:t>и в быту (экономия воды и электроэнергии), и природной среде; владение</w:t>
      </w:r>
      <w:r>
        <w:rPr>
          <w:spacing w:val="1"/>
        </w:rPr>
        <w:t xml:space="preserve"> </w:t>
      </w:r>
      <w:r>
        <w:t>различными приёмами слушания научно-познавательных текстов об истории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15"/>
        </w:rPr>
        <w:t xml:space="preserve"> </w:t>
      </w:r>
      <w:r>
        <w:rPr>
          <w:spacing w:val="-1"/>
        </w:rPr>
        <w:t>края;</w:t>
      </w:r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языковые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мыслей</w:t>
      </w:r>
      <w:r>
        <w:rPr>
          <w:spacing w:val="-68"/>
        </w:rPr>
        <w:t xml:space="preserve"> </w:t>
      </w:r>
      <w:r>
        <w:t>и чувств.</w:t>
      </w:r>
    </w:p>
    <w:p w:rsidR="00730F5C" w:rsidRDefault="00CA5701">
      <w:pPr>
        <w:pStyle w:val="1"/>
        <w:numPr>
          <w:ilvl w:val="1"/>
          <w:numId w:val="6"/>
        </w:numPr>
        <w:tabs>
          <w:tab w:val="left" w:pos="1273"/>
        </w:tabs>
        <w:spacing w:before="7"/>
        <w:ind w:hanging="443"/>
        <w:jc w:val="both"/>
      </w:pPr>
      <w:r>
        <w:t>классы</w:t>
      </w:r>
    </w:p>
    <w:p w:rsidR="00730F5C" w:rsidRDefault="00CA5701">
      <w:pPr>
        <w:pStyle w:val="a3"/>
        <w:spacing w:before="158" w:line="357" w:lineRule="auto"/>
        <w:ind w:right="110" w:firstLine="710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7"/>
        </w:rPr>
        <w:t xml:space="preserve"> </w:t>
      </w:r>
      <w:r>
        <w:t>человека-</w:t>
      </w:r>
      <w:r>
        <w:rPr>
          <w:spacing w:val="2"/>
        </w:rPr>
        <w:t xml:space="preserve"> </w:t>
      </w:r>
      <w:r>
        <w:t>лидера;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строить</w:t>
      </w:r>
    </w:p>
    <w:p w:rsidR="00730F5C" w:rsidRDefault="00730F5C">
      <w:pPr>
        <w:spacing w:line="357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CA5701">
      <w:pPr>
        <w:pStyle w:val="a3"/>
        <w:spacing w:before="67" w:line="360" w:lineRule="auto"/>
        <w:ind w:right="109"/>
      </w:pPr>
      <w:r>
        <w:lastRenderedPageBreak/>
        <w:t>логические рассуждения;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:rsidR="00730F5C" w:rsidRDefault="00CA5701">
      <w:pPr>
        <w:pStyle w:val="a3"/>
        <w:spacing w:before="2" w:line="360" w:lineRule="auto"/>
        <w:ind w:right="110"/>
      </w:pPr>
      <w:r>
        <w:t>«добровольчество»,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</w:t>
      </w:r>
      <w:r>
        <w:t>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:rsidR="00730F5C" w:rsidRDefault="00CA5701">
      <w:pPr>
        <w:pStyle w:val="a3"/>
        <w:spacing w:line="362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</w:t>
      </w:r>
      <w:r>
        <w:t>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730F5C" w:rsidRDefault="00730F5C">
      <w:pPr>
        <w:spacing w:line="362" w:lineRule="auto"/>
        <w:sectPr w:rsidR="00730F5C">
          <w:pgSz w:w="11910" w:h="16840"/>
          <w:pgMar w:top="1040" w:right="740" w:bottom="280" w:left="158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sz w:val="20"/>
        </w:rPr>
      </w:pPr>
    </w:p>
    <w:p w:rsidR="00730F5C" w:rsidRDefault="00730F5C">
      <w:pPr>
        <w:pStyle w:val="a3"/>
        <w:spacing w:before="1"/>
        <w:ind w:left="0"/>
        <w:jc w:val="left"/>
        <w:rPr>
          <w:sz w:val="24"/>
        </w:rPr>
      </w:pPr>
    </w:p>
    <w:p w:rsidR="00730F5C" w:rsidRDefault="00CA5701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730F5C" w:rsidRDefault="00730F5C">
      <w:pPr>
        <w:pStyle w:val="a3"/>
        <w:spacing w:before="10"/>
        <w:ind w:left="0"/>
        <w:jc w:val="left"/>
        <w:rPr>
          <w:b/>
          <w:sz w:val="27"/>
        </w:rPr>
      </w:pPr>
    </w:p>
    <w:p w:rsidR="00730F5C" w:rsidRDefault="00CA5701">
      <w:pPr>
        <w:pStyle w:val="a4"/>
        <w:numPr>
          <w:ilvl w:val="2"/>
          <w:numId w:val="6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730F5C" w:rsidRDefault="00730F5C">
      <w:pPr>
        <w:pStyle w:val="a3"/>
        <w:spacing w:before="2"/>
        <w:ind w:left="0"/>
        <w:jc w:val="left"/>
        <w:rPr>
          <w:b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6665"/>
        <w:gridCol w:w="1503"/>
        <w:gridCol w:w="5503"/>
      </w:tblGrid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73" w:lineRule="exact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30F5C" w:rsidRDefault="00CA5701">
            <w:pPr>
              <w:pStyle w:val="TableParagraph"/>
              <w:spacing w:before="2" w:line="257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503" w:type="dxa"/>
          </w:tcPr>
          <w:p w:rsidR="00730F5C" w:rsidRDefault="00CA5701">
            <w:pPr>
              <w:pStyle w:val="TableParagraph"/>
              <w:spacing w:before="136" w:line="240" w:lineRule="auto"/>
              <w:ind w:left="2193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730F5C">
        <w:trPr>
          <w:trHeight w:val="1104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730F5C" w:rsidRDefault="00CA5701">
            <w:pPr>
              <w:pStyle w:val="TableParagraph"/>
              <w:spacing w:line="240" w:lineRule="auto"/>
              <w:ind w:right="1111"/>
              <w:rPr>
                <w:sz w:val="24"/>
              </w:rPr>
            </w:pPr>
            <w:hyperlink r:id="rId8">
              <w:r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10">
              <w:r>
                <w:rPr>
                  <w:color w:val="0462C1"/>
                  <w:sz w:val="24"/>
                  <w:u w:val="single" w:color="0462C1"/>
                </w:rPr>
                <w:t>https://disk.yandex.ru/i/3tqEp3ZGYR7-ug</w:t>
              </w:r>
            </w:hyperlink>
          </w:p>
          <w:p w:rsidR="00730F5C" w:rsidRDefault="00CA5701">
            <w:pPr>
              <w:pStyle w:val="TableParagraph"/>
              <w:spacing w:line="261" w:lineRule="exact"/>
              <w:rPr>
                <w:sz w:val="24"/>
              </w:rPr>
            </w:pPr>
            <w:hyperlink r:id="rId11">
              <w:r>
                <w:rPr>
                  <w:color w:val="0462C1"/>
                  <w:sz w:val="24"/>
                  <w:u w:val="single" w:color="0462C1"/>
                </w:rPr>
                <w:t>https://disk.yandex.ru/i/_meoL8kHAdUDYA</w:t>
              </w:r>
            </w:hyperlink>
          </w:p>
        </w:tc>
      </w:tr>
      <w:tr w:rsidR="00730F5C">
        <w:trPr>
          <w:trHeight w:val="830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hyperlink r:id="rId12">
              <w:r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730F5C" w:rsidRDefault="00CA5701">
            <w:pPr>
              <w:pStyle w:val="TableParagraph"/>
              <w:spacing w:line="274" w:lineRule="exact"/>
              <w:rPr>
                <w:sz w:val="24"/>
              </w:rPr>
            </w:pPr>
            <w:hyperlink r:id="rId13">
              <w:r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30F5C">
        <w:trPr>
          <w:trHeight w:val="278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37" w:lineRule="auto"/>
              <w:ind w:right="1064"/>
              <w:rPr>
                <w:sz w:val="24"/>
              </w:rPr>
            </w:pPr>
            <w:hyperlink r:id="rId15">
              <w:r>
                <w:rPr>
                  <w:color w:val="0462C1"/>
                  <w:sz w:val="24"/>
                  <w:u w:val="single" w:color="0462C1"/>
                </w:rPr>
                <w:t>https://disk.yandex.ru/i/3AQfwsCJmfdbog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https://disk.yandex.ru/i/wNgVlMGD-qlCVw</w:t>
              </w:r>
            </w:hyperlink>
          </w:p>
          <w:p w:rsidR="00730F5C" w:rsidRDefault="00CA5701">
            <w:pPr>
              <w:pStyle w:val="TableParagraph"/>
              <w:spacing w:line="261" w:lineRule="exact"/>
              <w:rPr>
                <w:sz w:val="24"/>
              </w:rPr>
            </w:pPr>
            <w:hyperlink r:id="rId17">
              <w:r>
                <w:rPr>
                  <w:color w:val="0462C1"/>
                  <w:sz w:val="24"/>
                  <w:u w:val="single" w:color="0462C1"/>
                </w:rPr>
                <w:t>ht</w:t>
              </w:r>
              <w:r>
                <w:rPr>
                  <w:color w:val="0462C1"/>
                  <w:sz w:val="24"/>
                  <w:u w:val="single" w:color="0462C1"/>
                </w:rPr>
                <w:t>tps://disk.yandex.ru/d/jp77h4cAUA5hSQ</w:t>
              </w:r>
            </w:hyperlink>
          </w:p>
        </w:tc>
      </w:tr>
      <w:tr w:rsidR="00730F5C">
        <w:trPr>
          <w:trHeight w:val="542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1104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730F5C" w:rsidRDefault="00CA5701">
            <w:pPr>
              <w:pStyle w:val="TableParagraph"/>
              <w:spacing w:line="240" w:lineRule="auto"/>
              <w:ind w:right="453"/>
              <w:rPr>
                <w:sz w:val="24"/>
              </w:rPr>
            </w:pPr>
            <w:hyperlink r:id="rId18">
              <w:r>
                <w:rPr>
                  <w:color w:val="0462C1"/>
                  <w:sz w:val="24"/>
                  <w:u w:val="single" w:color="0462C1"/>
                </w:rPr>
                <w:t>https://disk.yandex.ru/i/h-IMgWFpajWOzg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https://disk.yandex.ru/i/RLXwKfaUfs8Cr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флешмобом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730F5C" w:rsidRDefault="00CA5701">
            <w:pPr>
              <w:pStyle w:val="TableParagraph"/>
              <w:spacing w:line="261" w:lineRule="exact"/>
              <w:rPr>
                <w:sz w:val="24"/>
              </w:rPr>
            </w:pPr>
            <w:hyperlink r:id="rId19">
              <w:r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флешмобом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730F5C" w:rsidRDefault="00CA5701">
            <w:pPr>
              <w:pStyle w:val="TableParagraph"/>
              <w:spacing w:before="3" w:line="271" w:lineRule="exact"/>
              <w:rPr>
                <w:sz w:val="24"/>
              </w:rPr>
            </w:pPr>
            <w:hyperlink r:id="rId20">
              <w:r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42" w:lineRule="auto"/>
              <w:ind w:right="1111"/>
              <w:rPr>
                <w:sz w:val="24"/>
              </w:rPr>
            </w:pPr>
            <w:hyperlink r:id="rId21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2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ind w:left="4335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>
        <w:trPr>
          <w:trHeight w:val="825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730F5C" w:rsidRDefault="00CA570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«Мастер-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ломастер»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730F5C" w:rsidRDefault="00CA5701">
            <w:pPr>
              <w:pStyle w:val="TableParagraph"/>
              <w:spacing w:line="261" w:lineRule="exact"/>
              <w:rPr>
                <w:sz w:val="24"/>
              </w:rPr>
            </w:pPr>
            <w:hyperlink r:id="rId23">
              <w:r>
                <w:rPr>
                  <w:color w:val="0462C1"/>
                  <w:sz w:val="24"/>
                  <w:u w:val="single" w:color="0462C1"/>
                </w:rPr>
                <w:t>https://disk.yandex.ru/i/5sdDV6FR4xmeiA</w:t>
              </w:r>
            </w:hyperlink>
          </w:p>
        </w:tc>
      </w:tr>
    </w:tbl>
    <w:p w:rsidR="00730F5C" w:rsidRDefault="00730F5C">
      <w:pPr>
        <w:spacing w:line="261" w:lineRule="exact"/>
        <w:rPr>
          <w:sz w:val="24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6665"/>
        <w:gridCol w:w="1503"/>
        <w:gridCol w:w="5503"/>
      </w:tblGrid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hyperlink r:id="rId24">
              <w:r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hyperlink r:id="rId25">
              <w:r>
                <w:rPr>
                  <w:color w:val="0462C1"/>
                  <w:sz w:val="24"/>
                  <w:u w:val="single" w:color="0462C1"/>
                </w:rPr>
                <w:t>https://disk.yandex.ru/i/plkvKvhTOXQi3Q</w:t>
              </w:r>
            </w:hyperlink>
          </w:p>
        </w:tc>
      </w:tr>
      <w:tr w:rsidR="00730F5C">
        <w:trPr>
          <w:trHeight w:val="277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спортсмен»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«Утро начнем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37" w:lineRule="auto"/>
              <w:ind w:right="1111"/>
              <w:rPr>
                <w:sz w:val="24"/>
              </w:rPr>
            </w:pPr>
            <w:hyperlink r:id="rId26">
              <w:r>
                <w:rPr>
                  <w:color w:val="0462C1"/>
                  <w:sz w:val="24"/>
                  <w:u w:val="single" w:color="0462C1"/>
                </w:rPr>
                <w:t>https://disk.yandex.ru/i/Hji8c1aTP2fpnQ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https://disk.yandex.ru/i/5qBc7bmLrsROAQ</w:t>
              </w:r>
            </w:hyperlink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37" w:lineRule="auto"/>
              <w:ind w:right="1238"/>
              <w:rPr>
                <w:sz w:val="24"/>
              </w:rPr>
            </w:pPr>
            <w:hyperlink r:id="rId28">
              <w:r>
                <w:rPr>
                  <w:color w:val="0462C1"/>
                  <w:spacing w:val="-1"/>
                  <w:sz w:val="24"/>
                  <w:u w:val="single" w:color="0462C1"/>
                </w:rPr>
                <w:t>http://www.multirussia.ru/index.php?id=34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9">
              <w:r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spacing w:line="254" w:lineRule="exact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tabs>
                <w:tab w:val="left" w:pos="1640"/>
                <w:tab w:val="left" w:pos="3306"/>
                <w:tab w:val="left" w:pos="3786"/>
                <w:tab w:val="left" w:pos="4476"/>
              </w:tabs>
              <w:spacing w:line="240" w:lineRule="auto"/>
              <w:ind w:right="94"/>
              <w:rPr>
                <w:sz w:val="24"/>
              </w:rPr>
            </w:pPr>
            <w:hyperlink r:id="rId30">
              <w:r>
                <w:rPr>
                  <w:color w:val="0462C1"/>
                  <w:sz w:val="24"/>
                  <w:u w:val="single" w:color="0462C1"/>
                </w:rPr>
                <w:t>https://disk.yandex.ru/i/GqTAyxtklagPNQ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  <w:t>«Смешарики»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экологии</w:t>
            </w:r>
            <w:r>
              <w:rPr>
                <w:spacing w:val="-57"/>
                <w:sz w:val="24"/>
              </w:rPr>
              <w:t xml:space="preserve"> </w:t>
            </w:r>
            <w:hyperlink r:id="rId31">
              <w:r>
                <w:rPr>
                  <w:color w:val="0462C1"/>
                  <w:sz w:val="24"/>
                  <w:u w:val="single" w:color="0462C1"/>
                </w:rPr>
                <w:t>https://disk.yandex.ru/i/4eXrBQbjSxzKLQ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462C1"/>
                  <w:sz w:val="24"/>
                  <w:u w:val="single" w:color="0462C1"/>
                </w:rPr>
                <w:t>https://disk.yandex.ru/i/L3fQL4ZBJtcQIw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val="single" w:color="0462C1"/>
                </w:rPr>
                <w:t>https:/</w:t>
              </w:r>
              <w:r>
                <w:rPr>
                  <w:color w:val="0462C1"/>
                  <w:sz w:val="24"/>
                  <w:u w:val="single" w:color="0462C1"/>
                </w:rPr>
                <w:t>/disk.yandex.ru/client/disk</w:t>
              </w:r>
            </w:hyperlink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660" w:type="dxa"/>
            <w:gridSpan w:val="4"/>
          </w:tcPr>
          <w:p w:rsidR="00730F5C" w:rsidRDefault="00CA5701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730F5C" w:rsidRDefault="00CA5701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hyperlink r:id="rId34">
              <w:r>
                <w:rPr>
                  <w:color w:val="0462C1"/>
                  <w:sz w:val="24"/>
                  <w:u w:val="single" w:color="0462C1"/>
                </w:rPr>
                <w:t>https://disk.yandex.ru/i/hu1cqrRIiLCBYQ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7654" w:type="dxa"/>
            <w:gridSpan w:val="2"/>
          </w:tcPr>
          <w:p w:rsidR="00730F5C" w:rsidRDefault="00CA5701">
            <w:pPr>
              <w:pStyle w:val="TableParagraph"/>
              <w:spacing w:line="25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03" w:type="dxa"/>
          </w:tcPr>
          <w:p w:rsidR="00730F5C" w:rsidRDefault="00CA570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503" w:type="dxa"/>
            <w:tcBorders>
              <w:bottom w:val="nil"/>
              <w:right w:val="nil"/>
            </w:tcBorders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30F5C" w:rsidRDefault="00730F5C">
      <w:pPr>
        <w:rPr>
          <w:sz w:val="20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1"/>
        <w:ind w:left="0"/>
        <w:jc w:val="left"/>
        <w:rPr>
          <w:b/>
          <w:sz w:val="24"/>
        </w:rPr>
      </w:pPr>
    </w:p>
    <w:p w:rsidR="00730F5C" w:rsidRDefault="00CA5701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730F5C" w:rsidRDefault="00730F5C">
      <w:pPr>
        <w:pStyle w:val="a3"/>
        <w:spacing w:before="10"/>
        <w:ind w:left="0"/>
        <w:jc w:val="left"/>
        <w:rPr>
          <w:b/>
          <w:sz w:val="27"/>
        </w:rPr>
      </w:pPr>
    </w:p>
    <w:p w:rsidR="00730F5C" w:rsidRDefault="00CA5701">
      <w:pPr>
        <w:pStyle w:val="a4"/>
        <w:numPr>
          <w:ilvl w:val="2"/>
          <w:numId w:val="6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730F5C" w:rsidRDefault="00730F5C">
      <w:pPr>
        <w:pStyle w:val="a3"/>
        <w:spacing w:before="2"/>
        <w:ind w:left="0"/>
        <w:jc w:val="left"/>
        <w:rPr>
          <w:b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6665"/>
        <w:gridCol w:w="1561"/>
        <w:gridCol w:w="5388"/>
      </w:tblGrid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73" w:lineRule="exact"/>
              <w:ind w:left="4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30F5C" w:rsidRDefault="00CA5701">
            <w:pPr>
              <w:pStyle w:val="TableParagraph"/>
              <w:spacing w:before="2" w:line="257" w:lineRule="exact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88" w:type="dxa"/>
          </w:tcPr>
          <w:p w:rsidR="00730F5C" w:rsidRDefault="00CA5701">
            <w:pPr>
              <w:pStyle w:val="TableParagraph"/>
              <w:spacing w:before="136" w:line="240" w:lineRule="auto"/>
              <w:ind w:left="2131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730F5C">
        <w:trPr>
          <w:trHeight w:val="796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Вводный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«Орлятский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года участия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</w:tcPr>
          <w:p w:rsidR="00730F5C" w:rsidRDefault="00CA5701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hyperlink r:id="rId36">
              <w:r>
                <w:rPr>
                  <w:color w:val="0462C1"/>
                  <w:sz w:val="23"/>
                  <w:u w:val="single" w:color="0462C1"/>
                </w:rPr>
                <w:t>https://disk.yandex.ru/i/HQghg12WMehcrg</w:t>
              </w:r>
            </w:hyperlink>
          </w:p>
          <w:p w:rsidR="00730F5C" w:rsidRDefault="00CA5701">
            <w:pPr>
              <w:pStyle w:val="TableParagraph"/>
              <w:spacing w:line="264" w:lineRule="exact"/>
              <w:ind w:left="103"/>
              <w:rPr>
                <w:sz w:val="23"/>
              </w:rPr>
            </w:pPr>
            <w:hyperlink r:id="rId37">
              <w:r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3"/>
              </w:rPr>
              <w:t xml:space="preserve"> </w:t>
            </w:r>
            <w:hyperlink r:id="rId38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</w:t>
              </w:r>
              <w:r>
                <w:rPr>
                  <w:color w:val="0462C1"/>
                  <w:spacing w:val="-1"/>
                  <w:sz w:val="23"/>
                  <w:u w:val="single" w:color="0462C1"/>
                </w:rPr>
                <w:t>andex.ru/i/6vKmOEimHyMqpg</w:t>
              </w:r>
            </w:hyperlink>
          </w:p>
        </w:tc>
      </w:tr>
      <w:tr w:rsidR="00730F5C">
        <w:trPr>
          <w:trHeight w:val="273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spacing w:line="254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Default="00CA5701">
            <w:pPr>
              <w:pStyle w:val="TableParagraph"/>
              <w:spacing w:line="240" w:lineRule="auto"/>
              <w:ind w:left="103" w:right="25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hyperlink r:id="rId39">
              <w:r>
                <w:rPr>
                  <w:color w:val="0462C1"/>
                  <w:sz w:val="23"/>
                  <w:u w:val="single" w:color="0462C1"/>
                </w:rPr>
                <w:t>https://disk.yandex.ru/i/hu1cqrRIiLCBYQ</w:t>
              </w:r>
            </w:hyperlink>
          </w:p>
          <w:p w:rsidR="00730F5C" w:rsidRDefault="00CA5701">
            <w:pPr>
              <w:pStyle w:val="TableParagraph"/>
              <w:tabs>
                <w:tab w:val="left" w:pos="901"/>
                <w:tab w:val="left" w:pos="2633"/>
                <w:tab w:val="left" w:pos="4247"/>
              </w:tabs>
              <w:spacing w:line="240" w:lineRule="auto"/>
              <w:ind w:left="103" w:right="9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–</w:t>
            </w:r>
            <w:r>
              <w:rPr>
                <w:rFonts w:ascii="Calibri" w:hAnsi="Calibri"/>
                <w:sz w:val="23"/>
              </w:rPr>
              <w:tab/>
              <w:t>конвертом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z w:val="23"/>
              </w:rPr>
              <w:t>копилкой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pacing w:val="-2"/>
                <w:sz w:val="23"/>
              </w:rPr>
              <w:t>«Эрудита»</w:t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hyperlink r:id="rId40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https://disk.yandex.ru/i/ePcdnBhjGIV2qw</w:t>
              </w:r>
            </w:hyperlink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лидером?»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«Верёвочный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умеет»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 w:rsidRPr="002E7C4B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Default="00CA5701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r>
              <w:rPr>
                <w:color w:val="0000FF"/>
                <w:sz w:val="23"/>
              </w:rPr>
              <w:t>https://orlyatarussia.ru/extracurricular-activities</w:t>
            </w:r>
          </w:p>
          <w:p w:rsidR="00730F5C" w:rsidRDefault="00CA5701">
            <w:pPr>
              <w:pStyle w:val="TableParagraph"/>
              <w:spacing w:before="5" w:line="240" w:lineRule="auto"/>
              <w:ind w:left="103"/>
              <w:rPr>
                <w:rFonts w:ascii="Calibri"/>
                <w:sz w:val="23"/>
              </w:rPr>
            </w:pPr>
            <w:hyperlink r:id="rId41">
              <w:r>
                <w:rPr>
                  <w:rFonts w:ascii="Calibri"/>
                  <w:color w:val="0462C1"/>
                  <w:sz w:val="23"/>
                  <w:u w:val="single" w:color="0462C1"/>
                </w:rPr>
                <w:t>https://nsportal.ru/nachalnaya-</w:t>
              </w:r>
            </w:hyperlink>
          </w:p>
          <w:p w:rsidR="00730F5C" w:rsidRPr="002E7C4B" w:rsidRDefault="00CA5701">
            <w:pPr>
              <w:pStyle w:val="TableParagraph"/>
              <w:spacing w:before="2" w:line="240" w:lineRule="auto"/>
              <w:ind w:left="103"/>
              <w:rPr>
                <w:rFonts w:ascii="Calibri"/>
                <w:sz w:val="23"/>
                <w:lang w:val="en-US"/>
              </w:rPr>
            </w:pPr>
            <w:hyperlink r:id="rId42">
              <w:r w:rsidRPr="002E7C4B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shkola/raznoe/2023/06/08/orlyata-rossii-trek-erudit</w:t>
              </w:r>
            </w:hyperlink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«Развиваемся 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«Воображари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:rsidR="00730F5C" w:rsidRDefault="00CA570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 w:rsidRPr="002E7C4B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Pr="002E7C4B" w:rsidRDefault="00CA5701">
            <w:pPr>
              <w:pStyle w:val="TableParagraph"/>
              <w:spacing w:line="240" w:lineRule="auto"/>
              <w:ind w:left="103"/>
              <w:rPr>
                <w:sz w:val="23"/>
                <w:lang w:val="en-US"/>
              </w:rPr>
            </w:pPr>
            <w:r w:rsidRPr="002E7C4B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2E7C4B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  <w:p w:rsidR="00730F5C" w:rsidRPr="002E7C4B" w:rsidRDefault="00CA5701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  <w:lang w:val="en-US"/>
              </w:rPr>
            </w:pPr>
            <w:r w:rsidRPr="002E7C4B">
              <w:rPr>
                <w:rFonts w:ascii="Calibri"/>
                <w:sz w:val="23"/>
                <w:lang w:val="en-US"/>
              </w:rPr>
              <w:t>https://m.vk.com/orlyata_rus</w:t>
            </w: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spacing w:before="1" w:line="257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 w:rsidRPr="002E7C4B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Default="00CA5701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>легенда об Орлятском круге –</w:t>
            </w:r>
            <w:r>
              <w:rPr>
                <w:spacing w:val="1"/>
                <w:sz w:val="23"/>
              </w:rPr>
              <w:t xml:space="preserve"> </w:t>
            </w:r>
            <w:hyperlink r:id="rId43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https://disk.yandex.ru/i/HtStTVg3Hu_A0Q</w:t>
              </w:r>
            </w:hyperlink>
          </w:p>
          <w:p w:rsidR="00730F5C" w:rsidRPr="002E7C4B" w:rsidRDefault="00CA5701">
            <w:pPr>
              <w:pStyle w:val="TableParagraph"/>
              <w:spacing w:line="242" w:lineRule="auto"/>
              <w:ind w:left="103" w:right="678"/>
              <w:rPr>
                <w:rFonts w:ascii="Calibri"/>
                <w:sz w:val="23"/>
                <w:lang w:val="en-US"/>
              </w:rPr>
            </w:pPr>
            <w:hyperlink r:id="rId44">
              <w:r w:rsidRPr="002E7C4B">
                <w:rPr>
                  <w:rFonts w:ascii="Calibri"/>
                  <w:color w:val="0462C1"/>
                  <w:spacing w:val="-1"/>
                  <w:sz w:val="23"/>
                  <w:u w:val="single" w:color="0462C1"/>
                  <w:lang w:val="en-US"/>
                </w:rPr>
                <w:t>https://podari-zhizn.ru/ru/give-help/pomoch-po-</w:t>
              </w:r>
            </w:hyperlink>
            <w:r w:rsidRPr="002E7C4B">
              <w:rPr>
                <w:rFonts w:ascii="Calibri"/>
                <w:color w:val="0462C1"/>
                <w:spacing w:val="-49"/>
                <w:sz w:val="23"/>
                <w:lang w:val="en-US"/>
              </w:rPr>
              <w:t xml:space="preserve"> </w:t>
            </w:r>
            <w:hyperlink r:id="rId45">
              <w:r w:rsidRPr="002E7C4B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drugomu/korobka-hrabrosti</w:t>
              </w:r>
            </w:hyperlink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всегда!»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730F5C" w:rsidRDefault="00730F5C">
      <w:pPr>
        <w:jc w:val="center"/>
        <w:rPr>
          <w:sz w:val="24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6665"/>
        <w:gridCol w:w="1561"/>
        <w:gridCol w:w="5388"/>
      </w:tblGrid>
      <w:tr w:rsidR="00730F5C">
        <w:trPr>
          <w:trHeight w:val="552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  <w:p w:rsidR="00730F5C" w:rsidRDefault="00CA570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«Должен быть 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Default="00CA5701">
            <w:pPr>
              <w:pStyle w:val="TableParagraph"/>
              <w:spacing w:line="244" w:lineRule="auto"/>
              <w:ind w:left="103" w:right="1466"/>
              <w:rPr>
                <w:rFonts w:ascii="Calibri" w:hAnsi="Calibri"/>
                <w:sz w:val="23"/>
              </w:rPr>
            </w:pPr>
            <w:r>
              <w:rPr>
                <w:sz w:val="23"/>
              </w:rPr>
              <w:t>м/ф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«Нехочуха»</w:t>
            </w:r>
            <w:r>
              <w:rPr>
                <w:spacing w:val="1"/>
                <w:sz w:val="23"/>
              </w:rPr>
              <w:t xml:space="preserve"> </w:t>
            </w:r>
            <w:hyperlink r:id="rId46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  <w:r>
              <w:rPr>
                <w:color w:val="0462C1"/>
                <w:spacing w:val="-55"/>
                <w:sz w:val="23"/>
              </w:rPr>
              <w:t xml:space="preserve"> </w:t>
            </w:r>
            <w:hyperlink r:id="rId47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</w:p>
          <w:p w:rsidR="00730F5C" w:rsidRDefault="00CA5701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рекордов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«ЭКОЛОГиЯ»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Default="00CA5701">
            <w:pPr>
              <w:pStyle w:val="TableParagraph"/>
              <w:spacing w:line="240" w:lineRule="auto"/>
              <w:ind w:left="103" w:right="226"/>
              <w:rPr>
                <w:sz w:val="23"/>
              </w:rPr>
            </w:pPr>
            <w:hyperlink r:id="rId48">
              <w:r>
                <w:rPr>
                  <w:color w:val="0462C1"/>
                  <w:sz w:val="23"/>
                  <w:u w:val="single" w:color="0462C1"/>
                </w:rPr>
                <w:t>https://disk.yandex.ru/i/GqTAyxtklagPNQ</w:t>
              </w:r>
            </w:hyperlink>
            <w:r>
              <w:rPr>
                <w:color w:val="0462C1"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 «Смешарики» по теме экологии</w:t>
            </w:r>
            <w:r>
              <w:rPr>
                <w:spacing w:val="1"/>
                <w:sz w:val="23"/>
              </w:rPr>
              <w:t xml:space="preserve"> </w:t>
            </w:r>
            <w:hyperlink r:id="rId49">
              <w:r>
                <w:rPr>
                  <w:color w:val="0462C1"/>
                  <w:sz w:val="23"/>
                  <w:u w:val="single" w:color="0462C1"/>
                </w:rPr>
                <w:t>https://disk.yandex.ru/i/4eXrBQbjSxzKLQ</w:t>
              </w:r>
            </w:hyperlink>
            <w:r>
              <w:rPr>
                <w:color w:val="0462C1"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Грузовичок Пик серия «Мусор в </w:t>
            </w:r>
            <w:r>
              <w:rPr>
                <w:sz w:val="23"/>
              </w:rPr>
              <w:t>лесу» или Ми-ми-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мишки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«Мусор в лесу» Мультфильмы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</w:p>
          <w:p w:rsidR="00730F5C" w:rsidRDefault="00CA5701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>экологическую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730F5C">
        <w:trPr>
          <w:trHeight w:val="273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</w:p>
          <w:p w:rsidR="00730F5C" w:rsidRDefault="00CA570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экологом»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14603" w:type="dxa"/>
            <w:gridSpan w:val="4"/>
          </w:tcPr>
          <w:p w:rsidR="00730F5C" w:rsidRDefault="00CA5701">
            <w:pPr>
              <w:pStyle w:val="TableParagraph"/>
              <w:spacing w:line="254" w:lineRule="exact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:rsidR="00730F5C" w:rsidRDefault="00CA570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730F5C" w:rsidRDefault="00CA5701">
            <w:pPr>
              <w:pStyle w:val="TableParagraph"/>
              <w:tabs>
                <w:tab w:val="left" w:pos="3532"/>
              </w:tabs>
              <w:spacing w:line="240" w:lineRule="auto"/>
              <w:ind w:left="103" w:right="100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«Мульти-Россия»</w:t>
            </w:r>
            <w:r>
              <w:rPr>
                <w:spacing w:val="-55"/>
                <w:sz w:val="23"/>
              </w:rPr>
              <w:t xml:space="preserve"> </w:t>
            </w:r>
            <w:hyperlink r:id="rId50">
              <w:r>
                <w:rPr>
                  <w:color w:val="0000FF"/>
                  <w:sz w:val="23"/>
                </w:rPr>
                <w:t>http://www.multirussia.ru/</w:t>
              </w:r>
            </w:hyperlink>
          </w:p>
          <w:p w:rsidR="00730F5C" w:rsidRDefault="00CA5701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</w:rPr>
            </w:pPr>
            <w:hyperlink r:id="rId51">
              <w:r>
                <w:rPr>
                  <w:rFonts w:asci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 храню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730F5C" w:rsidRDefault="00CA570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  <w:p w:rsidR="00730F5C" w:rsidRDefault="00CA570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89" w:type="dxa"/>
          </w:tcPr>
          <w:p w:rsidR="00730F5C" w:rsidRDefault="00CA5701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2"/>
        </w:trPr>
        <w:tc>
          <w:tcPr>
            <w:tcW w:w="989" w:type="dxa"/>
          </w:tcPr>
          <w:p w:rsidR="00730F5C" w:rsidRDefault="00CA5701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5" w:type="dxa"/>
          </w:tcPr>
          <w:p w:rsidR="00730F5C" w:rsidRDefault="00CA570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730F5C" w:rsidRDefault="00CA57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году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7654" w:type="dxa"/>
            <w:gridSpan w:val="2"/>
          </w:tcPr>
          <w:p w:rsidR="00730F5C" w:rsidRDefault="00CA5701">
            <w:pPr>
              <w:pStyle w:val="TableParagraph"/>
              <w:spacing w:line="253" w:lineRule="exact"/>
              <w:ind w:left="3369" w:right="3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1" w:type="dxa"/>
          </w:tcPr>
          <w:p w:rsidR="00730F5C" w:rsidRDefault="00CA5701">
            <w:pPr>
              <w:pStyle w:val="TableParagraph"/>
              <w:spacing w:line="253" w:lineRule="exact"/>
              <w:ind w:left="369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388" w:type="dxa"/>
            <w:tcBorders>
              <w:bottom w:val="nil"/>
              <w:right w:val="nil"/>
            </w:tcBorders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30F5C" w:rsidRDefault="00730F5C">
      <w:pPr>
        <w:rPr>
          <w:sz w:val="20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1"/>
        <w:ind w:left="0"/>
        <w:jc w:val="left"/>
        <w:rPr>
          <w:b/>
          <w:sz w:val="24"/>
        </w:rPr>
      </w:pPr>
    </w:p>
    <w:p w:rsidR="00730F5C" w:rsidRDefault="00CA5701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730F5C" w:rsidRDefault="00730F5C">
      <w:pPr>
        <w:pStyle w:val="a3"/>
        <w:spacing w:before="10"/>
        <w:ind w:left="0"/>
        <w:jc w:val="left"/>
        <w:rPr>
          <w:b/>
          <w:sz w:val="27"/>
        </w:rPr>
      </w:pPr>
    </w:p>
    <w:p w:rsidR="00730F5C" w:rsidRDefault="00CA5701">
      <w:pPr>
        <w:ind w:left="5260" w:right="4662"/>
        <w:jc w:val="center"/>
        <w:rPr>
          <w:b/>
          <w:sz w:val="28"/>
        </w:rPr>
      </w:pPr>
      <w:r>
        <w:rPr>
          <w:b/>
          <w:sz w:val="28"/>
        </w:rPr>
        <w:t>3-4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730F5C" w:rsidRDefault="00730F5C">
      <w:pPr>
        <w:pStyle w:val="a3"/>
        <w:spacing w:before="2"/>
        <w:ind w:left="0"/>
        <w:jc w:val="left"/>
        <w:rPr>
          <w:b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6251"/>
        <w:gridCol w:w="1497"/>
        <w:gridCol w:w="5861"/>
      </w:tblGrid>
      <w:tr w:rsidR="00730F5C">
        <w:trPr>
          <w:trHeight w:val="551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36" w:line="240" w:lineRule="auto"/>
              <w:ind w:left="13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before="136" w:line="240" w:lineRule="auto"/>
              <w:ind w:left="2835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73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30F5C" w:rsidRDefault="00CA5701">
            <w:pPr>
              <w:pStyle w:val="TableParagraph"/>
              <w:spacing w:before="2" w:line="257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861" w:type="dxa"/>
          </w:tcPr>
          <w:p w:rsidR="00730F5C" w:rsidRDefault="00CA5701">
            <w:pPr>
              <w:pStyle w:val="TableParagraph"/>
              <w:spacing w:before="136" w:line="240" w:lineRule="auto"/>
              <w:ind w:left="2373" w:right="2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730F5C">
        <w:trPr>
          <w:trHeight w:val="830"/>
        </w:trPr>
        <w:tc>
          <w:tcPr>
            <w:tcW w:w="950" w:type="dxa"/>
          </w:tcPr>
          <w:p w:rsidR="00730F5C" w:rsidRDefault="00730F5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42" w:lineRule="auto"/>
              <w:ind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«Орлятский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7" w:type="dxa"/>
          </w:tcPr>
          <w:p w:rsidR="00730F5C" w:rsidRDefault="00730F5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730F5C" w:rsidRDefault="00CA570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2">
              <w:r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730F5C" w:rsidRDefault="00CA570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hyperlink r:id="rId53">
              <w:r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54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30F5C">
        <w:trPr>
          <w:trHeight w:val="273"/>
        </w:trPr>
        <w:tc>
          <w:tcPr>
            <w:tcW w:w="14559" w:type="dxa"/>
            <w:gridSpan w:val="4"/>
          </w:tcPr>
          <w:p w:rsidR="00730F5C" w:rsidRDefault="00CA5701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730F5C" w:rsidRDefault="00CA5701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hyperlink r:id="rId55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https://disk.yandex.ru/i/0MnRn3ZmSw-Nrg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56">
              <w:r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:rsidR="00730F5C" w:rsidRDefault="00CA570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14559" w:type="dxa"/>
            <w:gridSpan w:val="4"/>
          </w:tcPr>
          <w:p w:rsidR="00730F5C" w:rsidRDefault="00CA5701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730F5C" w:rsidRDefault="00CA570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730F5C" w:rsidRDefault="00CA5701">
            <w:pPr>
              <w:pStyle w:val="TableParagraph"/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line="240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 xml:space="preserve">«Смешарики» </w:t>
            </w:r>
            <w:hyperlink r:id="rId57">
              <w:r>
                <w:rPr>
                  <w:color w:val="0462C1"/>
                  <w:sz w:val="24"/>
                  <w:u w:val="single" w:color="0462C1"/>
                </w:rPr>
                <w:t>https://disk.yandex.ru/i/ld3fzaKCzO7K2Q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  <w:t>№190</w:t>
            </w:r>
            <w:r>
              <w:rPr>
                <w:sz w:val="24"/>
              </w:rPr>
              <w:tab/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:rsidR="00730F5C" w:rsidRDefault="00CA5701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hyperlink r:id="rId58">
              <w:r>
                <w:rPr>
                  <w:color w:val="0462C1"/>
                  <w:sz w:val="24"/>
                  <w:u w:val="single" w:color="0462C1"/>
                </w:rPr>
                <w:t>https://disk.yandex.ru/i/QGodL8ju4KKiig</w:t>
              </w:r>
            </w:hyperlink>
          </w:p>
          <w:p w:rsidR="00730F5C" w:rsidRDefault="00CA5701">
            <w:pPr>
              <w:pStyle w:val="TableParagraph"/>
              <w:tabs>
                <w:tab w:val="left" w:pos="1687"/>
                <w:tab w:val="left" w:pos="2301"/>
                <w:tab w:val="left" w:pos="3394"/>
                <w:tab w:val="left" w:pos="4939"/>
              </w:tabs>
              <w:spacing w:line="242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«10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 w:rsidR="00730F5C">
        <w:trPr>
          <w:trHeight w:val="551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:rsidR="00730F5C" w:rsidRDefault="00CA570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830"/>
        </w:trPr>
        <w:tc>
          <w:tcPr>
            <w:tcW w:w="950" w:type="dxa"/>
          </w:tcPr>
          <w:p w:rsidR="00730F5C" w:rsidRDefault="00730F5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:rsidR="00730F5C" w:rsidRDefault="00CA5701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:rsidR="00730F5C" w:rsidRDefault="00CA570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497" w:type="dxa"/>
          </w:tcPr>
          <w:p w:rsidR="00730F5C" w:rsidRDefault="00730F5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825"/>
        </w:trPr>
        <w:tc>
          <w:tcPr>
            <w:tcW w:w="950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before="1" w:line="240" w:lineRule="auto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37" w:lineRule="auto"/>
              <w:ind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497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559" w:type="dxa"/>
            <w:gridSpan w:val="4"/>
          </w:tcPr>
          <w:p w:rsidR="00730F5C" w:rsidRDefault="00CA5701">
            <w:pPr>
              <w:pStyle w:val="TableParagraph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>
        <w:trPr>
          <w:trHeight w:val="273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730F5C" w:rsidRDefault="00CA5701">
            <w:pPr>
              <w:pStyle w:val="TableParagraph"/>
              <w:spacing w:line="237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730F5C" w:rsidRDefault="00CA570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hyperlink r:id="rId59">
              <w:r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50" w:type="dxa"/>
          </w:tcPr>
          <w:p w:rsidR="00730F5C" w:rsidRDefault="00CA5701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</w:tbl>
    <w:p w:rsidR="00730F5C" w:rsidRDefault="00730F5C">
      <w:pPr>
        <w:rPr>
          <w:sz w:val="2"/>
          <w:szCs w:val="2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6251"/>
        <w:gridCol w:w="1497"/>
        <w:gridCol w:w="5861"/>
      </w:tblGrid>
      <w:tr w:rsidR="00730F5C">
        <w:trPr>
          <w:trHeight w:val="552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730F5C" w:rsidRDefault="00CA570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277"/>
        </w:trPr>
        <w:tc>
          <w:tcPr>
            <w:tcW w:w="14559" w:type="dxa"/>
            <w:gridSpan w:val="4"/>
          </w:tcPr>
          <w:p w:rsidR="00730F5C" w:rsidRDefault="00CA5701">
            <w:pPr>
              <w:pStyle w:val="TableParagraph"/>
              <w:spacing w:before="1" w:line="257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730F5C" w:rsidRDefault="00CA5701">
            <w:pPr>
              <w:pStyle w:val="TableParagraph"/>
              <w:tabs>
                <w:tab w:val="left" w:pos="1747"/>
                <w:tab w:val="left" w:pos="2948"/>
                <w:tab w:val="left" w:pos="3722"/>
                <w:tab w:val="left" w:pos="4599"/>
                <w:tab w:val="left" w:pos="4926"/>
              </w:tabs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мультфильма</w:t>
            </w:r>
            <w:r>
              <w:rPr>
                <w:sz w:val="24"/>
              </w:rPr>
              <w:tab/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hyperlink r:id="rId60">
              <w:r>
                <w:rPr>
                  <w:color w:val="0462C1"/>
                  <w:sz w:val="24"/>
                  <w:u w:val="single" w:color="0462C1"/>
                </w:rPr>
                <w:t>https://disk.yandex.ru/i/q3yCn-0lIYsMXw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https://www.youtube.com/watch?v=hr2rCo2tpmA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hyperlink r:id="rId62">
              <w:r>
                <w:rPr>
                  <w:color w:val="0462C1"/>
                  <w:sz w:val="24"/>
                  <w:u w:val="single" w:color="0462C1"/>
                </w:rPr>
                <w:t>https://disk.yandex.ru/i/BzgvMqmh7TplMw</w:t>
              </w:r>
            </w:hyperlink>
          </w:p>
        </w:tc>
      </w:tr>
      <w:tr w:rsidR="00730F5C">
        <w:trPr>
          <w:trHeight w:val="273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:rsidR="00730F5C" w:rsidRDefault="00CA570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50" w:type="dxa"/>
          </w:tcPr>
          <w:p w:rsidR="00730F5C" w:rsidRDefault="00CA5701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14559" w:type="dxa"/>
            <w:gridSpan w:val="4"/>
          </w:tcPr>
          <w:p w:rsidR="00730F5C" w:rsidRDefault="00CA5701">
            <w:pPr>
              <w:pStyle w:val="TableParagraph"/>
              <w:spacing w:line="253" w:lineRule="exact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30F5C" w:rsidRPr="002E7C4B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730F5C" w:rsidRDefault="00CA5701">
            <w:pPr>
              <w:pStyle w:val="TableParagraph"/>
              <w:spacing w:line="240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«Нука-нака»</w:t>
            </w:r>
            <w:r>
              <w:rPr>
                <w:spacing w:val="1"/>
                <w:sz w:val="24"/>
              </w:rPr>
              <w:t xml:space="preserve"> </w:t>
            </w:r>
            <w:hyperlink r:id="rId63">
              <w:r>
                <w:rPr>
                  <w:color w:val="0462C1"/>
                  <w:sz w:val="24"/>
                  <w:u w:val="single" w:color="0462C1"/>
                </w:rPr>
                <w:t>https://disk.yandex.ru/i/5HKPpR3Cw408ng</w:t>
              </w:r>
            </w:hyperlink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hyperlink r:id="rId64">
              <w:r>
                <w:rPr>
                  <w:color w:val="0462C1"/>
                  <w:sz w:val="24"/>
                  <w:u w:val="single" w:color="0462C1"/>
                </w:rPr>
                <w:t>https://disk.yandex.ru/i/zWIkGfsKAGoEiw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 Спортландия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/preview/?text=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мультик%20про%20зож%20 Спортландия&amp;path=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wizard&amp;parent-reqid=16459319957738</w:t>
            </w:r>
            <w:r>
              <w:rPr>
                <w:sz w:val="24"/>
              </w:rPr>
              <w:t>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:rsidR="00730F5C" w:rsidRPr="002E7C4B" w:rsidRDefault="00CA5701">
            <w:pPr>
              <w:pStyle w:val="TableParagraph"/>
              <w:spacing w:line="242" w:lineRule="auto"/>
              <w:ind w:left="107" w:right="362"/>
              <w:rPr>
                <w:sz w:val="24"/>
                <w:lang w:val="en-US"/>
              </w:rPr>
            </w:pPr>
            <w:r w:rsidRPr="002E7C4B">
              <w:rPr>
                <w:sz w:val="24"/>
                <w:lang w:val="en-US"/>
              </w:rPr>
              <w:t>vla1-5795-vla-l7-balancer-8080-BAL-</w:t>
            </w:r>
            <w:r w:rsidRPr="002E7C4B">
              <w:rPr>
                <w:spacing w:val="1"/>
                <w:sz w:val="24"/>
                <w:lang w:val="en-US"/>
              </w:rPr>
              <w:t xml:space="preserve"> </w:t>
            </w:r>
            <w:r w:rsidRPr="002E7C4B">
              <w:rPr>
                <w:sz w:val="24"/>
                <w:lang w:val="en-US"/>
              </w:rPr>
              <w:t>9679&amp;wiz_type=vital&amp;filmId=</w:t>
            </w:r>
            <w:r w:rsidRPr="002E7C4B">
              <w:rPr>
                <w:spacing w:val="-9"/>
                <w:sz w:val="24"/>
                <w:lang w:val="en-US"/>
              </w:rPr>
              <w:t xml:space="preserve"> </w:t>
            </w:r>
            <w:r w:rsidRPr="002E7C4B">
              <w:rPr>
                <w:sz w:val="24"/>
                <w:lang w:val="en-US"/>
              </w:rPr>
              <w:t>1069979878161687077</w:t>
            </w:r>
          </w:p>
          <w:p w:rsidR="00730F5C" w:rsidRPr="002E7C4B" w:rsidRDefault="00CA5701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2E7C4B">
              <w:rPr>
                <w:sz w:val="24"/>
                <w:lang w:val="en-US"/>
              </w:rPr>
              <w:t>15</w:t>
            </w:r>
          </w:p>
          <w:p w:rsidR="00730F5C" w:rsidRPr="002E7C4B" w:rsidRDefault="00CA5701">
            <w:pPr>
              <w:pStyle w:val="TableParagraph"/>
              <w:spacing w:line="240" w:lineRule="auto"/>
              <w:ind w:left="107" w:right="943"/>
              <w:rPr>
                <w:sz w:val="24"/>
                <w:lang w:val="en-US"/>
              </w:rPr>
            </w:pPr>
            <w:hyperlink r:id="rId65">
              <w:r w:rsidRPr="002E7C4B">
                <w:rPr>
                  <w:color w:val="0462C1"/>
                  <w:sz w:val="24"/>
                  <w:u w:val="single" w:color="0462C1"/>
                  <w:lang w:val="en-US"/>
                </w:rPr>
                <w:t>https://disk.yandex.ru/i/8atVDkYetCRU8Q</w:t>
              </w:r>
            </w:hyperlink>
            <w:r w:rsidRPr="002E7C4B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Спортландия</w:t>
            </w:r>
            <w:r w:rsidRPr="002E7C4B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зарядка</w:t>
            </w:r>
            <w:r w:rsidRPr="002E7C4B">
              <w:rPr>
                <w:spacing w:val="-9"/>
                <w:sz w:val="24"/>
                <w:lang w:val="en-US"/>
              </w:rPr>
              <w:t xml:space="preserve"> </w:t>
            </w:r>
            <w:r w:rsidRPr="002E7C4B">
              <w:rPr>
                <w:sz w:val="24"/>
                <w:lang w:val="en-US"/>
              </w:rPr>
              <w:t>-</w:t>
            </w:r>
            <w:r w:rsidRPr="002E7C4B">
              <w:rPr>
                <w:spacing w:val="-8"/>
                <w:sz w:val="24"/>
                <w:lang w:val="en-US"/>
              </w:rPr>
              <w:t xml:space="preserve"> </w:t>
            </w:r>
            <w:hyperlink r:id="rId66">
              <w:r w:rsidRPr="002E7C4B">
                <w:rPr>
                  <w:color w:val="0462C1"/>
                  <w:sz w:val="24"/>
                  <w:u w:val="single" w:color="0462C1"/>
                  <w:lang w:val="en-US"/>
                </w:rPr>
                <w:t>https://disk.yandex.ru/i/i-</w:t>
              </w:r>
            </w:hyperlink>
            <w:r w:rsidRPr="002E7C4B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67">
              <w:r w:rsidRPr="002E7C4B">
                <w:rPr>
                  <w:color w:val="0462C1"/>
                  <w:sz w:val="24"/>
                  <w:u w:val="single" w:color="0462C1"/>
                  <w:lang w:val="en-US"/>
                </w:rPr>
                <w:t>ArRmQXsyDGEw</w:t>
              </w:r>
            </w:hyperlink>
            <w:r w:rsidRPr="002E7C4B">
              <w:rPr>
                <w:color w:val="0462C1"/>
                <w:sz w:val="24"/>
                <w:lang w:val="en-US"/>
              </w:rPr>
              <w:t xml:space="preserve"> </w:t>
            </w:r>
            <w:r w:rsidRPr="002E7C4B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Танец</w:t>
            </w:r>
            <w:r w:rsidRPr="002E7C4B">
              <w:rPr>
                <w:spacing w:val="2"/>
                <w:sz w:val="24"/>
                <w:lang w:val="en-US"/>
              </w:rPr>
              <w:t xml:space="preserve"> </w:t>
            </w:r>
            <w:r w:rsidRPr="002E7C4B">
              <w:rPr>
                <w:sz w:val="24"/>
                <w:lang w:val="en-US"/>
              </w:rPr>
              <w:t>«</w:t>
            </w:r>
            <w:r>
              <w:rPr>
                <w:sz w:val="24"/>
              </w:rPr>
              <w:t>Двигайся</w:t>
            </w:r>
            <w:r w:rsidRPr="002E7C4B">
              <w:rPr>
                <w:sz w:val="24"/>
                <w:lang w:val="en-US"/>
              </w:rPr>
              <w:t>»</w:t>
            </w:r>
          </w:p>
          <w:p w:rsidR="00730F5C" w:rsidRPr="002E7C4B" w:rsidRDefault="00CA5701">
            <w:pPr>
              <w:pStyle w:val="TableParagraph"/>
              <w:spacing w:line="265" w:lineRule="exact"/>
              <w:ind w:left="107"/>
              <w:rPr>
                <w:sz w:val="24"/>
                <w:lang w:val="en-US"/>
              </w:rPr>
            </w:pPr>
            <w:hyperlink r:id="rId68">
              <w:r w:rsidRPr="002E7C4B">
                <w:rPr>
                  <w:color w:val="0462C1"/>
                  <w:sz w:val="24"/>
                  <w:u w:val="single" w:color="0462C1"/>
                  <w:lang w:val="en-US"/>
                </w:rPr>
                <w:t>https://disk.yandex.ru/d/pyZTA2ypaj</w:t>
              </w:r>
              <w:r w:rsidRPr="002E7C4B">
                <w:rPr>
                  <w:color w:val="0462C1"/>
                  <w:sz w:val="24"/>
                  <w:u w:val="single" w:color="0462C1"/>
                  <w:lang w:val="en-US"/>
                </w:rPr>
                <w:t>LFKg</w:t>
              </w:r>
            </w:hyperlink>
          </w:p>
        </w:tc>
      </w:tr>
      <w:tr w:rsidR="00730F5C">
        <w:trPr>
          <w:trHeight w:val="277"/>
        </w:trPr>
        <w:tc>
          <w:tcPr>
            <w:tcW w:w="950" w:type="dxa"/>
          </w:tcPr>
          <w:p w:rsidR="00730F5C" w:rsidRDefault="00CA5701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26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:rsidR="00730F5C" w:rsidRDefault="00CA570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26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825"/>
        </w:trPr>
        <w:tc>
          <w:tcPr>
            <w:tcW w:w="950" w:type="dxa"/>
          </w:tcPr>
          <w:p w:rsidR="00730F5C" w:rsidRDefault="00730F5C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730F5C" w:rsidRDefault="00CA570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:rsidR="00730F5C" w:rsidRDefault="00CA570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1497" w:type="dxa"/>
          </w:tcPr>
          <w:p w:rsidR="00730F5C" w:rsidRDefault="00730F5C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170"/>
        </w:trPr>
        <w:tc>
          <w:tcPr>
            <w:tcW w:w="950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730F5C" w:rsidRDefault="00730F5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730F5C" w:rsidRDefault="00730F5C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497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730F5C" w:rsidRDefault="00730F5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730F5C" w:rsidRDefault="00730F5C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730F5C" w:rsidRDefault="00CA5701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8"/>
        </w:trPr>
        <w:tc>
          <w:tcPr>
            <w:tcW w:w="14559" w:type="dxa"/>
            <w:gridSpan w:val="4"/>
          </w:tcPr>
          <w:p w:rsidR="00730F5C" w:rsidRDefault="00CA5701">
            <w:pPr>
              <w:pStyle w:val="TableParagraph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730F5C">
        <w:trPr>
          <w:trHeight w:val="270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1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  <w:tcBorders>
              <w:bottom w:val="single" w:sz="6" w:space="0" w:color="000000"/>
            </w:tcBorders>
          </w:tcPr>
          <w:p w:rsidR="00730F5C" w:rsidRDefault="00CA5701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:rsidR="00730F5C" w:rsidRDefault="00CA5701">
            <w:pPr>
              <w:pStyle w:val="TableParagraph"/>
              <w:tabs>
                <w:tab w:val="left" w:pos="1435"/>
                <w:tab w:val="left" w:pos="2294"/>
                <w:tab w:val="left" w:pos="3806"/>
                <w:tab w:val="left" w:pos="5437"/>
              </w:tabs>
              <w:spacing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красоте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hyperlink r:id="rId69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  <w:p w:rsidR="00730F5C" w:rsidRDefault="00CA5701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730F5C">
        <w:trPr>
          <w:trHeight w:val="546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:rsidR="00730F5C" w:rsidRDefault="00CA5701">
            <w:pPr>
              <w:pStyle w:val="TableParagraph"/>
              <w:spacing w:before="3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46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квест</w:t>
            </w:r>
          </w:p>
          <w:p w:rsidR="00730F5C" w:rsidRDefault="00CA5701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46"/>
        </w:trPr>
        <w:tc>
          <w:tcPr>
            <w:tcW w:w="950" w:type="dxa"/>
            <w:tcBorders>
              <w:bottom w:val="single" w:sz="6" w:space="0" w:color="000000"/>
            </w:tcBorders>
          </w:tcPr>
          <w:p w:rsidR="00730F5C" w:rsidRDefault="00CA5701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1" w:type="dxa"/>
            <w:tcBorders>
              <w:bottom w:val="single" w:sz="6" w:space="0" w:color="000000"/>
            </w:tcBorders>
          </w:tcPr>
          <w:p w:rsidR="00730F5C" w:rsidRDefault="00CA570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730F5C" w:rsidRDefault="00CA5701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w="1497" w:type="dxa"/>
            <w:tcBorders>
              <w:bottom w:val="single" w:sz="6" w:space="0" w:color="000000"/>
            </w:tcBorders>
          </w:tcPr>
          <w:p w:rsidR="00730F5C" w:rsidRDefault="00CA5701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5"/>
        </w:trPr>
        <w:tc>
          <w:tcPr>
            <w:tcW w:w="14559" w:type="dxa"/>
            <w:gridSpan w:val="4"/>
            <w:tcBorders>
              <w:top w:val="single" w:sz="6" w:space="0" w:color="000000"/>
            </w:tcBorders>
          </w:tcPr>
          <w:p w:rsidR="00730F5C" w:rsidRDefault="00CA5701">
            <w:pPr>
              <w:pStyle w:val="TableParagraph"/>
              <w:spacing w:line="256" w:lineRule="exact"/>
              <w:ind w:left="4234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730F5C" w:rsidRDefault="00730F5C">
      <w:pPr>
        <w:spacing w:line="256" w:lineRule="exact"/>
        <w:jc w:val="center"/>
        <w:rPr>
          <w:sz w:val="24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6251"/>
        <w:gridCol w:w="1497"/>
        <w:gridCol w:w="5861"/>
      </w:tblGrid>
      <w:tr w:rsidR="00730F5C">
        <w:trPr>
          <w:trHeight w:val="278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730F5C" w:rsidRDefault="00CA570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«Мульти-Россия»</w:t>
            </w:r>
          </w:p>
          <w:p w:rsidR="00730F5C" w:rsidRDefault="00CA5701">
            <w:pPr>
              <w:pStyle w:val="TableParagraph"/>
              <w:spacing w:before="2" w:line="240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«Мульти-Россия»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России. Является совместным проектом </w:t>
            </w:r>
            <w:r>
              <w:rPr>
                <w:sz w:val="24"/>
              </w:rPr>
              <w:t>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 w:rsidR="00730F5C">
        <w:trPr>
          <w:trHeight w:val="277"/>
        </w:trPr>
        <w:tc>
          <w:tcPr>
            <w:tcW w:w="950" w:type="dxa"/>
          </w:tcPr>
          <w:p w:rsidR="00730F5C" w:rsidRDefault="00CA5701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3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950" w:type="dxa"/>
          </w:tcPr>
          <w:p w:rsidR="00730F5C" w:rsidRDefault="00CA5701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3"/>
        </w:trPr>
        <w:tc>
          <w:tcPr>
            <w:tcW w:w="950" w:type="dxa"/>
          </w:tcPr>
          <w:p w:rsidR="00730F5C" w:rsidRDefault="00CA5701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551"/>
        </w:trPr>
        <w:tc>
          <w:tcPr>
            <w:tcW w:w="950" w:type="dxa"/>
          </w:tcPr>
          <w:p w:rsidR="00730F5C" w:rsidRDefault="00CA5701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1" w:type="dxa"/>
          </w:tcPr>
          <w:p w:rsidR="00730F5C" w:rsidRDefault="00CA57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</w:p>
          <w:p w:rsidR="00730F5C" w:rsidRDefault="00CA570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730F5C" w:rsidRDefault="00730F5C">
            <w:pPr>
              <w:rPr>
                <w:sz w:val="2"/>
                <w:szCs w:val="2"/>
              </w:rPr>
            </w:pPr>
          </w:p>
        </w:tc>
      </w:tr>
      <w:tr w:rsidR="00730F5C">
        <w:trPr>
          <w:trHeight w:val="277"/>
        </w:trPr>
        <w:tc>
          <w:tcPr>
            <w:tcW w:w="7201" w:type="dxa"/>
            <w:gridSpan w:val="2"/>
          </w:tcPr>
          <w:p w:rsidR="00730F5C" w:rsidRDefault="00CA5701">
            <w:pPr>
              <w:pStyle w:val="TableParagraph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7" w:type="dxa"/>
          </w:tcPr>
          <w:p w:rsidR="00730F5C" w:rsidRDefault="00CA5701">
            <w:pPr>
              <w:pStyle w:val="TableParagraph"/>
              <w:ind w:left="33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861" w:type="dxa"/>
            <w:tcBorders>
              <w:bottom w:val="nil"/>
              <w:right w:val="nil"/>
            </w:tcBorders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30F5C" w:rsidRDefault="00730F5C">
      <w:pPr>
        <w:rPr>
          <w:sz w:val="20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b/>
          <w:sz w:val="20"/>
        </w:rPr>
      </w:pPr>
    </w:p>
    <w:p w:rsidR="00730F5C" w:rsidRDefault="00730F5C">
      <w:pPr>
        <w:pStyle w:val="a3"/>
        <w:spacing w:before="1"/>
        <w:ind w:left="0"/>
        <w:jc w:val="left"/>
        <w:rPr>
          <w:b/>
          <w:sz w:val="24"/>
        </w:rPr>
      </w:pPr>
    </w:p>
    <w:p w:rsidR="00730F5C" w:rsidRDefault="00CA5701">
      <w:pPr>
        <w:spacing w:before="87"/>
        <w:ind w:left="6263" w:right="4548" w:hanging="1825"/>
        <w:rPr>
          <w:b/>
          <w:sz w:val="28"/>
        </w:rPr>
      </w:pPr>
      <w:r>
        <w:rPr>
          <w:b/>
          <w:color w:val="1A1A1A"/>
          <w:sz w:val="28"/>
        </w:rPr>
        <w:t>Учебно-методическое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обеспечение</w:t>
      </w:r>
      <w:r>
        <w:rPr>
          <w:b/>
          <w:color w:val="1A1A1A"/>
          <w:spacing w:val="-12"/>
          <w:sz w:val="28"/>
        </w:rPr>
        <w:t xml:space="preserve"> </w:t>
      </w:r>
      <w:r>
        <w:rPr>
          <w:b/>
          <w:color w:val="1A1A1A"/>
          <w:sz w:val="28"/>
        </w:rPr>
        <w:t>программы</w:t>
      </w:r>
      <w:r>
        <w:rPr>
          <w:b/>
          <w:color w:val="1A1A1A"/>
          <w:spacing w:val="-67"/>
          <w:sz w:val="28"/>
        </w:rPr>
        <w:t xml:space="preserve"> </w:t>
      </w:r>
      <w:r>
        <w:rPr>
          <w:b/>
          <w:color w:val="1A1A1A"/>
          <w:sz w:val="28"/>
        </w:rPr>
        <w:t>реализации</w:t>
      </w:r>
      <w:r>
        <w:rPr>
          <w:b/>
          <w:color w:val="1A1A1A"/>
          <w:spacing w:val="-2"/>
          <w:sz w:val="28"/>
        </w:rPr>
        <w:t xml:space="preserve"> </w:t>
      </w:r>
      <w:r>
        <w:rPr>
          <w:b/>
          <w:color w:val="1A1A1A"/>
          <w:sz w:val="28"/>
        </w:rPr>
        <w:t>курса</w:t>
      </w:r>
    </w:p>
    <w:p w:rsidR="00730F5C" w:rsidRDefault="00730F5C">
      <w:pPr>
        <w:pStyle w:val="a3"/>
        <w:spacing w:before="10"/>
        <w:ind w:left="0"/>
        <w:jc w:val="left"/>
        <w:rPr>
          <w:b/>
          <w:sz w:val="27"/>
        </w:rPr>
      </w:pPr>
    </w:p>
    <w:p w:rsidR="00730F5C" w:rsidRDefault="00CA5701">
      <w:pPr>
        <w:pStyle w:val="a3"/>
        <w:ind w:left="214" w:firstLine="710"/>
        <w:jc w:val="left"/>
      </w:pPr>
      <w:r>
        <w:rPr>
          <w:spacing w:val="-1"/>
        </w:rPr>
        <w:t>Курсобеспеченметодическимиидидактическимиматериалами,размещенныминасайтеКорпоративногоуниверси</w:t>
      </w:r>
      <w:r>
        <w:t xml:space="preserve"> тетаРоссийскогодвиженияшкольников</w:t>
      </w:r>
    </w:p>
    <w:p w:rsidR="00730F5C" w:rsidRDefault="00730F5C">
      <w:pPr>
        <w:pStyle w:val="a3"/>
        <w:spacing w:before="4"/>
        <w:ind w:left="0"/>
        <w:jc w:val="left"/>
      </w:pPr>
    </w:p>
    <w:p w:rsidR="00730F5C" w:rsidRDefault="00CA5701">
      <w:pPr>
        <w:pStyle w:val="1"/>
        <w:spacing w:line="319" w:lineRule="exact"/>
        <w:ind w:left="2974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</w:p>
    <w:p w:rsidR="00730F5C" w:rsidRDefault="00CA5701">
      <w:pPr>
        <w:pStyle w:val="a3"/>
        <w:spacing w:line="319" w:lineRule="exact"/>
        <w:ind w:left="780"/>
        <w:jc w:val="left"/>
      </w:pPr>
      <w:r>
        <w:t>Дляобучениянакурсахнеобходимозарегистрироватьсянасайте,далееследоватьи</w:t>
      </w:r>
      <w:r>
        <w:rPr>
          <w:spacing w:val="-12"/>
        </w:rPr>
        <w:t xml:space="preserve"> </w:t>
      </w:r>
      <w:r>
        <w:t>нструкции: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before="1" w:line="366" w:lineRule="exact"/>
        <w:ind w:hanging="438"/>
        <w:rPr>
          <w:sz w:val="28"/>
        </w:rPr>
      </w:pPr>
      <w:r>
        <w:rPr>
          <w:sz w:val="28"/>
        </w:rPr>
        <w:t>Онлайнкурс«Академиягражданина»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Онлайнкурс«Основысоциальногопроектирования»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before="2"/>
        <w:ind w:hanging="438"/>
        <w:rPr>
          <w:sz w:val="28"/>
        </w:rPr>
      </w:pPr>
      <w:r>
        <w:rPr>
          <w:sz w:val="28"/>
        </w:rPr>
        <w:t>Онлайн-курс«Анимацияонлайн(анимируйсРДШ)»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r>
        <w:rPr>
          <w:sz w:val="28"/>
        </w:rPr>
        <w:t>Онлайнкурс«ФотостудиясРДШ»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Онлайнкурс«Экологическоемышление»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before="2"/>
        <w:ind w:hanging="438"/>
        <w:rPr>
          <w:sz w:val="28"/>
        </w:rPr>
      </w:pPr>
      <w:r>
        <w:rPr>
          <w:sz w:val="28"/>
        </w:rPr>
        <w:t>Онлайнкурс«Совместноелидерство»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before="1" w:line="367" w:lineRule="exact"/>
        <w:ind w:hanging="438"/>
        <w:rPr>
          <w:sz w:val="28"/>
        </w:rPr>
      </w:pPr>
      <w:r>
        <w:rPr>
          <w:sz w:val="28"/>
        </w:rPr>
        <w:t>Онлайнкурс«Впорядке»</w:t>
      </w:r>
    </w:p>
    <w:p w:rsidR="00730F5C" w:rsidRDefault="00CA5701">
      <w:pPr>
        <w:pStyle w:val="a4"/>
        <w:numPr>
          <w:ilvl w:val="0"/>
          <w:numId w:val="7"/>
        </w:numPr>
        <w:tabs>
          <w:tab w:val="left" w:pos="1357"/>
        </w:tabs>
        <w:spacing w:line="367" w:lineRule="exact"/>
        <w:ind w:hanging="438"/>
        <w:rPr>
          <w:sz w:val="28"/>
        </w:rPr>
      </w:pPr>
      <w:r>
        <w:rPr>
          <w:sz w:val="28"/>
        </w:rPr>
        <w:t>Онлайнкурс«Медиашкола»</w:t>
      </w:r>
    </w:p>
    <w:p w:rsidR="00730F5C" w:rsidRDefault="00CA5701">
      <w:pPr>
        <w:pStyle w:val="1"/>
        <w:spacing w:before="6" w:line="319" w:lineRule="exact"/>
        <w:ind w:left="3219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730F5C" w:rsidRDefault="00CA5701">
      <w:pPr>
        <w:pStyle w:val="a3"/>
        <w:spacing w:line="319" w:lineRule="exact"/>
        <w:ind w:left="1068"/>
        <w:jc w:val="left"/>
      </w:pPr>
      <w:r>
        <w:t>Дляобучениянакурсахнеобходимозарегистрироватьсянасайте,далееследоватьинструкции: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</w:tabs>
        <w:spacing w:before="1"/>
        <w:ind w:hanging="438"/>
        <w:rPr>
          <w:sz w:val="28"/>
        </w:rPr>
      </w:pPr>
      <w:r>
        <w:rPr>
          <w:sz w:val="28"/>
        </w:rPr>
        <w:t>Курс«ОрганизациявоспитательнойработынаосновемероприятийРДШ»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r>
        <w:rPr>
          <w:sz w:val="28"/>
        </w:rPr>
        <w:t>Онлайнкурс«Академиягражданина»(дляпедагогов)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Онлайнкурс«Российскоедвижениешкольников:планированиеиорганизацияработы»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  <w:tab w:val="left" w:pos="2768"/>
          <w:tab w:val="left" w:pos="3733"/>
          <w:tab w:val="left" w:pos="6359"/>
          <w:tab w:val="left" w:pos="8529"/>
        </w:tabs>
        <w:spacing w:before="1"/>
        <w:ind w:hanging="438"/>
        <w:rPr>
          <w:sz w:val="28"/>
        </w:rPr>
      </w:pPr>
      <w:r>
        <w:rPr>
          <w:sz w:val="28"/>
        </w:rPr>
        <w:t>Онлайн</w:t>
      </w:r>
      <w:r>
        <w:rPr>
          <w:sz w:val="28"/>
        </w:rPr>
        <w:tab/>
        <w:t>курс</w:t>
      </w:r>
      <w:r>
        <w:rPr>
          <w:sz w:val="28"/>
        </w:rPr>
        <w:tab/>
        <w:t>«Формирование</w:t>
      </w:r>
      <w:r>
        <w:rPr>
          <w:sz w:val="28"/>
        </w:rPr>
        <w:tab/>
        <w:t>гражданской</w:t>
      </w:r>
      <w:r>
        <w:rPr>
          <w:sz w:val="28"/>
        </w:rPr>
        <w:tab/>
        <w:t>идентичности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обучающихся4-11классов»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  <w:tab w:val="left" w:pos="2700"/>
          <w:tab w:val="left" w:pos="3589"/>
          <w:tab w:val="left" w:pos="4530"/>
          <w:tab w:val="left" w:pos="6421"/>
          <w:tab w:val="left" w:pos="8558"/>
        </w:tabs>
        <w:spacing w:before="2" w:line="366" w:lineRule="exact"/>
        <w:ind w:hanging="438"/>
        <w:rPr>
          <w:sz w:val="28"/>
        </w:rPr>
      </w:pPr>
      <w:r>
        <w:rPr>
          <w:sz w:val="28"/>
        </w:rPr>
        <w:t>Онлайн</w:t>
      </w:r>
      <w:r>
        <w:rPr>
          <w:sz w:val="28"/>
        </w:rPr>
        <w:tab/>
        <w:t>курс</w:t>
      </w:r>
      <w:r>
        <w:rPr>
          <w:sz w:val="28"/>
        </w:rPr>
        <w:tab/>
        <w:t>«Как</w:t>
      </w:r>
      <w:r>
        <w:rPr>
          <w:sz w:val="28"/>
        </w:rPr>
        <w:tab/>
        <w:t>поддержать</w:t>
      </w:r>
      <w:r>
        <w:rPr>
          <w:sz w:val="28"/>
        </w:rPr>
        <w:tab/>
        <w:t>деятельность</w:t>
      </w:r>
      <w:r>
        <w:rPr>
          <w:sz w:val="28"/>
        </w:rPr>
        <w:tab/>
        <w:t>добровольческогоотряда»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Онлайнкурс«Школаклассныхкураторов»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</w:tabs>
        <w:spacing w:before="2"/>
        <w:ind w:hanging="438"/>
        <w:rPr>
          <w:sz w:val="28"/>
        </w:rPr>
      </w:pPr>
      <w:r>
        <w:rPr>
          <w:sz w:val="28"/>
          <w:u w:val="single"/>
        </w:rPr>
        <w:t>Контент</w:t>
      </w:r>
      <w:r>
        <w:rPr>
          <w:sz w:val="28"/>
          <w:u w:val="single"/>
        </w:rPr>
        <w:t>-агрегаторвоспитательныхпрактик«ЕжедневносРДШ»</w:t>
      </w:r>
    </w:p>
    <w:p w:rsidR="00730F5C" w:rsidRDefault="00CA5701">
      <w:pPr>
        <w:pStyle w:val="a4"/>
        <w:numPr>
          <w:ilvl w:val="0"/>
          <w:numId w:val="8"/>
        </w:numPr>
        <w:tabs>
          <w:tab w:val="left" w:pos="1357"/>
          <w:tab w:val="left" w:pos="3642"/>
          <w:tab w:val="left" w:pos="6052"/>
          <w:tab w:val="left" w:pos="7895"/>
        </w:tabs>
        <w:spacing w:before="2"/>
        <w:ind w:hanging="438"/>
        <w:rPr>
          <w:sz w:val="28"/>
        </w:rPr>
      </w:pPr>
      <w:r>
        <w:rPr>
          <w:sz w:val="28"/>
        </w:rPr>
        <w:t>Методическое</w:t>
      </w:r>
      <w:r>
        <w:rPr>
          <w:sz w:val="28"/>
        </w:rPr>
        <w:tab/>
        <w:t>сопровождение</w:t>
      </w:r>
      <w:r>
        <w:rPr>
          <w:sz w:val="28"/>
        </w:rPr>
        <w:tab/>
        <w:t>программы</w:t>
      </w:r>
      <w:r>
        <w:rPr>
          <w:sz w:val="28"/>
        </w:rPr>
        <w:tab/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социальнойактивности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«ОрлятаРоссии»</w:t>
      </w:r>
    </w:p>
    <w:p w:rsidR="00730F5C" w:rsidRDefault="00730F5C">
      <w:pPr>
        <w:rPr>
          <w:sz w:val="28"/>
        </w:rPr>
        <w:sectPr w:rsidR="00730F5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730F5C" w:rsidRDefault="00730F5C">
      <w:pPr>
        <w:pStyle w:val="a3"/>
        <w:ind w:left="0"/>
        <w:jc w:val="left"/>
        <w:rPr>
          <w:sz w:val="20"/>
        </w:rPr>
      </w:pPr>
    </w:p>
    <w:p w:rsidR="00730F5C" w:rsidRDefault="00730F5C">
      <w:pPr>
        <w:pStyle w:val="a3"/>
        <w:spacing w:before="4"/>
        <w:ind w:left="0"/>
        <w:jc w:val="left"/>
      </w:pPr>
    </w:p>
    <w:p w:rsidR="00730F5C" w:rsidRDefault="00CA5701">
      <w:pPr>
        <w:pStyle w:val="a3"/>
        <w:spacing w:before="42"/>
        <w:ind w:left="4040"/>
        <w:jc w:val="left"/>
        <w:rPr>
          <w:rFonts w:ascii="Calibri" w:hAnsi="Calibri"/>
        </w:rPr>
      </w:pPr>
      <w:bookmarkStart w:id="1" w:name="Лист_внесения_изменений_и_дополнений_в_р"/>
      <w:bookmarkEnd w:id="1"/>
      <w:r>
        <w:rPr>
          <w:rFonts w:ascii="Calibri" w:hAnsi="Calibri"/>
          <w:w w:val="95"/>
        </w:rPr>
        <w:t>Лист</w:t>
      </w:r>
      <w:r>
        <w:rPr>
          <w:rFonts w:ascii="Calibri" w:hAnsi="Calibri"/>
          <w:spacing w:val="27"/>
          <w:w w:val="95"/>
        </w:rPr>
        <w:t xml:space="preserve"> </w:t>
      </w:r>
      <w:r>
        <w:rPr>
          <w:rFonts w:ascii="Calibri" w:hAnsi="Calibri"/>
          <w:w w:val="95"/>
        </w:rPr>
        <w:t>внесения</w:t>
      </w:r>
      <w:r>
        <w:rPr>
          <w:rFonts w:ascii="Calibri" w:hAnsi="Calibri"/>
          <w:spacing w:val="54"/>
          <w:w w:val="95"/>
        </w:rPr>
        <w:t xml:space="preserve"> </w:t>
      </w:r>
      <w:r>
        <w:rPr>
          <w:rFonts w:ascii="Calibri" w:hAnsi="Calibri"/>
          <w:w w:val="95"/>
        </w:rPr>
        <w:t>изменений</w:t>
      </w:r>
      <w:r>
        <w:rPr>
          <w:rFonts w:ascii="Calibri" w:hAnsi="Calibri"/>
          <w:spacing w:val="49"/>
          <w:w w:val="95"/>
        </w:rPr>
        <w:t xml:space="preserve"> </w:t>
      </w:r>
      <w:r>
        <w:rPr>
          <w:rFonts w:ascii="Calibri" w:hAnsi="Calibri"/>
          <w:w w:val="95"/>
        </w:rPr>
        <w:t>и</w:t>
      </w:r>
      <w:r>
        <w:rPr>
          <w:rFonts w:ascii="Calibri" w:hAnsi="Calibri"/>
          <w:spacing w:val="36"/>
          <w:w w:val="95"/>
        </w:rPr>
        <w:t xml:space="preserve"> </w:t>
      </w:r>
      <w:r>
        <w:rPr>
          <w:rFonts w:ascii="Calibri" w:hAnsi="Calibri"/>
          <w:w w:val="95"/>
        </w:rPr>
        <w:t>дополнений</w:t>
      </w:r>
      <w:r>
        <w:rPr>
          <w:rFonts w:ascii="Calibri" w:hAnsi="Calibri"/>
          <w:spacing w:val="49"/>
          <w:w w:val="95"/>
        </w:rPr>
        <w:t xml:space="preserve"> </w:t>
      </w:r>
      <w:r>
        <w:rPr>
          <w:rFonts w:ascii="Calibri" w:hAnsi="Calibri"/>
          <w:w w:val="95"/>
        </w:rPr>
        <w:t>в</w:t>
      </w:r>
      <w:r>
        <w:rPr>
          <w:rFonts w:ascii="Calibri" w:hAnsi="Calibri"/>
          <w:spacing w:val="41"/>
          <w:w w:val="95"/>
        </w:rPr>
        <w:t xml:space="preserve"> </w:t>
      </w:r>
      <w:r>
        <w:rPr>
          <w:rFonts w:ascii="Calibri" w:hAnsi="Calibri"/>
          <w:w w:val="95"/>
        </w:rPr>
        <w:t>рабочую</w:t>
      </w:r>
      <w:r>
        <w:rPr>
          <w:rFonts w:ascii="Calibri" w:hAnsi="Calibri"/>
          <w:spacing w:val="50"/>
          <w:w w:val="95"/>
        </w:rPr>
        <w:t xml:space="preserve"> </w:t>
      </w:r>
      <w:r>
        <w:rPr>
          <w:rFonts w:ascii="Calibri" w:hAnsi="Calibri"/>
          <w:w w:val="95"/>
        </w:rPr>
        <w:t>программу</w:t>
      </w:r>
    </w:p>
    <w:p w:rsidR="00730F5C" w:rsidRDefault="00730F5C">
      <w:pPr>
        <w:pStyle w:val="a3"/>
        <w:ind w:left="0"/>
        <w:jc w:val="left"/>
        <w:rPr>
          <w:rFonts w:ascii="Calibri"/>
          <w:sz w:val="20"/>
        </w:rPr>
      </w:pPr>
    </w:p>
    <w:p w:rsidR="00730F5C" w:rsidRDefault="00730F5C">
      <w:pPr>
        <w:pStyle w:val="a3"/>
        <w:ind w:left="0"/>
        <w:jc w:val="left"/>
        <w:rPr>
          <w:rFonts w:ascii="Calibri"/>
          <w:sz w:val="20"/>
        </w:rPr>
      </w:pPr>
    </w:p>
    <w:p w:rsidR="00730F5C" w:rsidRDefault="00730F5C">
      <w:pPr>
        <w:pStyle w:val="a3"/>
        <w:spacing w:before="7"/>
        <w:ind w:left="0"/>
        <w:jc w:val="left"/>
        <w:rPr>
          <w:rFonts w:ascii="Calibri"/>
          <w:sz w:val="17"/>
        </w:rPr>
      </w:pPr>
    </w:p>
    <w:tbl>
      <w:tblPr>
        <w:tblW w:w="0" w:type="auto"/>
        <w:tblInd w:w="3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2482"/>
        <w:gridCol w:w="2401"/>
        <w:gridCol w:w="2333"/>
      </w:tblGrid>
      <w:tr w:rsidR="00730F5C">
        <w:trPr>
          <w:trHeight w:val="1156"/>
        </w:trPr>
        <w:tc>
          <w:tcPr>
            <w:tcW w:w="2401" w:type="dxa"/>
          </w:tcPr>
          <w:p w:rsidR="00730F5C" w:rsidRDefault="00CA5701">
            <w:pPr>
              <w:pStyle w:val="TableParagraph"/>
              <w:spacing w:line="276" w:lineRule="auto"/>
              <w:ind w:left="758" w:right="421" w:hanging="279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730F5C" w:rsidRDefault="00CA5701">
            <w:pPr>
              <w:pStyle w:val="TableParagraph"/>
              <w:spacing w:line="273" w:lineRule="exact"/>
              <w:ind w:left="916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730F5C" w:rsidRDefault="00CA5701">
            <w:pPr>
              <w:pStyle w:val="TableParagraph"/>
              <w:spacing w:line="276" w:lineRule="auto"/>
              <w:ind w:left="206" w:right="175" w:firstLine="4"/>
              <w:jc w:val="center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333" w:type="dxa"/>
          </w:tcPr>
          <w:p w:rsidR="00730F5C" w:rsidRDefault="00CA5701">
            <w:pPr>
              <w:pStyle w:val="TableParagraph"/>
              <w:spacing w:line="276" w:lineRule="auto"/>
              <w:ind w:left="330" w:right="309" w:firstLine="182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730F5C">
        <w:trPr>
          <w:trHeight w:val="633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633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633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633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8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8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3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8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7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8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8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0F5C">
        <w:trPr>
          <w:trHeight w:val="518"/>
        </w:trPr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730F5C" w:rsidRDefault="00730F5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30F5C" w:rsidRDefault="00730F5C"/>
    <w:sectPr w:rsidR="00730F5C">
      <w:pgSz w:w="16840" w:h="11910" w:orient="landscape"/>
      <w:pgMar w:top="1100" w:right="9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701" w:rsidRDefault="00CA5701">
      <w:r>
        <w:separator/>
      </w:r>
    </w:p>
  </w:endnote>
  <w:endnote w:type="continuationSeparator" w:id="0">
    <w:p w:rsidR="00CA5701" w:rsidRDefault="00CA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701" w:rsidRDefault="00CA5701">
      <w:r>
        <w:separator/>
      </w:r>
    </w:p>
  </w:footnote>
  <w:footnote w:type="continuationSeparator" w:id="0">
    <w:p w:rsidR="00CA5701" w:rsidRDefault="00CA5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5E306ED"/>
    <w:multiLevelType w:val="multilevel"/>
    <w:tmpl w:val="B5E306ED"/>
    <w:lvl w:ilvl="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BF205925"/>
    <w:multiLevelType w:val="multilevel"/>
    <w:tmpl w:val="BF205925"/>
    <w:lvl w:ilvl="0">
      <w:numFmt w:val="bullet"/>
      <w:lvlText w:val=""/>
      <w:lvlJc w:val="left"/>
      <w:pPr>
        <w:ind w:left="425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4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99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93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88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83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CF092B84"/>
    <w:multiLevelType w:val="multilevel"/>
    <w:tmpl w:val="CF092B84"/>
    <w:lvl w:ilvl="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536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1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5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2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6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4" w15:restartNumberingAfterBreak="0">
    <w:nsid w:val="03D62ECE"/>
    <w:multiLevelType w:val="multilevel"/>
    <w:tmpl w:val="03D62ECE"/>
    <w:lvl w:ilvl="0">
      <w:start w:val="1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94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48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3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7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5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5B654F3"/>
    <w:multiLevelType w:val="multilevel"/>
    <w:tmpl w:val="25B654F3"/>
    <w:lvl w:ilvl="0">
      <w:start w:val="3"/>
      <w:numFmt w:val="decimal"/>
      <w:lvlText w:val="%1"/>
      <w:lvlJc w:val="left"/>
      <w:pPr>
        <w:ind w:left="1272" w:hanging="44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-%2"/>
      <w:lvlJc w:val="left"/>
      <w:pPr>
        <w:ind w:left="1272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750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963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426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57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89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0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59ADCABA"/>
    <w:multiLevelType w:val="multilevel"/>
    <w:tmpl w:val="59ADCABA"/>
    <w:lvl w:ilvl="0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66" w:hanging="34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5C"/>
    <w:rsid w:val="002E7C4B"/>
    <w:rsid w:val="00730F5C"/>
    <w:rsid w:val="00CA5701"/>
    <w:rsid w:val="56FC20B0"/>
    <w:rsid w:val="58972AF7"/>
    <w:rsid w:val="67DF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0BC99-E61E-4F5F-B4AE-6D50BB88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83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8khbkWjO4b3cKA" TargetMode="External"/><Relationship Id="rId18" Type="http://schemas.openxmlformats.org/officeDocument/2006/relationships/hyperlink" Target="https://disk.yandex.ru/i/h-IMgWFpajWOzg" TargetMode="External"/><Relationship Id="rId26" Type="http://schemas.openxmlformats.org/officeDocument/2006/relationships/hyperlink" Target="https://disk.yandex.ru/i/Hji8c1aTP2fpnQ" TargetMode="External"/><Relationship Id="rId39" Type="http://schemas.openxmlformats.org/officeDocument/2006/relationships/hyperlink" Target="https://disk.yandex.ru/i/hu1cqrRIiLCBYQ" TargetMode="External"/><Relationship Id="rId21" Type="http://schemas.openxmlformats.org/officeDocument/2006/relationships/hyperlink" Target="https://disk.yandex.ru/i/h-IMgWFpajWOzg" TargetMode="External"/><Relationship Id="rId34" Type="http://schemas.openxmlformats.org/officeDocument/2006/relationships/hyperlink" Target="https://disk.yandex.ru/i/hu1cqrRIiLCBYQ" TargetMode="External"/><Relationship Id="rId42" Type="http://schemas.openxmlformats.org/officeDocument/2006/relationships/hyperlink" Target="https://nsportal.ru/nachalnaya-shkola/raznoe/2023/06/08/orlyata-rossii-trek-erudit" TargetMode="External"/><Relationship Id="rId47" Type="http://schemas.openxmlformats.org/officeDocument/2006/relationships/hyperlink" Target="https://m.vk.com/orlyata_rus" TargetMode="External"/><Relationship Id="rId50" Type="http://schemas.openxmlformats.org/officeDocument/2006/relationships/hyperlink" Target="http://www.multirussia.ru/" TargetMode="External"/><Relationship Id="rId55" Type="http://schemas.openxmlformats.org/officeDocument/2006/relationships/hyperlink" Target="https://disk.yandex.ru/i/0MnRn3ZmSw-Nrg" TargetMode="External"/><Relationship Id="rId63" Type="http://schemas.openxmlformats.org/officeDocument/2006/relationships/hyperlink" Target="https://disk.yandex.ru/i/5HKPpR3Cw408ng" TargetMode="External"/><Relationship Id="rId68" Type="http://schemas.openxmlformats.org/officeDocument/2006/relationships/hyperlink" Target="https://disk.yandex.ru/d/pyZTA2ypajLFKg" TargetMode="External"/><Relationship Id="rId7" Type="http://schemas.openxmlformats.org/officeDocument/2006/relationships/image" Target="media/image1.jpe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sk.yandex.ru/i/wNgVlMGD-qlCVw" TargetMode="External"/><Relationship Id="rId29" Type="http://schemas.openxmlformats.org/officeDocument/2006/relationships/hyperlink" Target="https://disk.yandex.ru/i/SPavXsOI-beiW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i/_meoL8kHAdUDYA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disk.yandex.ru/i/8khbkWjO4b3cKA" TargetMode="External"/><Relationship Id="rId40" Type="http://schemas.openxmlformats.org/officeDocument/2006/relationships/hyperlink" Target="https://disk.yandex.ru/i/ePcdnBhjGIV2qw" TargetMode="External"/><Relationship Id="rId45" Type="http://schemas.openxmlformats.org/officeDocument/2006/relationships/hyperlink" Target="https://podari-zhizn.ru/ru/give-help/pomoch-po-drugomu/korobka-hrabrosti" TargetMode="External"/><Relationship Id="rId53" Type="http://schemas.openxmlformats.org/officeDocument/2006/relationships/hyperlink" Target="https://disk.yandex.ru/i/8khbkWjO4b3cKA" TargetMode="External"/><Relationship Id="rId58" Type="http://schemas.openxmlformats.org/officeDocument/2006/relationships/hyperlink" Target="https://disk.yandex.ru/i/QGodL8ju4KKiig" TargetMode="External"/><Relationship Id="rId66" Type="http://schemas.openxmlformats.org/officeDocument/2006/relationships/hyperlink" Target="https://disk.yandex.ru/i/i-ArRmQXsyDG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3AQfwsCJmfdbog" TargetMode="External"/><Relationship Id="rId23" Type="http://schemas.openxmlformats.org/officeDocument/2006/relationships/hyperlink" Target="https://disk.yandex.ru/i/5sdDV6FR4xmeiA" TargetMode="External"/><Relationship Id="rId28" Type="http://schemas.openxmlformats.org/officeDocument/2006/relationships/hyperlink" Target="http://www.multirussia.ru/index.php?id=34" TargetMode="External"/><Relationship Id="rId36" Type="http://schemas.openxmlformats.org/officeDocument/2006/relationships/hyperlink" Target="https://disk.yandex.ru/i/HQghg12WMehcrg" TargetMode="External"/><Relationship Id="rId49" Type="http://schemas.openxmlformats.org/officeDocument/2006/relationships/hyperlink" Target="https://disk.yandex.ru/i/4eXrBQbjSxzKLQ" TargetMode="External"/><Relationship Id="rId57" Type="http://schemas.openxmlformats.org/officeDocument/2006/relationships/hyperlink" Target="https://disk.yandex.ru/i/ld3fzaKCzO7K2Q" TargetMode="External"/><Relationship Id="rId61" Type="http://schemas.openxmlformats.org/officeDocument/2006/relationships/hyperlink" Target="https://www.youtube.com/watch?v=hr2rCo2tpmA" TargetMode="External"/><Relationship Id="rId10" Type="http://schemas.openxmlformats.org/officeDocument/2006/relationships/hyperlink" Target="https://disk.yandex.ru/i/3tqEp3ZGYR7-ug" TargetMode="External"/><Relationship Id="rId19" Type="http://schemas.openxmlformats.org/officeDocument/2006/relationships/hyperlink" Target="https://disk.yandex.ru/i/qz15j9o6zFlPIQ" TargetMode="External"/><Relationship Id="rId31" Type="http://schemas.openxmlformats.org/officeDocument/2006/relationships/hyperlink" Target="https://disk.yandex.ru/i/4eXrBQbjSxzKLQ" TargetMode="External"/><Relationship Id="rId44" Type="http://schemas.openxmlformats.org/officeDocument/2006/relationships/hyperlink" Target="https://podari-zhizn.ru/ru/give-help/pomoch-po-drugomu/korobka-hrabrosti" TargetMode="External"/><Relationship Id="rId52" Type="http://schemas.openxmlformats.org/officeDocument/2006/relationships/hyperlink" Target="https://disk.yandex.ru/i/HQghg12WMehcrg" TargetMode="External"/><Relationship Id="rId60" Type="http://schemas.openxmlformats.org/officeDocument/2006/relationships/hyperlink" Target="https://disk.yandex.ru/i/q3yCn-0lIYsMXw" TargetMode="External"/><Relationship Id="rId65" Type="http://schemas.openxmlformats.org/officeDocument/2006/relationships/hyperlink" Target="https://disk.yandex.ru/i/8atVDkYetCRU8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TwEDL8QqpIkLHw" TargetMode="External"/><Relationship Id="rId14" Type="http://schemas.openxmlformats.org/officeDocument/2006/relationships/hyperlink" Target="https://disk.yandex.ru/i/6vKmOEimHyMqpg" TargetMode="External"/><Relationship Id="rId22" Type="http://schemas.openxmlformats.org/officeDocument/2006/relationships/hyperlink" Target="https://disk.yandex.ru/i/RLXwKfaUfs8CrQ" TargetMode="External"/><Relationship Id="rId27" Type="http://schemas.openxmlformats.org/officeDocument/2006/relationships/hyperlink" Target="https://disk.yandex.ru/i/5qBc7bmLrsROAQ" TargetMode="External"/><Relationship Id="rId30" Type="http://schemas.openxmlformats.org/officeDocument/2006/relationships/hyperlink" Target="https://disk.yandex.ru/i/GqTAyxtklagPNQ" TargetMode="External"/><Relationship Id="rId35" Type="http://schemas.openxmlformats.org/officeDocument/2006/relationships/hyperlink" Target="https://disk.yandex.ru/i/oBiFjtTTrDn83g" TargetMode="External"/><Relationship Id="rId43" Type="http://schemas.openxmlformats.org/officeDocument/2006/relationships/hyperlink" Target="https://disk.yandex.ru/i/HtStTVg3Hu_A0Q" TargetMode="External"/><Relationship Id="rId48" Type="http://schemas.openxmlformats.org/officeDocument/2006/relationships/hyperlink" Target="https://disk.yandex.ru/i/GqTAyxtklagPNQ" TargetMode="External"/><Relationship Id="rId56" Type="http://schemas.openxmlformats.org/officeDocument/2006/relationships/hyperlink" Target="https://m.vk.com/orlyata_rus" TargetMode="External"/><Relationship Id="rId64" Type="http://schemas.openxmlformats.org/officeDocument/2006/relationships/hyperlink" Target="https://disk.yandex.ru/i/zWIkGfsKAGoEiw" TargetMode="External"/><Relationship Id="rId69" Type="http://schemas.openxmlformats.org/officeDocument/2006/relationships/hyperlink" Target="https://disk.yandex.ru/i/fmJIPguRXFAqcA" TargetMode="External"/><Relationship Id="rId8" Type="http://schemas.openxmlformats.org/officeDocument/2006/relationships/hyperlink" Target="https://disk.yandex.ru/i/v3sGr4Q2-INR7A" TargetMode="External"/><Relationship Id="rId51" Type="http://schemas.openxmlformats.org/officeDocument/2006/relationships/hyperlink" Target="https://m.vk.com/orlyata_ru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i/HQghg12WMehcrg" TargetMode="External"/><Relationship Id="rId17" Type="http://schemas.openxmlformats.org/officeDocument/2006/relationships/hyperlink" Target="https://disk.yandex.ru/d/jp77h4cAUA5hSQ" TargetMode="External"/><Relationship Id="rId25" Type="http://schemas.openxmlformats.org/officeDocument/2006/relationships/hyperlink" Target="https://disk.yandex.ru/i/plkvKvhTOXQi3Q" TargetMode="External"/><Relationship Id="rId33" Type="http://schemas.openxmlformats.org/officeDocument/2006/relationships/hyperlink" Target="https://disk.yandex.ru/client/disk" TargetMode="External"/><Relationship Id="rId38" Type="http://schemas.openxmlformats.org/officeDocument/2006/relationships/hyperlink" Target="https://disk.yandex.ru/i/6vKmOEimHyMqpg" TargetMode="External"/><Relationship Id="rId46" Type="http://schemas.openxmlformats.org/officeDocument/2006/relationships/hyperlink" Target="https://disk.yandex.ru/i/-5WnFzicng7-3A" TargetMode="External"/><Relationship Id="rId59" Type="http://schemas.openxmlformats.org/officeDocument/2006/relationships/hyperlink" Target="https://m.vk.com/orlyata_rus" TargetMode="External"/><Relationship Id="rId67" Type="http://schemas.openxmlformats.org/officeDocument/2006/relationships/hyperlink" Target="https://disk.yandex.ru/i/i-ArRmQXsyDGEw" TargetMode="External"/><Relationship Id="rId20" Type="http://schemas.openxmlformats.org/officeDocument/2006/relationships/hyperlink" Target="https://disk.yandex.ru/i/qz15j9o6zFlPIQ" TargetMode="External"/><Relationship Id="rId41" Type="http://schemas.openxmlformats.org/officeDocument/2006/relationships/hyperlink" Target="https://nsportal.ru/nachalnaya-shkola/raznoe/2023/06/08/orlyata-rossii-trek-erudit" TargetMode="External"/><Relationship Id="rId54" Type="http://schemas.openxmlformats.org/officeDocument/2006/relationships/hyperlink" Target="https://disk.yandex.ru/i/6vKmOEimHyMqpg" TargetMode="External"/><Relationship Id="rId62" Type="http://schemas.openxmlformats.org/officeDocument/2006/relationships/hyperlink" Target="https://disk.yandex.ru/i/BzgvMqmh7TplMw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5694</Words>
  <Characters>32459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Новикова</dc:creator>
  <cp:lastModifiedBy>ПК</cp:lastModifiedBy>
  <cp:revision>2</cp:revision>
  <cp:lastPrinted>2024-09-08T13:07:00Z</cp:lastPrinted>
  <dcterms:created xsi:type="dcterms:W3CDTF">2024-09-10T11:39:00Z</dcterms:created>
  <dcterms:modified xsi:type="dcterms:W3CDTF">2024-09-10T11:39:00Z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  <property fmtid="{D5CDD505-2E9C-101B-9397-08002B2CF9AE}" pid="5" name="KSOProductBuildVer">
    <vt:lpwstr>1049-12.2.0.17562</vt:lpwstr>
  </property>
  <property fmtid="{D5CDD505-2E9C-101B-9397-08002B2CF9AE}" pid="6" name="ICV">
    <vt:lpwstr>7DE78454B2EC43C8A07D5FFE642CA3F7_13</vt:lpwstr>
  </property>
  <property fmtid="{D5CDD505-2E9C-101B-9397-08002B2CF9AE}" pid="7" name="_DocHome">
    <vt:i4>1598086076</vt:i4>
  </property>
</Properties>
</file>