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DE4" w:rsidRPr="00CB18D0" w:rsidRDefault="009E2DE4" w:rsidP="009B3520">
      <w:pPr>
        <w:widowControl w:val="0"/>
        <w:tabs>
          <w:tab w:val="left" w:pos="3969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1935" w:rsidRDefault="00421935" w:rsidP="0021080E">
      <w:pPr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DE4" w:rsidRDefault="009E2DE4" w:rsidP="00DF51F2">
      <w:pPr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51F2" w:rsidRDefault="00DF51F2" w:rsidP="00DF51F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51F2" w:rsidRDefault="00DF51F2" w:rsidP="00DF51F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51F2" w:rsidRDefault="00DF51F2" w:rsidP="00DF51F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51F2" w:rsidRDefault="00DF51F2" w:rsidP="00DF51F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51F2" w:rsidRDefault="00DF51F2" w:rsidP="00DF51F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59B2" w:rsidRDefault="008B59B2" w:rsidP="002C331A">
      <w:pPr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4D6D" w:rsidRDefault="00E54D6D" w:rsidP="00DF51F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4D6D" w:rsidRDefault="00E54D6D" w:rsidP="00DF51F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4D6D" w:rsidRDefault="00E54D6D" w:rsidP="00DF51F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4D6D" w:rsidRDefault="00E54D6D" w:rsidP="00DF51F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000B" w:rsidRDefault="0016000B" w:rsidP="00DF51F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000B" w:rsidRPr="0016000B" w:rsidRDefault="0016000B" w:rsidP="0016000B">
      <w:pPr>
        <w:framePr w:w="4771" w:h="6106" w:hRule="exact" w:hSpace="180" w:wrap="around" w:vAnchor="text" w:hAnchor="page" w:x="6331" w:y="-4891"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40" w:lineRule="auto"/>
        <w:ind w:right="-28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</w:p>
    <w:p w:rsidR="0016000B" w:rsidRDefault="0016000B" w:rsidP="0016000B">
      <w:pPr>
        <w:framePr w:w="4771" w:h="6106" w:hRule="exact" w:hSpace="180" w:wrap="around" w:vAnchor="text" w:hAnchor="page" w:x="6331" w:y="-4891"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40" w:lineRule="auto"/>
        <w:ind w:right="-280"/>
        <w:rPr>
          <w:rFonts w:ascii="Times New Roman" w:eastAsia="Calibri" w:hAnsi="Times New Roman" w:cs="Times New Roman"/>
          <w:sz w:val="28"/>
          <w:szCs w:val="28"/>
        </w:rPr>
      </w:pPr>
      <w:r w:rsidRPr="0016000B">
        <w:rPr>
          <w:rFonts w:ascii="Times New Roman" w:eastAsia="Calibri" w:hAnsi="Times New Roman" w:cs="Times New Roman"/>
          <w:sz w:val="28"/>
          <w:szCs w:val="28"/>
        </w:rPr>
        <w:t xml:space="preserve">к постановлению администрации </w:t>
      </w:r>
    </w:p>
    <w:p w:rsidR="0016000B" w:rsidRDefault="0016000B" w:rsidP="0016000B">
      <w:pPr>
        <w:framePr w:w="4771" w:h="6106" w:hRule="exact" w:hSpace="180" w:wrap="around" w:vAnchor="text" w:hAnchor="page" w:x="6331" w:y="-4891"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40" w:lineRule="auto"/>
        <w:ind w:right="-280"/>
        <w:rPr>
          <w:rFonts w:ascii="Times New Roman" w:eastAsia="Calibri" w:hAnsi="Times New Roman" w:cs="Times New Roman"/>
          <w:sz w:val="28"/>
          <w:szCs w:val="28"/>
        </w:rPr>
      </w:pPr>
      <w:r w:rsidRPr="0016000B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</w:p>
    <w:p w:rsidR="0016000B" w:rsidRPr="0016000B" w:rsidRDefault="0016000B" w:rsidP="0016000B">
      <w:pPr>
        <w:framePr w:w="4771" w:h="6106" w:hRule="exact" w:hSpace="180" w:wrap="around" w:vAnchor="text" w:hAnchor="page" w:x="6331" w:y="-4891"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40" w:lineRule="auto"/>
        <w:ind w:right="-280"/>
        <w:rPr>
          <w:rFonts w:ascii="Times New Roman" w:eastAsia="Calibri" w:hAnsi="Times New Roman" w:cs="Times New Roman"/>
          <w:sz w:val="28"/>
          <w:szCs w:val="28"/>
        </w:rPr>
      </w:pPr>
      <w:r w:rsidRPr="0016000B">
        <w:rPr>
          <w:rFonts w:ascii="Times New Roman" w:eastAsia="Calibri" w:hAnsi="Times New Roman" w:cs="Times New Roman"/>
          <w:sz w:val="28"/>
          <w:szCs w:val="28"/>
        </w:rPr>
        <w:t>Тимашевский район</w:t>
      </w:r>
    </w:p>
    <w:p w:rsidR="0016000B" w:rsidRDefault="0016000B" w:rsidP="0016000B">
      <w:pPr>
        <w:framePr w:w="4771" w:h="6106" w:hRule="exact" w:hSpace="180" w:wrap="around" w:vAnchor="text" w:hAnchor="page" w:x="6331" w:y="-4891"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40" w:lineRule="auto"/>
        <w:ind w:right="-280"/>
        <w:rPr>
          <w:rFonts w:ascii="Times New Roman" w:eastAsia="Calibri" w:hAnsi="Times New Roman" w:cs="Times New Roman"/>
          <w:sz w:val="28"/>
          <w:szCs w:val="28"/>
        </w:rPr>
      </w:pPr>
      <w:r w:rsidRPr="0016000B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C66993" w:rsidRPr="00C66993">
        <w:rPr>
          <w:rFonts w:ascii="Times New Roman" w:eastAsia="Calibri" w:hAnsi="Times New Roman" w:cs="Times New Roman"/>
          <w:sz w:val="28"/>
          <w:szCs w:val="28"/>
        </w:rPr>
        <w:t>30.12.2022 г. № 2080</w:t>
      </w:r>
    </w:p>
    <w:p w:rsidR="0016000B" w:rsidRDefault="0016000B" w:rsidP="0016000B">
      <w:pPr>
        <w:framePr w:w="4771" w:h="6106" w:hRule="exact" w:hSpace="180" w:wrap="around" w:vAnchor="text" w:hAnchor="page" w:x="6331" w:y="-4891"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40" w:lineRule="auto"/>
        <w:ind w:right="-280"/>
        <w:rPr>
          <w:rFonts w:ascii="Times New Roman" w:eastAsia="Calibri" w:hAnsi="Times New Roman" w:cs="Times New Roman"/>
          <w:sz w:val="28"/>
          <w:szCs w:val="28"/>
        </w:rPr>
      </w:pPr>
    </w:p>
    <w:p w:rsidR="0016000B" w:rsidRPr="0016000B" w:rsidRDefault="0016000B" w:rsidP="0016000B">
      <w:pPr>
        <w:framePr w:w="4771" w:h="6106" w:hRule="exact" w:hSpace="180" w:wrap="around" w:vAnchor="text" w:hAnchor="page" w:x="6331" w:y="-4891"/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1600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16000B" w:rsidRPr="0016000B" w:rsidRDefault="0016000B" w:rsidP="0016000B">
      <w:pPr>
        <w:framePr w:w="4771" w:h="6106" w:hRule="exact" w:hSpace="180" w:wrap="around" w:vAnchor="text" w:hAnchor="page" w:x="6331" w:y="-4891"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0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r w:rsidR="00E974F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16000B" w:rsidRPr="0016000B" w:rsidRDefault="0016000B" w:rsidP="0016000B">
      <w:pPr>
        <w:framePr w:w="4771" w:h="6106" w:hRule="exact" w:hSpace="180" w:wrap="around" w:vAnchor="text" w:hAnchor="page" w:x="6331" w:y="-4891"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</w:p>
    <w:p w:rsidR="0016000B" w:rsidRPr="0016000B" w:rsidRDefault="0016000B" w:rsidP="0016000B">
      <w:pPr>
        <w:framePr w:w="4771" w:h="6106" w:hRule="exact" w:hSpace="180" w:wrap="around" w:vAnchor="text" w:hAnchor="page" w:x="6331" w:y="-4891"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0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16000B" w:rsidRPr="0016000B" w:rsidRDefault="0016000B" w:rsidP="0016000B">
      <w:pPr>
        <w:framePr w:w="4771" w:h="6106" w:hRule="exact" w:hSpace="180" w:wrap="around" w:vAnchor="text" w:hAnchor="page" w:x="6331" w:y="-489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0B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 район</w:t>
      </w:r>
    </w:p>
    <w:p w:rsidR="0016000B" w:rsidRPr="0016000B" w:rsidRDefault="0016000B" w:rsidP="0016000B">
      <w:pPr>
        <w:framePr w:w="4771" w:h="6106" w:hRule="exact" w:hSpace="180" w:wrap="around" w:vAnchor="text" w:hAnchor="page" w:x="6331" w:y="-489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10 августа 2020</w:t>
      </w:r>
      <w:r w:rsidRPr="001600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814</w:t>
      </w:r>
    </w:p>
    <w:p w:rsidR="0016000B" w:rsidRDefault="0016000B" w:rsidP="0016000B">
      <w:pPr>
        <w:framePr w:w="4771" w:h="6106" w:hRule="exact" w:hSpace="180" w:wrap="around" w:vAnchor="text" w:hAnchor="page" w:x="6331" w:y="-4891"/>
        <w:widowControl w:val="0"/>
        <w:autoSpaceDE w:val="0"/>
        <w:autoSpaceDN w:val="0"/>
        <w:adjustRightInd w:val="0"/>
        <w:spacing w:after="0" w:line="240" w:lineRule="auto"/>
        <w:ind w:right="-9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постановления </w:t>
      </w:r>
    </w:p>
    <w:p w:rsidR="0016000B" w:rsidRDefault="0016000B" w:rsidP="0016000B">
      <w:pPr>
        <w:framePr w:w="4771" w:h="6106" w:hRule="exact" w:hSpace="180" w:wrap="around" w:vAnchor="text" w:hAnchor="page" w:x="6331" w:y="-4891"/>
        <w:widowControl w:val="0"/>
        <w:autoSpaceDE w:val="0"/>
        <w:autoSpaceDN w:val="0"/>
        <w:adjustRightInd w:val="0"/>
        <w:spacing w:after="0" w:line="240" w:lineRule="auto"/>
        <w:ind w:right="-9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</w:t>
      </w:r>
    </w:p>
    <w:p w:rsidR="0016000B" w:rsidRPr="0016000B" w:rsidRDefault="0016000B" w:rsidP="0016000B">
      <w:pPr>
        <w:framePr w:w="4771" w:h="6106" w:hRule="exact" w:hSpace="180" w:wrap="around" w:vAnchor="text" w:hAnchor="page" w:x="6331" w:y="-4891"/>
        <w:widowControl w:val="0"/>
        <w:autoSpaceDE w:val="0"/>
        <w:autoSpaceDN w:val="0"/>
        <w:adjustRightInd w:val="0"/>
        <w:spacing w:after="0" w:line="240" w:lineRule="auto"/>
        <w:ind w:right="-9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0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</w:p>
    <w:p w:rsidR="0016000B" w:rsidRPr="0016000B" w:rsidRDefault="0016000B" w:rsidP="0016000B">
      <w:pPr>
        <w:framePr w:w="4771" w:h="6106" w:hRule="exact" w:hSpace="180" w:wrap="around" w:vAnchor="text" w:hAnchor="page" w:x="6331" w:y="-489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00B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 район</w:t>
      </w:r>
    </w:p>
    <w:p w:rsidR="0016000B" w:rsidRPr="0016000B" w:rsidRDefault="00094784" w:rsidP="0016000B">
      <w:pPr>
        <w:framePr w:w="4771" w:h="6106" w:hRule="exact" w:hSpace="180" w:wrap="around" w:vAnchor="text" w:hAnchor="page" w:x="6331" w:y="-4891"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40" w:lineRule="auto"/>
        <w:ind w:right="-280"/>
        <w:rPr>
          <w:rFonts w:ascii="Times New Roman" w:eastAsia="Calibri" w:hAnsi="Times New Roman" w:cs="Times New Roman"/>
          <w:sz w:val="28"/>
          <w:szCs w:val="28"/>
        </w:rPr>
      </w:pPr>
      <w:r w:rsidRPr="0016000B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C66993">
        <w:rPr>
          <w:rFonts w:ascii="Times New Roman" w:eastAsia="Calibri" w:hAnsi="Times New Roman" w:cs="Times New Roman"/>
          <w:sz w:val="28"/>
          <w:szCs w:val="28"/>
        </w:rPr>
        <w:t>30.12</w:t>
      </w:r>
      <w:r>
        <w:rPr>
          <w:rFonts w:ascii="Times New Roman" w:eastAsia="Calibri" w:hAnsi="Times New Roman" w:cs="Times New Roman"/>
          <w:sz w:val="28"/>
          <w:szCs w:val="28"/>
        </w:rPr>
        <w:t xml:space="preserve">.2022 г. </w:t>
      </w:r>
      <w:r w:rsidRPr="0016000B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C66993">
        <w:rPr>
          <w:rFonts w:ascii="Times New Roman" w:eastAsia="Calibri" w:hAnsi="Times New Roman" w:cs="Times New Roman"/>
          <w:sz w:val="28"/>
          <w:szCs w:val="28"/>
        </w:rPr>
        <w:t>2080</w:t>
      </w:r>
      <w:r w:rsidR="0016000B" w:rsidRPr="0016000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16000B" w:rsidRDefault="0016000B" w:rsidP="0016000B">
      <w:pPr>
        <w:framePr w:w="4771" w:h="6106" w:hRule="exact" w:hSpace="180" w:wrap="around" w:vAnchor="text" w:hAnchor="page" w:x="6331" w:y="-4891"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40" w:lineRule="auto"/>
        <w:ind w:right="-2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6000B" w:rsidRPr="009B2375" w:rsidRDefault="0016000B" w:rsidP="0016000B">
      <w:pPr>
        <w:framePr w:w="4771" w:h="6106" w:hRule="exact" w:hSpace="180" w:wrap="around" w:vAnchor="text" w:hAnchor="page" w:x="6331" w:y="-4891"/>
        <w:spacing w:after="0" w:line="240" w:lineRule="auto"/>
        <w:ind w:left="10065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_____________№____________)</w:t>
      </w:r>
    </w:p>
    <w:p w:rsidR="0016000B" w:rsidRPr="00DF51F2" w:rsidRDefault="0016000B" w:rsidP="0016000B">
      <w:pPr>
        <w:framePr w:w="4771" w:h="6106" w:hRule="exact" w:hSpace="180" w:wrap="around" w:vAnchor="text" w:hAnchor="page" w:x="6331" w:y="-4891"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40" w:lineRule="auto"/>
        <w:ind w:right="-2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000B" w:rsidRPr="00DF51F2" w:rsidRDefault="0016000B" w:rsidP="0016000B">
      <w:pPr>
        <w:framePr w:w="4771" w:h="6106" w:hRule="exact" w:hSpace="180" w:wrap="around" w:vAnchor="text" w:hAnchor="page" w:x="6331" w:y="-4891"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40" w:lineRule="auto"/>
        <w:ind w:left="284" w:right="-28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6000B" w:rsidRDefault="0016000B" w:rsidP="00DF51F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000B" w:rsidRDefault="0016000B" w:rsidP="00DF51F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000B" w:rsidRDefault="0016000B" w:rsidP="00DF51F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000B" w:rsidRDefault="0016000B" w:rsidP="00DF51F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000B" w:rsidRDefault="0016000B" w:rsidP="0016000B">
      <w:pPr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DE4" w:rsidRPr="00F657A1" w:rsidRDefault="009E2DE4" w:rsidP="00DF51F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7A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</w:t>
      </w:r>
    </w:p>
    <w:p w:rsidR="009E2DE4" w:rsidRPr="00F657A1" w:rsidRDefault="009E2DE4" w:rsidP="00DF51F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657A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ТИМАШЕВСКИЙ РАЙОН</w:t>
      </w:r>
    </w:p>
    <w:p w:rsidR="009E2DE4" w:rsidRPr="00F657A1" w:rsidRDefault="009E2DE4" w:rsidP="00DF51F2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«ИНФОРМАЦИОННОЕ ОБЕСПЕЧЕНИЕ НАСЕЛЕНИЯ </w:t>
      </w:r>
    </w:p>
    <w:p w:rsidR="009E2DE4" w:rsidRPr="00F657A1" w:rsidRDefault="009E2DE4" w:rsidP="00DF51F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7A1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</w:t>
      </w:r>
      <w:r w:rsidR="00E447E5" w:rsidRPr="00F65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АШЕВСКОГО РАЙОНА» </w:t>
      </w:r>
    </w:p>
    <w:p w:rsidR="009E2DE4" w:rsidRPr="00F657A1" w:rsidRDefault="009E2DE4" w:rsidP="00DF51F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4439" w:rsidRPr="00F657A1" w:rsidRDefault="00F54439" w:rsidP="00DF51F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DE4" w:rsidRPr="00F657A1" w:rsidRDefault="009E2DE4" w:rsidP="00DF51F2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7A1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</w:t>
      </w:r>
    </w:p>
    <w:p w:rsidR="009E2DE4" w:rsidRPr="00F657A1" w:rsidRDefault="009E2DE4" w:rsidP="00D308DA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 w:rsidR="00D308DA" w:rsidRPr="00F65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Тимашевский район </w:t>
      </w:r>
      <w:r w:rsidRPr="00F65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«Информационное обеспечение населения Тимашевского района» </w:t>
      </w:r>
    </w:p>
    <w:p w:rsidR="009E2DE4" w:rsidRPr="00F657A1" w:rsidRDefault="009E2DE4" w:rsidP="00DF51F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31A" w:rsidRPr="00AA077F" w:rsidRDefault="002C331A" w:rsidP="00DF51F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6656"/>
      </w:tblGrid>
      <w:tr w:rsidR="009E2DE4" w:rsidTr="0021080E">
        <w:trPr>
          <w:jc w:val="right"/>
        </w:trPr>
        <w:tc>
          <w:tcPr>
            <w:tcW w:w="2830" w:type="dxa"/>
          </w:tcPr>
          <w:p w:rsidR="009E2DE4" w:rsidRPr="00F657A1" w:rsidRDefault="009E2DE4" w:rsidP="00DF51F2">
            <w:pPr>
              <w:widowControl w:val="0"/>
              <w:ind w:right="-1"/>
              <w:rPr>
                <w:sz w:val="28"/>
                <w:szCs w:val="28"/>
              </w:rPr>
            </w:pPr>
            <w:r w:rsidRPr="00F657A1">
              <w:rPr>
                <w:sz w:val="28"/>
                <w:szCs w:val="28"/>
              </w:rPr>
              <w:t xml:space="preserve">Координатор </w:t>
            </w:r>
          </w:p>
          <w:p w:rsidR="009E2DE4" w:rsidRDefault="008604D7" w:rsidP="00DF51F2">
            <w:pPr>
              <w:widowControl w:val="0"/>
              <w:ind w:right="-1"/>
              <w:outlineLvl w:val="0"/>
              <w:rPr>
                <w:sz w:val="28"/>
                <w:szCs w:val="28"/>
              </w:rPr>
            </w:pPr>
            <w:r w:rsidRPr="00F657A1">
              <w:rPr>
                <w:sz w:val="28"/>
                <w:szCs w:val="28"/>
              </w:rPr>
              <w:t>муниципальной п</w:t>
            </w:r>
            <w:r w:rsidR="009E2DE4" w:rsidRPr="00F657A1">
              <w:rPr>
                <w:sz w:val="28"/>
                <w:szCs w:val="28"/>
              </w:rPr>
              <w:t>рограммы</w:t>
            </w:r>
          </w:p>
        </w:tc>
        <w:tc>
          <w:tcPr>
            <w:tcW w:w="6656" w:type="dxa"/>
          </w:tcPr>
          <w:p w:rsidR="009E2DE4" w:rsidRDefault="00F657A1" w:rsidP="00DF51F2">
            <w:pPr>
              <w:widowControl w:val="0"/>
              <w:ind w:right="-115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9E2DE4" w:rsidRPr="00371091">
              <w:rPr>
                <w:sz w:val="28"/>
                <w:szCs w:val="28"/>
              </w:rPr>
              <w:t xml:space="preserve">тдел информационных технологий администрации муниципального образования Тимашевский </w:t>
            </w:r>
            <w:proofErr w:type="gramStart"/>
            <w:r w:rsidR="009E2DE4" w:rsidRPr="00371091">
              <w:rPr>
                <w:sz w:val="28"/>
                <w:szCs w:val="28"/>
              </w:rPr>
              <w:t xml:space="preserve">район </w:t>
            </w:r>
            <w:r w:rsidR="00F54439">
              <w:rPr>
                <w:sz w:val="28"/>
                <w:szCs w:val="28"/>
              </w:rPr>
              <w:t xml:space="preserve"> (</w:t>
            </w:r>
            <w:proofErr w:type="gramEnd"/>
            <w:r w:rsidR="009E2DE4" w:rsidRPr="00371091">
              <w:rPr>
                <w:sz w:val="28"/>
                <w:szCs w:val="28"/>
              </w:rPr>
              <w:t>далее – отдел информационных технологий)</w:t>
            </w:r>
          </w:p>
          <w:p w:rsidR="009E2DE4" w:rsidRDefault="009E2DE4" w:rsidP="00DF51F2">
            <w:pPr>
              <w:widowControl w:val="0"/>
              <w:ind w:right="-115"/>
              <w:outlineLvl w:val="0"/>
              <w:rPr>
                <w:sz w:val="28"/>
                <w:szCs w:val="28"/>
              </w:rPr>
            </w:pPr>
          </w:p>
        </w:tc>
      </w:tr>
      <w:tr w:rsidR="009E2DE4" w:rsidTr="0021080E">
        <w:trPr>
          <w:jc w:val="right"/>
        </w:trPr>
        <w:tc>
          <w:tcPr>
            <w:tcW w:w="2830" w:type="dxa"/>
          </w:tcPr>
          <w:p w:rsidR="009E2DE4" w:rsidRPr="00F657A1" w:rsidRDefault="009E2DE4" w:rsidP="00DF51F2">
            <w:pPr>
              <w:widowControl w:val="0"/>
              <w:ind w:right="-1"/>
              <w:outlineLvl w:val="0"/>
              <w:rPr>
                <w:sz w:val="28"/>
                <w:szCs w:val="28"/>
              </w:rPr>
            </w:pPr>
            <w:r w:rsidRPr="00F657A1">
              <w:rPr>
                <w:sz w:val="28"/>
                <w:szCs w:val="28"/>
              </w:rPr>
              <w:t xml:space="preserve">Координаторы </w:t>
            </w:r>
          </w:p>
          <w:p w:rsidR="009E2DE4" w:rsidRPr="00F657A1" w:rsidRDefault="008604D7" w:rsidP="00DF51F2">
            <w:pPr>
              <w:widowControl w:val="0"/>
              <w:ind w:right="-1"/>
              <w:outlineLvl w:val="0"/>
              <w:rPr>
                <w:sz w:val="28"/>
                <w:szCs w:val="28"/>
              </w:rPr>
            </w:pPr>
            <w:r w:rsidRPr="00F657A1">
              <w:rPr>
                <w:sz w:val="28"/>
                <w:szCs w:val="28"/>
              </w:rPr>
              <w:t>п</w:t>
            </w:r>
            <w:r w:rsidR="009E2DE4" w:rsidRPr="00F657A1">
              <w:rPr>
                <w:sz w:val="28"/>
                <w:szCs w:val="28"/>
              </w:rPr>
              <w:t>одпрограмм</w:t>
            </w:r>
          </w:p>
          <w:p w:rsidR="008604D7" w:rsidRDefault="008604D7" w:rsidP="00DF51F2">
            <w:pPr>
              <w:widowControl w:val="0"/>
              <w:ind w:right="-1"/>
              <w:outlineLvl w:val="0"/>
              <w:rPr>
                <w:sz w:val="28"/>
                <w:szCs w:val="28"/>
              </w:rPr>
            </w:pPr>
          </w:p>
        </w:tc>
        <w:tc>
          <w:tcPr>
            <w:tcW w:w="6656" w:type="dxa"/>
          </w:tcPr>
          <w:p w:rsidR="009E2DE4" w:rsidRDefault="008604D7" w:rsidP="00DF51F2">
            <w:pPr>
              <w:widowControl w:val="0"/>
              <w:ind w:right="-115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предусмотрены</w:t>
            </w:r>
          </w:p>
          <w:p w:rsidR="009E2DE4" w:rsidRDefault="009E2DE4" w:rsidP="00DF51F2">
            <w:pPr>
              <w:widowControl w:val="0"/>
              <w:ind w:right="-115"/>
              <w:outlineLvl w:val="0"/>
              <w:rPr>
                <w:sz w:val="28"/>
                <w:szCs w:val="28"/>
              </w:rPr>
            </w:pPr>
          </w:p>
        </w:tc>
      </w:tr>
      <w:tr w:rsidR="009E2DE4" w:rsidTr="0021080E">
        <w:trPr>
          <w:jc w:val="right"/>
        </w:trPr>
        <w:tc>
          <w:tcPr>
            <w:tcW w:w="2830" w:type="dxa"/>
          </w:tcPr>
          <w:p w:rsidR="009E2DE4" w:rsidRPr="00F657A1" w:rsidRDefault="009E2DE4" w:rsidP="00DF51F2">
            <w:pPr>
              <w:widowControl w:val="0"/>
              <w:ind w:right="-1"/>
              <w:rPr>
                <w:sz w:val="28"/>
                <w:szCs w:val="28"/>
              </w:rPr>
            </w:pPr>
            <w:r w:rsidRPr="00F657A1">
              <w:rPr>
                <w:sz w:val="28"/>
                <w:szCs w:val="28"/>
              </w:rPr>
              <w:t xml:space="preserve">Участники </w:t>
            </w:r>
          </w:p>
          <w:p w:rsidR="009E2DE4" w:rsidRPr="00F657A1" w:rsidRDefault="009E2DE4" w:rsidP="00DF51F2">
            <w:pPr>
              <w:widowControl w:val="0"/>
              <w:ind w:right="-1"/>
              <w:rPr>
                <w:sz w:val="28"/>
                <w:szCs w:val="28"/>
              </w:rPr>
            </w:pPr>
            <w:r w:rsidRPr="00F657A1">
              <w:rPr>
                <w:sz w:val="28"/>
                <w:szCs w:val="28"/>
              </w:rPr>
              <w:t xml:space="preserve">муниципальной </w:t>
            </w:r>
          </w:p>
          <w:p w:rsidR="009E2DE4" w:rsidRPr="00F657A1" w:rsidRDefault="008604D7" w:rsidP="00DF51F2">
            <w:pPr>
              <w:widowControl w:val="0"/>
              <w:ind w:right="-1"/>
              <w:rPr>
                <w:sz w:val="28"/>
                <w:szCs w:val="28"/>
              </w:rPr>
            </w:pPr>
            <w:r w:rsidRPr="00F657A1">
              <w:rPr>
                <w:sz w:val="28"/>
                <w:szCs w:val="28"/>
              </w:rPr>
              <w:t>п</w:t>
            </w:r>
            <w:r w:rsidR="009E2DE4" w:rsidRPr="00F657A1">
              <w:rPr>
                <w:sz w:val="28"/>
                <w:szCs w:val="28"/>
              </w:rPr>
              <w:t>рограммы</w:t>
            </w:r>
          </w:p>
          <w:p w:rsidR="009E2DE4" w:rsidRPr="00F657A1" w:rsidRDefault="009E2DE4" w:rsidP="00DF51F2">
            <w:pPr>
              <w:widowControl w:val="0"/>
              <w:ind w:right="-1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6656" w:type="dxa"/>
          </w:tcPr>
          <w:p w:rsidR="009E2DE4" w:rsidRPr="00F657A1" w:rsidRDefault="008604D7" w:rsidP="00DF51F2">
            <w:pPr>
              <w:widowControl w:val="0"/>
              <w:ind w:right="-115"/>
              <w:jc w:val="both"/>
              <w:rPr>
                <w:sz w:val="28"/>
                <w:szCs w:val="28"/>
              </w:rPr>
            </w:pPr>
            <w:r w:rsidRPr="00F657A1">
              <w:rPr>
                <w:sz w:val="28"/>
                <w:szCs w:val="28"/>
              </w:rPr>
              <w:t xml:space="preserve"> </w:t>
            </w:r>
            <w:r w:rsidR="009E2DE4" w:rsidRPr="00F657A1">
              <w:rPr>
                <w:sz w:val="28"/>
                <w:szCs w:val="28"/>
              </w:rPr>
              <w:t>отдел информационных технологий;</w:t>
            </w:r>
          </w:p>
          <w:p w:rsidR="00B20CFA" w:rsidRPr="00F657A1" w:rsidRDefault="00B20CFA" w:rsidP="00DF51F2">
            <w:pPr>
              <w:widowControl w:val="0"/>
              <w:ind w:right="-115"/>
              <w:jc w:val="both"/>
              <w:rPr>
                <w:sz w:val="28"/>
                <w:szCs w:val="28"/>
              </w:rPr>
            </w:pPr>
            <w:r w:rsidRPr="00F657A1">
              <w:rPr>
                <w:sz w:val="28"/>
                <w:szCs w:val="28"/>
              </w:rPr>
              <w:t xml:space="preserve"> отдел по </w:t>
            </w:r>
            <w:r w:rsidR="0054584B" w:rsidRPr="00F657A1">
              <w:rPr>
                <w:sz w:val="28"/>
                <w:szCs w:val="28"/>
              </w:rPr>
              <w:t>работе</w:t>
            </w:r>
            <w:r w:rsidRPr="00F657A1">
              <w:rPr>
                <w:sz w:val="28"/>
                <w:szCs w:val="28"/>
              </w:rPr>
              <w:t xml:space="preserve"> со СМИ;</w:t>
            </w:r>
          </w:p>
          <w:p w:rsidR="00233673" w:rsidRPr="00F657A1" w:rsidRDefault="00233673" w:rsidP="00DF51F2">
            <w:pPr>
              <w:widowControl w:val="0"/>
              <w:ind w:right="-115"/>
              <w:jc w:val="both"/>
              <w:rPr>
                <w:sz w:val="28"/>
                <w:szCs w:val="28"/>
              </w:rPr>
            </w:pPr>
            <w:r w:rsidRPr="00F657A1">
              <w:rPr>
                <w:sz w:val="28"/>
                <w:szCs w:val="28"/>
              </w:rPr>
              <w:t>сектор по взаимодействию с правоохранительными органами;</w:t>
            </w:r>
          </w:p>
          <w:p w:rsidR="00B540C8" w:rsidRPr="00F657A1" w:rsidRDefault="00B540C8" w:rsidP="00DF51F2">
            <w:pPr>
              <w:widowControl w:val="0"/>
              <w:ind w:right="-115"/>
              <w:jc w:val="both"/>
              <w:outlineLvl w:val="0"/>
              <w:rPr>
                <w:sz w:val="28"/>
                <w:szCs w:val="28"/>
              </w:rPr>
            </w:pPr>
            <w:r w:rsidRPr="00F657A1">
              <w:rPr>
                <w:sz w:val="28"/>
                <w:szCs w:val="28"/>
              </w:rPr>
              <w:t>редакции печатных и электронных средств массовой информации (по согласованию);</w:t>
            </w:r>
          </w:p>
          <w:p w:rsidR="009E2DE4" w:rsidRPr="00F657A1" w:rsidRDefault="00B540C8" w:rsidP="00DF51F2">
            <w:pPr>
              <w:widowControl w:val="0"/>
              <w:ind w:right="-115"/>
              <w:jc w:val="both"/>
              <w:outlineLvl w:val="0"/>
              <w:rPr>
                <w:sz w:val="28"/>
                <w:szCs w:val="28"/>
              </w:rPr>
            </w:pPr>
            <w:r w:rsidRPr="00F657A1">
              <w:rPr>
                <w:sz w:val="28"/>
                <w:szCs w:val="28"/>
              </w:rPr>
              <w:t xml:space="preserve"> </w:t>
            </w:r>
            <w:r w:rsidR="009E2DE4" w:rsidRPr="00F657A1">
              <w:rPr>
                <w:sz w:val="28"/>
                <w:szCs w:val="28"/>
              </w:rPr>
              <w:t>муниципальное казенное учреждение «Центр муниципальных закупок»;</w:t>
            </w:r>
          </w:p>
          <w:p w:rsidR="009E2DE4" w:rsidRPr="00F657A1" w:rsidRDefault="009E2DE4" w:rsidP="0021080E">
            <w:pPr>
              <w:widowControl w:val="0"/>
              <w:ind w:right="-115"/>
              <w:jc w:val="both"/>
              <w:outlineLvl w:val="0"/>
              <w:rPr>
                <w:sz w:val="28"/>
                <w:szCs w:val="28"/>
              </w:rPr>
            </w:pPr>
            <w:r w:rsidRPr="00F657A1">
              <w:rPr>
                <w:sz w:val="28"/>
                <w:szCs w:val="28"/>
              </w:rPr>
              <w:lastRenderedPageBreak/>
              <w:t xml:space="preserve"> муниципальное казенное учреждение «Централизованная межотраслевая бухгалтерия»</w:t>
            </w:r>
          </w:p>
        </w:tc>
      </w:tr>
      <w:tr w:rsidR="0021080E" w:rsidTr="0021080E">
        <w:trPr>
          <w:jc w:val="right"/>
        </w:trPr>
        <w:tc>
          <w:tcPr>
            <w:tcW w:w="2830" w:type="dxa"/>
          </w:tcPr>
          <w:p w:rsidR="0021080E" w:rsidRDefault="0021080E" w:rsidP="0021080E">
            <w:pPr>
              <w:widowControl w:val="0"/>
              <w:autoSpaceDE w:val="0"/>
              <w:autoSpaceDN w:val="0"/>
              <w:adjustRightInd w:val="0"/>
              <w:ind w:right="-1"/>
              <w:rPr>
                <w:b/>
                <w:sz w:val="28"/>
                <w:szCs w:val="28"/>
              </w:rPr>
            </w:pPr>
          </w:p>
          <w:p w:rsidR="0021080E" w:rsidRPr="00F657A1" w:rsidRDefault="0021080E" w:rsidP="0021080E">
            <w:pPr>
              <w:widowControl w:val="0"/>
              <w:autoSpaceDE w:val="0"/>
              <w:autoSpaceDN w:val="0"/>
              <w:adjustRightInd w:val="0"/>
              <w:ind w:right="-1"/>
              <w:rPr>
                <w:sz w:val="28"/>
                <w:szCs w:val="28"/>
              </w:rPr>
            </w:pPr>
            <w:r w:rsidRPr="00F657A1">
              <w:rPr>
                <w:sz w:val="28"/>
                <w:szCs w:val="28"/>
              </w:rPr>
              <w:t xml:space="preserve">Подпрограммы </w:t>
            </w:r>
          </w:p>
          <w:p w:rsidR="0021080E" w:rsidRPr="00F657A1" w:rsidRDefault="0021080E" w:rsidP="0021080E">
            <w:pPr>
              <w:widowControl w:val="0"/>
              <w:autoSpaceDE w:val="0"/>
              <w:autoSpaceDN w:val="0"/>
              <w:adjustRightInd w:val="0"/>
              <w:ind w:right="-1"/>
              <w:rPr>
                <w:sz w:val="28"/>
                <w:szCs w:val="28"/>
              </w:rPr>
            </w:pPr>
            <w:r w:rsidRPr="00F657A1">
              <w:rPr>
                <w:sz w:val="28"/>
                <w:szCs w:val="28"/>
              </w:rPr>
              <w:t xml:space="preserve">муниципальной </w:t>
            </w:r>
          </w:p>
          <w:p w:rsidR="0021080E" w:rsidRPr="00371091" w:rsidRDefault="0021080E" w:rsidP="0021080E">
            <w:pPr>
              <w:widowControl w:val="0"/>
              <w:ind w:right="-1"/>
              <w:rPr>
                <w:b/>
                <w:sz w:val="28"/>
                <w:szCs w:val="28"/>
              </w:rPr>
            </w:pPr>
            <w:r w:rsidRPr="00F657A1">
              <w:rPr>
                <w:sz w:val="28"/>
                <w:szCs w:val="28"/>
              </w:rPr>
              <w:t>Программы</w:t>
            </w:r>
            <w:r w:rsidRPr="00371091">
              <w:rPr>
                <w:b/>
                <w:sz w:val="28"/>
                <w:szCs w:val="28"/>
              </w:rPr>
              <w:t xml:space="preserve">  </w:t>
            </w:r>
          </w:p>
        </w:tc>
        <w:tc>
          <w:tcPr>
            <w:tcW w:w="6656" w:type="dxa"/>
          </w:tcPr>
          <w:p w:rsidR="0021080E" w:rsidRDefault="0021080E" w:rsidP="0021080E">
            <w:pPr>
              <w:widowControl w:val="0"/>
              <w:ind w:right="-115"/>
              <w:outlineLvl w:val="0"/>
              <w:rPr>
                <w:sz w:val="28"/>
                <w:szCs w:val="28"/>
              </w:rPr>
            </w:pPr>
          </w:p>
          <w:p w:rsidR="0021080E" w:rsidRDefault="0021080E" w:rsidP="0021080E">
            <w:pPr>
              <w:widowControl w:val="0"/>
              <w:ind w:right="-115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предусмотрены</w:t>
            </w:r>
          </w:p>
          <w:p w:rsidR="0021080E" w:rsidRDefault="0021080E" w:rsidP="00DF51F2">
            <w:pPr>
              <w:widowControl w:val="0"/>
              <w:ind w:right="-115"/>
              <w:jc w:val="both"/>
              <w:rPr>
                <w:sz w:val="28"/>
                <w:szCs w:val="28"/>
              </w:rPr>
            </w:pPr>
          </w:p>
        </w:tc>
      </w:tr>
      <w:tr w:rsidR="00F657A1" w:rsidTr="0021080E">
        <w:trPr>
          <w:jc w:val="right"/>
        </w:trPr>
        <w:tc>
          <w:tcPr>
            <w:tcW w:w="2830" w:type="dxa"/>
          </w:tcPr>
          <w:p w:rsidR="00F657A1" w:rsidRDefault="00F657A1" w:rsidP="0021080E">
            <w:pPr>
              <w:widowControl w:val="0"/>
              <w:autoSpaceDE w:val="0"/>
              <w:autoSpaceDN w:val="0"/>
              <w:adjustRightInd w:val="0"/>
              <w:ind w:right="-1"/>
              <w:rPr>
                <w:b/>
                <w:sz w:val="28"/>
                <w:szCs w:val="28"/>
              </w:rPr>
            </w:pPr>
          </w:p>
          <w:p w:rsidR="00F657A1" w:rsidRDefault="00F657A1" w:rsidP="00F657A1">
            <w:pPr>
              <w:rPr>
                <w:sz w:val="28"/>
                <w:szCs w:val="28"/>
              </w:rPr>
            </w:pPr>
            <w:r w:rsidRPr="00222CBF">
              <w:rPr>
                <w:sz w:val="28"/>
                <w:szCs w:val="28"/>
              </w:rPr>
              <w:t xml:space="preserve">Ведомственные </w:t>
            </w:r>
          </w:p>
          <w:p w:rsidR="00F657A1" w:rsidRPr="00222CBF" w:rsidRDefault="00F657A1" w:rsidP="00F657A1">
            <w:pPr>
              <w:rPr>
                <w:sz w:val="28"/>
                <w:szCs w:val="28"/>
              </w:rPr>
            </w:pPr>
            <w:r w:rsidRPr="00222CBF">
              <w:rPr>
                <w:sz w:val="28"/>
                <w:szCs w:val="28"/>
              </w:rPr>
              <w:t>целевые программы</w:t>
            </w:r>
          </w:p>
          <w:p w:rsidR="00F657A1" w:rsidRDefault="00F657A1" w:rsidP="0021080E">
            <w:pPr>
              <w:widowControl w:val="0"/>
              <w:autoSpaceDE w:val="0"/>
              <w:autoSpaceDN w:val="0"/>
              <w:adjustRightInd w:val="0"/>
              <w:ind w:right="-1"/>
              <w:rPr>
                <w:b/>
                <w:sz w:val="28"/>
                <w:szCs w:val="28"/>
              </w:rPr>
            </w:pPr>
          </w:p>
        </w:tc>
        <w:tc>
          <w:tcPr>
            <w:tcW w:w="6656" w:type="dxa"/>
          </w:tcPr>
          <w:p w:rsidR="00F657A1" w:rsidRDefault="00F657A1" w:rsidP="0021080E">
            <w:pPr>
              <w:widowControl w:val="0"/>
              <w:ind w:right="-115"/>
              <w:outlineLvl w:val="0"/>
              <w:rPr>
                <w:sz w:val="28"/>
                <w:szCs w:val="28"/>
              </w:rPr>
            </w:pPr>
          </w:p>
          <w:p w:rsidR="00F657A1" w:rsidRDefault="00F657A1" w:rsidP="00F657A1">
            <w:pPr>
              <w:widowControl w:val="0"/>
              <w:ind w:right="-115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предусмотрены</w:t>
            </w:r>
          </w:p>
          <w:p w:rsidR="00F657A1" w:rsidRDefault="00F657A1" w:rsidP="0021080E">
            <w:pPr>
              <w:widowControl w:val="0"/>
              <w:ind w:right="-115"/>
              <w:outlineLvl w:val="0"/>
              <w:rPr>
                <w:sz w:val="28"/>
                <w:szCs w:val="28"/>
              </w:rPr>
            </w:pPr>
          </w:p>
        </w:tc>
      </w:tr>
      <w:tr w:rsidR="009E2DE4" w:rsidTr="00DD007E">
        <w:trPr>
          <w:trHeight w:val="4652"/>
          <w:jc w:val="right"/>
        </w:trPr>
        <w:tc>
          <w:tcPr>
            <w:tcW w:w="2830" w:type="dxa"/>
          </w:tcPr>
          <w:p w:rsidR="0021080E" w:rsidRDefault="0021080E" w:rsidP="00DF51F2">
            <w:pPr>
              <w:widowControl w:val="0"/>
              <w:ind w:right="-1"/>
              <w:outlineLvl w:val="0"/>
              <w:rPr>
                <w:b/>
                <w:sz w:val="28"/>
                <w:szCs w:val="28"/>
              </w:rPr>
            </w:pPr>
          </w:p>
          <w:p w:rsidR="009E2DE4" w:rsidRPr="00F657A1" w:rsidRDefault="000E69D6" w:rsidP="00DF51F2">
            <w:pPr>
              <w:widowControl w:val="0"/>
              <w:ind w:right="-1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</w:t>
            </w:r>
            <w:r w:rsidR="009E2DE4" w:rsidRPr="00F657A1">
              <w:rPr>
                <w:sz w:val="28"/>
                <w:szCs w:val="28"/>
              </w:rPr>
              <w:t xml:space="preserve"> </w:t>
            </w:r>
          </w:p>
          <w:p w:rsidR="000E69D6" w:rsidRDefault="008604D7" w:rsidP="00DF51F2">
            <w:pPr>
              <w:widowControl w:val="0"/>
              <w:ind w:right="-1"/>
              <w:outlineLvl w:val="0"/>
              <w:rPr>
                <w:sz w:val="28"/>
                <w:szCs w:val="28"/>
              </w:rPr>
            </w:pPr>
            <w:r w:rsidRPr="00F657A1">
              <w:rPr>
                <w:sz w:val="28"/>
                <w:szCs w:val="28"/>
              </w:rPr>
              <w:t xml:space="preserve">муниципальной </w:t>
            </w:r>
          </w:p>
          <w:p w:rsidR="009E2DE4" w:rsidRDefault="008604D7" w:rsidP="00DF51F2">
            <w:pPr>
              <w:widowControl w:val="0"/>
              <w:ind w:right="-1"/>
              <w:outlineLvl w:val="0"/>
              <w:rPr>
                <w:sz w:val="28"/>
                <w:szCs w:val="28"/>
              </w:rPr>
            </w:pPr>
            <w:r w:rsidRPr="00F657A1">
              <w:rPr>
                <w:sz w:val="28"/>
                <w:szCs w:val="28"/>
              </w:rPr>
              <w:t>п</w:t>
            </w:r>
            <w:r w:rsidR="009E2DE4" w:rsidRPr="00F657A1">
              <w:rPr>
                <w:sz w:val="28"/>
                <w:szCs w:val="28"/>
              </w:rPr>
              <w:t>рограммы</w:t>
            </w:r>
          </w:p>
        </w:tc>
        <w:tc>
          <w:tcPr>
            <w:tcW w:w="6656" w:type="dxa"/>
          </w:tcPr>
          <w:p w:rsidR="0021080E" w:rsidRDefault="0021080E" w:rsidP="00DF51F2">
            <w:pPr>
              <w:widowControl w:val="0"/>
              <w:ind w:right="-115"/>
              <w:jc w:val="both"/>
              <w:outlineLvl w:val="0"/>
              <w:rPr>
                <w:sz w:val="28"/>
                <w:szCs w:val="28"/>
              </w:rPr>
            </w:pPr>
          </w:p>
          <w:p w:rsidR="004F39A4" w:rsidRPr="004E6030" w:rsidRDefault="004F39A4" w:rsidP="004F39A4">
            <w:pPr>
              <w:rPr>
                <w:sz w:val="28"/>
                <w:szCs w:val="28"/>
              </w:rPr>
            </w:pPr>
            <w:r w:rsidRPr="004E6030">
              <w:rPr>
                <w:sz w:val="28"/>
                <w:szCs w:val="28"/>
              </w:rPr>
              <w:t>развитие, сопровождение и поддержка информационно-телекоммуникационной инфраструктуры органов местного самоуправления муниципального образования Тимашевский район;</w:t>
            </w:r>
          </w:p>
          <w:p w:rsidR="0011545E" w:rsidRDefault="009E2DE4" w:rsidP="00DF51F2">
            <w:pPr>
              <w:widowControl w:val="0"/>
              <w:ind w:right="-115"/>
              <w:jc w:val="both"/>
              <w:outlineLvl w:val="0"/>
              <w:rPr>
                <w:sz w:val="28"/>
                <w:szCs w:val="28"/>
              </w:rPr>
            </w:pPr>
            <w:r w:rsidRPr="004E6030">
              <w:rPr>
                <w:sz w:val="28"/>
                <w:szCs w:val="28"/>
              </w:rPr>
              <w:t>реализация прав граждан на своевременное получение полной и достоверной информации о</w:t>
            </w:r>
            <w:r w:rsidRPr="009E2DE4">
              <w:rPr>
                <w:sz w:val="28"/>
                <w:szCs w:val="28"/>
              </w:rPr>
              <w:t xml:space="preserve"> деятельности органов местного самоуправления муниципальног</w:t>
            </w:r>
            <w:r w:rsidR="0011545E">
              <w:rPr>
                <w:sz w:val="28"/>
                <w:szCs w:val="28"/>
              </w:rPr>
              <w:t>о образования Тимашевский район;</w:t>
            </w:r>
          </w:p>
          <w:p w:rsidR="009E2DE4" w:rsidRDefault="009E2DE4" w:rsidP="00DF51F2">
            <w:pPr>
              <w:widowControl w:val="0"/>
              <w:ind w:right="-115"/>
              <w:jc w:val="both"/>
              <w:outlineLvl w:val="0"/>
              <w:rPr>
                <w:sz w:val="28"/>
                <w:szCs w:val="28"/>
              </w:rPr>
            </w:pPr>
            <w:r w:rsidRPr="009E2DE4">
              <w:rPr>
                <w:sz w:val="28"/>
                <w:szCs w:val="28"/>
              </w:rPr>
              <w:t>сохранение и расширение информационного пространства муниципального образования Тимашевский район на территории Краснодарск</w:t>
            </w:r>
            <w:r w:rsidR="00DF51F2">
              <w:rPr>
                <w:sz w:val="28"/>
                <w:szCs w:val="28"/>
              </w:rPr>
              <w:t>ого края и Российской Федерации</w:t>
            </w:r>
          </w:p>
          <w:p w:rsidR="009E2DE4" w:rsidRDefault="009E2DE4" w:rsidP="004F39A4">
            <w:pPr>
              <w:rPr>
                <w:sz w:val="28"/>
                <w:szCs w:val="28"/>
              </w:rPr>
            </w:pPr>
          </w:p>
        </w:tc>
      </w:tr>
      <w:tr w:rsidR="009E2DE4" w:rsidTr="00F54439">
        <w:trPr>
          <w:jc w:val="right"/>
        </w:trPr>
        <w:tc>
          <w:tcPr>
            <w:tcW w:w="2830" w:type="dxa"/>
          </w:tcPr>
          <w:p w:rsidR="009E2DE4" w:rsidRPr="00F657A1" w:rsidRDefault="009E2DE4" w:rsidP="00DF51F2">
            <w:pPr>
              <w:widowControl w:val="0"/>
              <w:ind w:right="-1"/>
              <w:rPr>
                <w:sz w:val="28"/>
                <w:szCs w:val="28"/>
              </w:rPr>
            </w:pPr>
            <w:r w:rsidRPr="00F657A1">
              <w:rPr>
                <w:sz w:val="28"/>
                <w:szCs w:val="28"/>
              </w:rPr>
              <w:t xml:space="preserve">Задачи </w:t>
            </w:r>
          </w:p>
          <w:p w:rsidR="009E2DE4" w:rsidRPr="00F657A1" w:rsidRDefault="009E2DE4" w:rsidP="00DF51F2">
            <w:pPr>
              <w:widowControl w:val="0"/>
              <w:ind w:right="-1"/>
              <w:rPr>
                <w:sz w:val="28"/>
                <w:szCs w:val="28"/>
              </w:rPr>
            </w:pPr>
            <w:r w:rsidRPr="00F657A1">
              <w:rPr>
                <w:sz w:val="28"/>
                <w:szCs w:val="28"/>
              </w:rPr>
              <w:t xml:space="preserve">муниципальной </w:t>
            </w:r>
          </w:p>
          <w:p w:rsidR="009E2DE4" w:rsidRPr="00F657A1" w:rsidRDefault="008604D7" w:rsidP="00DF51F2">
            <w:pPr>
              <w:widowControl w:val="0"/>
              <w:ind w:right="-1"/>
              <w:rPr>
                <w:sz w:val="28"/>
                <w:szCs w:val="28"/>
              </w:rPr>
            </w:pPr>
            <w:r w:rsidRPr="00F657A1">
              <w:rPr>
                <w:sz w:val="28"/>
                <w:szCs w:val="28"/>
              </w:rPr>
              <w:t>п</w:t>
            </w:r>
            <w:r w:rsidR="009E2DE4" w:rsidRPr="00F657A1">
              <w:rPr>
                <w:sz w:val="28"/>
                <w:szCs w:val="28"/>
              </w:rPr>
              <w:t xml:space="preserve">рограммы </w:t>
            </w:r>
          </w:p>
          <w:p w:rsidR="009E2DE4" w:rsidRPr="00D14391" w:rsidRDefault="009E2DE4" w:rsidP="00DF51F2">
            <w:pPr>
              <w:widowControl w:val="0"/>
              <w:ind w:right="-1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6656" w:type="dxa"/>
          </w:tcPr>
          <w:p w:rsidR="009E2DE4" w:rsidRPr="00D14391" w:rsidRDefault="004F39A4" w:rsidP="00DF51F2">
            <w:pPr>
              <w:widowControl w:val="0"/>
              <w:ind w:right="-1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9E2DE4" w:rsidRPr="00D14391">
              <w:rPr>
                <w:sz w:val="28"/>
                <w:szCs w:val="28"/>
              </w:rPr>
              <w:t>беспечение информационной безопасности в муниципальном образовании Тимашевский район;</w:t>
            </w:r>
          </w:p>
          <w:p w:rsidR="009E2DE4" w:rsidRPr="00D14391" w:rsidRDefault="009E2DE4" w:rsidP="00DF51F2">
            <w:pPr>
              <w:widowControl w:val="0"/>
              <w:ind w:right="-115"/>
              <w:jc w:val="both"/>
              <w:rPr>
                <w:sz w:val="28"/>
                <w:szCs w:val="28"/>
              </w:rPr>
            </w:pPr>
            <w:r w:rsidRPr="00D14391">
              <w:rPr>
                <w:sz w:val="28"/>
                <w:szCs w:val="28"/>
              </w:rPr>
              <w:t>обеспечение требований законодательства Российской Федерации по своевременному размещению на официальном сайте муниципального образования Тимашевский район в сети «Интернет» официальных документов, издаваемых органами местного самоуправления муниципального образования Тимашевский район и иной официальной информации;</w:t>
            </w:r>
          </w:p>
          <w:p w:rsidR="009E2DE4" w:rsidRPr="00D14391" w:rsidRDefault="009E2DE4" w:rsidP="00DF51F2">
            <w:pPr>
              <w:widowControl w:val="0"/>
              <w:ind w:right="-115"/>
              <w:jc w:val="both"/>
              <w:rPr>
                <w:sz w:val="28"/>
                <w:szCs w:val="28"/>
              </w:rPr>
            </w:pPr>
            <w:r w:rsidRPr="00D14391">
              <w:rPr>
                <w:sz w:val="28"/>
                <w:szCs w:val="28"/>
              </w:rPr>
              <w:t>создание условий для оперативного и эффективного информационного взаимодействия органов местного самоуправления муниципального образования Тимашевский район с населением, коммерческими и некоммерческими организациями, изучение общественного мнения о деятельности органов местного самоуправления на основе информационно-телекоммуникационной инфраструктуры;</w:t>
            </w:r>
          </w:p>
          <w:p w:rsidR="009E2DE4" w:rsidRPr="00D14391" w:rsidRDefault="009E2DE4" w:rsidP="00DF51F2">
            <w:pPr>
              <w:widowControl w:val="0"/>
              <w:ind w:right="-115"/>
              <w:jc w:val="both"/>
              <w:rPr>
                <w:sz w:val="28"/>
                <w:szCs w:val="28"/>
              </w:rPr>
            </w:pPr>
            <w:r w:rsidRPr="00D14391">
              <w:rPr>
                <w:sz w:val="28"/>
                <w:szCs w:val="28"/>
              </w:rPr>
              <w:t xml:space="preserve">обеспечение в муниципальном образовании Тимашевский район функционирования информационно-коммуникационной инфраструктуры и информационных </w:t>
            </w:r>
            <w:r w:rsidRPr="00D14391">
              <w:rPr>
                <w:sz w:val="28"/>
                <w:szCs w:val="28"/>
              </w:rPr>
              <w:lastRenderedPageBreak/>
              <w:t>систем;</w:t>
            </w:r>
          </w:p>
          <w:p w:rsidR="00D14391" w:rsidRDefault="00D14391" w:rsidP="00D14391">
            <w:pPr>
              <w:widowControl w:val="0"/>
              <w:ind w:left="34"/>
              <w:jc w:val="both"/>
              <w:rPr>
                <w:sz w:val="28"/>
                <w:szCs w:val="28"/>
              </w:rPr>
            </w:pPr>
            <w:r w:rsidRPr="00D14391">
              <w:rPr>
                <w:sz w:val="28"/>
                <w:szCs w:val="28"/>
              </w:rPr>
              <w:t>повышение эффективности внед</w:t>
            </w:r>
            <w:r w:rsidR="004F39A4">
              <w:rPr>
                <w:sz w:val="28"/>
                <w:szCs w:val="28"/>
              </w:rPr>
              <w:t>рения информационных технологий;</w:t>
            </w:r>
          </w:p>
          <w:p w:rsidR="00D14391" w:rsidRPr="00D14391" w:rsidRDefault="004F39A4" w:rsidP="004F39A4">
            <w:pPr>
              <w:widowControl w:val="0"/>
              <w:ind w:right="-115"/>
              <w:jc w:val="both"/>
              <w:outlineLvl w:val="0"/>
              <w:rPr>
                <w:sz w:val="28"/>
                <w:szCs w:val="28"/>
              </w:rPr>
            </w:pPr>
            <w:r w:rsidRPr="006B4DD7">
              <w:rPr>
                <w:sz w:val="28"/>
                <w:szCs w:val="28"/>
              </w:rPr>
              <w:t xml:space="preserve">обеспечение доступа граждан и организаций к </w:t>
            </w:r>
            <w:r w:rsidR="00696B0D" w:rsidRPr="006B4DD7">
              <w:rPr>
                <w:sz w:val="28"/>
                <w:szCs w:val="28"/>
              </w:rPr>
              <w:t xml:space="preserve">муниципальным </w:t>
            </w:r>
            <w:r w:rsidRPr="006B4DD7">
              <w:rPr>
                <w:sz w:val="28"/>
                <w:szCs w:val="28"/>
              </w:rPr>
              <w:t>услугам на основе информационных и телекоммуникационных технологий</w:t>
            </w:r>
          </w:p>
          <w:p w:rsidR="009E2DE4" w:rsidRPr="00D14391" w:rsidRDefault="009E2DE4" w:rsidP="009F79E7">
            <w:pPr>
              <w:widowControl w:val="0"/>
              <w:ind w:right="-115"/>
              <w:jc w:val="both"/>
              <w:rPr>
                <w:sz w:val="28"/>
                <w:szCs w:val="28"/>
              </w:rPr>
            </w:pPr>
          </w:p>
        </w:tc>
      </w:tr>
      <w:tr w:rsidR="00F657A1" w:rsidTr="00F54439">
        <w:trPr>
          <w:jc w:val="right"/>
        </w:trPr>
        <w:tc>
          <w:tcPr>
            <w:tcW w:w="2830" w:type="dxa"/>
          </w:tcPr>
          <w:p w:rsidR="00F657A1" w:rsidRDefault="00F657A1" w:rsidP="00F657A1">
            <w:pPr>
              <w:ind w:left="9" w:right="-108"/>
              <w:rPr>
                <w:sz w:val="28"/>
                <w:szCs w:val="28"/>
              </w:rPr>
            </w:pPr>
            <w:r w:rsidRPr="00222CBF">
              <w:rPr>
                <w:sz w:val="28"/>
                <w:szCs w:val="28"/>
              </w:rPr>
              <w:lastRenderedPageBreak/>
              <w:t xml:space="preserve">Увязка со стратегическими направлениями Стратегии социально-экономического </w:t>
            </w:r>
          </w:p>
          <w:p w:rsidR="00F657A1" w:rsidRDefault="00F657A1" w:rsidP="00F657A1">
            <w:pPr>
              <w:ind w:left="9" w:right="-108"/>
              <w:rPr>
                <w:sz w:val="28"/>
                <w:szCs w:val="28"/>
              </w:rPr>
            </w:pPr>
            <w:r w:rsidRPr="00222CBF">
              <w:rPr>
                <w:sz w:val="28"/>
                <w:szCs w:val="28"/>
              </w:rPr>
              <w:t xml:space="preserve">развития </w:t>
            </w:r>
          </w:p>
          <w:p w:rsidR="00F657A1" w:rsidRDefault="00F657A1" w:rsidP="00F657A1">
            <w:pPr>
              <w:ind w:left="9" w:right="-108"/>
              <w:rPr>
                <w:sz w:val="28"/>
                <w:szCs w:val="28"/>
              </w:rPr>
            </w:pPr>
            <w:r w:rsidRPr="00222CBF">
              <w:rPr>
                <w:sz w:val="28"/>
                <w:szCs w:val="28"/>
              </w:rPr>
              <w:t xml:space="preserve">муниципального </w:t>
            </w:r>
          </w:p>
          <w:p w:rsidR="00F657A1" w:rsidRDefault="00F657A1" w:rsidP="00F657A1">
            <w:pPr>
              <w:ind w:left="9" w:right="-108"/>
              <w:rPr>
                <w:sz w:val="28"/>
                <w:szCs w:val="28"/>
              </w:rPr>
            </w:pPr>
            <w:r w:rsidRPr="00222CBF">
              <w:rPr>
                <w:sz w:val="28"/>
                <w:szCs w:val="28"/>
              </w:rPr>
              <w:t xml:space="preserve">образования </w:t>
            </w:r>
          </w:p>
          <w:p w:rsidR="00F657A1" w:rsidRPr="00222CBF" w:rsidRDefault="00F657A1" w:rsidP="00F657A1">
            <w:pPr>
              <w:ind w:left="9" w:right="-108"/>
              <w:rPr>
                <w:sz w:val="28"/>
                <w:szCs w:val="28"/>
              </w:rPr>
            </w:pPr>
            <w:r w:rsidRPr="00222CBF">
              <w:rPr>
                <w:sz w:val="28"/>
                <w:szCs w:val="28"/>
              </w:rPr>
              <w:t>Тимашевский район</w:t>
            </w:r>
          </w:p>
          <w:p w:rsidR="00F657A1" w:rsidRPr="00F657A1" w:rsidRDefault="00F657A1" w:rsidP="00DF51F2">
            <w:pPr>
              <w:widowControl w:val="0"/>
              <w:ind w:right="-1"/>
              <w:rPr>
                <w:sz w:val="28"/>
                <w:szCs w:val="28"/>
              </w:rPr>
            </w:pPr>
          </w:p>
        </w:tc>
        <w:tc>
          <w:tcPr>
            <w:tcW w:w="6656" w:type="dxa"/>
          </w:tcPr>
          <w:p w:rsidR="00F657A1" w:rsidRPr="00F74C61" w:rsidRDefault="00F657A1" w:rsidP="00DF51F2">
            <w:pPr>
              <w:widowControl w:val="0"/>
              <w:ind w:right="-115"/>
              <w:jc w:val="both"/>
              <w:rPr>
                <w:sz w:val="28"/>
                <w:szCs w:val="28"/>
              </w:rPr>
            </w:pPr>
            <w:r w:rsidRPr="00F74C61">
              <w:rPr>
                <w:kern w:val="1"/>
                <w:sz w:val="28"/>
                <w:szCs w:val="28"/>
              </w:rPr>
              <w:t xml:space="preserve">2.2.3. </w:t>
            </w:r>
            <w:r w:rsidRPr="00F74C61">
              <w:rPr>
                <w:sz w:val="28"/>
                <w:szCs w:val="28"/>
              </w:rPr>
              <w:t>Приоритетное направление «Повышение эффективности управления муниципальным образованием».</w:t>
            </w:r>
          </w:p>
          <w:p w:rsidR="00F657A1" w:rsidRPr="00F74C61" w:rsidRDefault="00F657A1" w:rsidP="00DF51F2">
            <w:pPr>
              <w:widowControl w:val="0"/>
              <w:ind w:right="-115"/>
              <w:jc w:val="both"/>
              <w:rPr>
                <w:sz w:val="28"/>
                <w:szCs w:val="28"/>
              </w:rPr>
            </w:pPr>
          </w:p>
        </w:tc>
      </w:tr>
      <w:tr w:rsidR="009E2DE4" w:rsidRPr="00067724" w:rsidTr="00F54439">
        <w:trPr>
          <w:jc w:val="right"/>
        </w:trPr>
        <w:tc>
          <w:tcPr>
            <w:tcW w:w="2830" w:type="dxa"/>
          </w:tcPr>
          <w:p w:rsidR="009E2DE4" w:rsidRPr="00067724" w:rsidRDefault="009E2DE4" w:rsidP="00DF51F2">
            <w:pPr>
              <w:widowControl w:val="0"/>
              <w:ind w:right="-1"/>
              <w:outlineLvl w:val="0"/>
              <w:rPr>
                <w:rStyle w:val="ae"/>
                <w:i w:val="0"/>
                <w:iCs w:val="0"/>
                <w:sz w:val="28"/>
                <w:szCs w:val="28"/>
              </w:rPr>
            </w:pPr>
            <w:r w:rsidRPr="00067724">
              <w:rPr>
                <w:rStyle w:val="ae"/>
                <w:i w:val="0"/>
                <w:iCs w:val="0"/>
                <w:sz w:val="28"/>
                <w:szCs w:val="28"/>
              </w:rPr>
              <w:t xml:space="preserve">Перечень целевых показателей </w:t>
            </w:r>
          </w:p>
          <w:p w:rsidR="009E2DE4" w:rsidRPr="00067724" w:rsidRDefault="009E2DE4" w:rsidP="00DF51F2">
            <w:pPr>
              <w:widowControl w:val="0"/>
              <w:ind w:right="-1"/>
              <w:outlineLvl w:val="0"/>
              <w:rPr>
                <w:rStyle w:val="ae"/>
                <w:i w:val="0"/>
                <w:iCs w:val="0"/>
                <w:sz w:val="28"/>
                <w:szCs w:val="28"/>
              </w:rPr>
            </w:pPr>
            <w:r w:rsidRPr="00067724">
              <w:rPr>
                <w:rStyle w:val="ae"/>
                <w:i w:val="0"/>
                <w:iCs w:val="0"/>
                <w:sz w:val="28"/>
                <w:szCs w:val="28"/>
              </w:rPr>
              <w:t xml:space="preserve">муниципальной </w:t>
            </w:r>
          </w:p>
          <w:p w:rsidR="009E2DE4" w:rsidRPr="00067724" w:rsidRDefault="008604D7" w:rsidP="00DF51F2">
            <w:pPr>
              <w:widowControl w:val="0"/>
              <w:ind w:right="-1"/>
              <w:outlineLvl w:val="0"/>
              <w:rPr>
                <w:sz w:val="28"/>
                <w:szCs w:val="28"/>
              </w:rPr>
            </w:pPr>
            <w:r w:rsidRPr="00067724">
              <w:rPr>
                <w:rStyle w:val="ae"/>
                <w:i w:val="0"/>
                <w:iCs w:val="0"/>
                <w:sz w:val="28"/>
                <w:szCs w:val="28"/>
              </w:rPr>
              <w:t>п</w:t>
            </w:r>
            <w:r w:rsidR="009E2DE4" w:rsidRPr="00067724">
              <w:rPr>
                <w:rStyle w:val="ae"/>
                <w:i w:val="0"/>
                <w:iCs w:val="0"/>
                <w:sz w:val="28"/>
                <w:szCs w:val="28"/>
              </w:rPr>
              <w:t>рограммы</w:t>
            </w:r>
          </w:p>
        </w:tc>
        <w:tc>
          <w:tcPr>
            <w:tcW w:w="6656" w:type="dxa"/>
          </w:tcPr>
          <w:p w:rsidR="002E1CF8" w:rsidRPr="00067724" w:rsidRDefault="002E1CF8" w:rsidP="002E1CF8">
            <w:pPr>
              <w:widowControl w:val="0"/>
              <w:ind w:right="-115"/>
              <w:jc w:val="both"/>
              <w:rPr>
                <w:rFonts w:eastAsia="Calibri"/>
                <w:sz w:val="28"/>
                <w:szCs w:val="28"/>
              </w:rPr>
            </w:pPr>
            <w:r w:rsidRPr="00067724">
              <w:rPr>
                <w:rFonts w:eastAsia="Calibri"/>
                <w:sz w:val="28"/>
                <w:szCs w:val="28"/>
              </w:rPr>
              <w:t>количество автоматизированных рабочих мест органов местного самоуправления муниципального образования Тимашевский район и подведомственных учреждений, обеспеченных лицензионными программными продуктами;</w:t>
            </w:r>
          </w:p>
          <w:p w:rsidR="002E1CF8" w:rsidRPr="00067724" w:rsidRDefault="002E1CF8" w:rsidP="002E1CF8">
            <w:pPr>
              <w:widowControl w:val="0"/>
              <w:ind w:right="-115"/>
              <w:jc w:val="both"/>
              <w:rPr>
                <w:rFonts w:eastAsia="Calibri"/>
                <w:sz w:val="28"/>
                <w:szCs w:val="28"/>
              </w:rPr>
            </w:pPr>
            <w:r w:rsidRPr="00067724">
              <w:rPr>
                <w:rFonts w:eastAsia="Calibri"/>
                <w:sz w:val="28"/>
                <w:szCs w:val="28"/>
              </w:rPr>
              <w:t>количество мониторингов специализированного программного обеспечения на предмет истечения срока их действия;</w:t>
            </w:r>
          </w:p>
          <w:p w:rsidR="002E1CF8" w:rsidRPr="00067724" w:rsidRDefault="002E1CF8" w:rsidP="002E1CF8">
            <w:pPr>
              <w:widowControl w:val="0"/>
              <w:ind w:right="-115"/>
              <w:jc w:val="both"/>
              <w:rPr>
                <w:rFonts w:eastAsia="Calibri"/>
                <w:sz w:val="28"/>
                <w:szCs w:val="28"/>
              </w:rPr>
            </w:pPr>
            <w:r w:rsidRPr="00067724">
              <w:rPr>
                <w:rFonts w:eastAsia="Calibri"/>
                <w:sz w:val="28"/>
                <w:szCs w:val="28"/>
              </w:rPr>
              <w:t>количество мониторингов состояния защиты персональных данных в администрации муниципального образования Тимашевский район;</w:t>
            </w:r>
          </w:p>
          <w:p w:rsidR="002E1CF8" w:rsidRPr="00067724" w:rsidRDefault="002E1CF8" w:rsidP="002E1CF8">
            <w:pPr>
              <w:widowControl w:val="0"/>
              <w:ind w:right="-115"/>
              <w:jc w:val="both"/>
              <w:rPr>
                <w:rFonts w:eastAsia="Calibri"/>
                <w:sz w:val="28"/>
                <w:szCs w:val="28"/>
              </w:rPr>
            </w:pPr>
            <w:r w:rsidRPr="00067724">
              <w:rPr>
                <w:rFonts w:eastAsia="Calibri"/>
                <w:sz w:val="28"/>
                <w:szCs w:val="28"/>
              </w:rPr>
              <w:t xml:space="preserve">количество аттестованных рабочих мест; </w:t>
            </w:r>
          </w:p>
          <w:p w:rsidR="002E1CF8" w:rsidRPr="00067724" w:rsidRDefault="002E1CF8" w:rsidP="002E1CF8">
            <w:pPr>
              <w:widowControl w:val="0"/>
              <w:ind w:right="-115"/>
              <w:jc w:val="both"/>
              <w:rPr>
                <w:rFonts w:eastAsia="Calibri"/>
                <w:sz w:val="28"/>
                <w:szCs w:val="28"/>
              </w:rPr>
            </w:pPr>
            <w:r w:rsidRPr="00067724">
              <w:rPr>
                <w:rFonts w:eastAsia="Calibri"/>
                <w:sz w:val="28"/>
                <w:szCs w:val="28"/>
              </w:rPr>
              <w:t>количество приобретенной криптографической защиты информации;</w:t>
            </w:r>
          </w:p>
          <w:p w:rsidR="002E1CF8" w:rsidRDefault="002E1CF8" w:rsidP="002E1CF8">
            <w:pPr>
              <w:widowControl w:val="0"/>
              <w:ind w:right="-115"/>
              <w:jc w:val="both"/>
              <w:rPr>
                <w:rFonts w:eastAsia="Calibri"/>
                <w:sz w:val="28"/>
                <w:szCs w:val="28"/>
              </w:rPr>
            </w:pPr>
            <w:r w:rsidRPr="00067724">
              <w:rPr>
                <w:rFonts w:eastAsia="Calibri"/>
                <w:sz w:val="28"/>
                <w:szCs w:val="28"/>
              </w:rPr>
              <w:t>количество приобретенного антивирусного программного обеспечения;</w:t>
            </w:r>
          </w:p>
          <w:p w:rsidR="00DC2CAE" w:rsidRPr="00067724" w:rsidRDefault="00DC2CAE" w:rsidP="002E1CF8">
            <w:pPr>
              <w:widowControl w:val="0"/>
              <w:ind w:right="-115"/>
              <w:jc w:val="both"/>
              <w:rPr>
                <w:rFonts w:eastAsia="Calibri"/>
                <w:sz w:val="28"/>
                <w:szCs w:val="28"/>
              </w:rPr>
            </w:pPr>
            <w:r w:rsidRPr="00DC2CAE">
              <w:rPr>
                <w:rFonts w:eastAsia="Calibri"/>
                <w:sz w:val="28"/>
                <w:szCs w:val="28"/>
                <w:highlight w:val="yellow"/>
              </w:rPr>
              <w:t>количество оказанных услуг по анализу событий и выявлению инцидентов информационной безопасности в администрации муниципального образования Тимашевский район;</w:t>
            </w:r>
          </w:p>
          <w:p w:rsidR="002E1CF8" w:rsidRPr="00067724" w:rsidRDefault="002E1CF8" w:rsidP="002E1CF8">
            <w:pPr>
              <w:widowControl w:val="0"/>
              <w:ind w:right="-115"/>
              <w:jc w:val="both"/>
              <w:rPr>
                <w:rFonts w:eastAsia="Calibri"/>
                <w:sz w:val="28"/>
                <w:szCs w:val="28"/>
              </w:rPr>
            </w:pPr>
            <w:r w:rsidRPr="00067724">
              <w:rPr>
                <w:rFonts w:eastAsia="Calibri"/>
                <w:sz w:val="28"/>
                <w:szCs w:val="28"/>
              </w:rPr>
              <w:t>количество приобретенной оргтехники;</w:t>
            </w:r>
          </w:p>
          <w:p w:rsidR="002E1CF8" w:rsidRPr="00067724" w:rsidRDefault="002E1CF8" w:rsidP="002E1CF8">
            <w:pPr>
              <w:widowControl w:val="0"/>
              <w:ind w:right="-115"/>
              <w:jc w:val="both"/>
              <w:rPr>
                <w:rFonts w:eastAsia="Calibri"/>
                <w:sz w:val="28"/>
                <w:szCs w:val="28"/>
              </w:rPr>
            </w:pPr>
            <w:r w:rsidRPr="00067724">
              <w:rPr>
                <w:rFonts w:eastAsia="Calibri"/>
                <w:sz w:val="28"/>
                <w:szCs w:val="28"/>
              </w:rPr>
              <w:t>количество приобретенной компьютерной техники;</w:t>
            </w:r>
          </w:p>
          <w:p w:rsidR="002E1CF8" w:rsidRPr="00067724" w:rsidRDefault="002E1CF8" w:rsidP="002E1CF8">
            <w:pPr>
              <w:widowControl w:val="0"/>
              <w:ind w:right="-115"/>
              <w:jc w:val="both"/>
              <w:rPr>
                <w:rFonts w:eastAsia="Calibri"/>
                <w:sz w:val="28"/>
                <w:szCs w:val="28"/>
              </w:rPr>
            </w:pPr>
            <w:r w:rsidRPr="00067724">
              <w:rPr>
                <w:rFonts w:eastAsia="Calibri"/>
                <w:sz w:val="28"/>
                <w:szCs w:val="28"/>
              </w:rPr>
              <w:t>количество приобретенного оборудования для видеоконференцсвязи;</w:t>
            </w:r>
          </w:p>
          <w:p w:rsidR="002E1CF8" w:rsidRPr="00067724" w:rsidRDefault="002E1CF8" w:rsidP="002E1CF8">
            <w:pPr>
              <w:widowControl w:val="0"/>
              <w:ind w:right="-115"/>
              <w:jc w:val="both"/>
              <w:rPr>
                <w:rFonts w:eastAsia="Calibri"/>
                <w:sz w:val="28"/>
                <w:szCs w:val="28"/>
              </w:rPr>
            </w:pPr>
            <w:r w:rsidRPr="00067724">
              <w:rPr>
                <w:rFonts w:eastAsia="Calibri"/>
                <w:sz w:val="28"/>
                <w:szCs w:val="28"/>
              </w:rPr>
              <w:t>количество приобретенных серверов</w:t>
            </w:r>
            <w:r w:rsidR="0077773E" w:rsidRPr="00067724">
              <w:rPr>
                <w:rFonts w:eastAsia="Calibri"/>
                <w:sz w:val="28"/>
                <w:szCs w:val="28"/>
              </w:rPr>
              <w:t xml:space="preserve"> и серверного оборудования</w:t>
            </w:r>
            <w:r w:rsidRPr="00067724">
              <w:rPr>
                <w:rFonts w:eastAsia="Calibri"/>
                <w:sz w:val="28"/>
                <w:szCs w:val="28"/>
              </w:rPr>
              <w:t>;</w:t>
            </w:r>
          </w:p>
          <w:p w:rsidR="002E1CF8" w:rsidRPr="00067724" w:rsidRDefault="002E1CF8" w:rsidP="002E1CF8">
            <w:pPr>
              <w:widowControl w:val="0"/>
              <w:ind w:right="-115"/>
              <w:jc w:val="both"/>
              <w:rPr>
                <w:rFonts w:eastAsia="Calibri"/>
                <w:sz w:val="28"/>
                <w:szCs w:val="28"/>
              </w:rPr>
            </w:pPr>
            <w:r w:rsidRPr="00067724">
              <w:rPr>
                <w:rFonts w:eastAsia="Calibri"/>
                <w:sz w:val="28"/>
                <w:szCs w:val="28"/>
              </w:rPr>
              <w:t>количество оказанных услуг по адаптации и модификации системы электронного документооборота в ад</w:t>
            </w:r>
            <w:r w:rsidRPr="00067724">
              <w:rPr>
                <w:rFonts w:eastAsia="Calibri"/>
                <w:sz w:val="28"/>
                <w:szCs w:val="28"/>
              </w:rPr>
              <w:lastRenderedPageBreak/>
              <w:t>министрации муниципального образования Тимашевский район на базе единой межведомственной системы электронного документооборота Краснодарского края;</w:t>
            </w:r>
          </w:p>
          <w:p w:rsidR="002E1CF8" w:rsidRDefault="002E1CF8" w:rsidP="002E1CF8">
            <w:pPr>
              <w:widowControl w:val="0"/>
              <w:ind w:right="-115"/>
              <w:jc w:val="both"/>
              <w:rPr>
                <w:rFonts w:eastAsia="Calibri"/>
                <w:sz w:val="28"/>
                <w:szCs w:val="28"/>
              </w:rPr>
            </w:pPr>
            <w:r w:rsidRPr="00067724">
              <w:rPr>
                <w:rFonts w:eastAsia="Calibri"/>
                <w:sz w:val="28"/>
                <w:szCs w:val="28"/>
              </w:rPr>
              <w:t>количество приобретенного программного обеспечения в сфере архитектуры и градостроительства;</w:t>
            </w:r>
          </w:p>
          <w:p w:rsidR="00DC2CAE" w:rsidRPr="00067724" w:rsidRDefault="00DC2CAE" w:rsidP="002E1CF8">
            <w:pPr>
              <w:widowControl w:val="0"/>
              <w:ind w:right="-115"/>
              <w:jc w:val="both"/>
              <w:rPr>
                <w:rFonts w:eastAsia="Calibri"/>
                <w:sz w:val="28"/>
                <w:szCs w:val="28"/>
              </w:rPr>
            </w:pPr>
            <w:r w:rsidRPr="00DC2CAE">
              <w:rPr>
                <w:rFonts w:eastAsia="Calibri"/>
                <w:sz w:val="28"/>
                <w:szCs w:val="28"/>
                <w:highlight w:val="yellow"/>
              </w:rPr>
              <w:t>количество обслуживаемого программного обеспечения в администрации муниципального образования Тимашевский район;</w:t>
            </w:r>
          </w:p>
          <w:p w:rsidR="002E1CF8" w:rsidRPr="00067724" w:rsidRDefault="002E1CF8" w:rsidP="002E1CF8">
            <w:pPr>
              <w:widowControl w:val="0"/>
              <w:ind w:right="-115"/>
              <w:jc w:val="both"/>
              <w:rPr>
                <w:rFonts w:eastAsia="Calibri"/>
                <w:sz w:val="28"/>
                <w:szCs w:val="28"/>
              </w:rPr>
            </w:pPr>
            <w:r w:rsidRPr="00067724">
              <w:rPr>
                <w:rFonts w:eastAsia="Calibri"/>
                <w:sz w:val="28"/>
                <w:szCs w:val="28"/>
              </w:rPr>
              <w:t>количество мониторингов технического состояния компьютерной техники и оргтехники в администрации муниципального образования Тимашевский район;</w:t>
            </w:r>
          </w:p>
          <w:p w:rsidR="002E1CF8" w:rsidRPr="00067724" w:rsidRDefault="002E1CF8" w:rsidP="002E1CF8">
            <w:pPr>
              <w:widowControl w:val="0"/>
              <w:ind w:right="-115"/>
              <w:jc w:val="both"/>
              <w:rPr>
                <w:rFonts w:eastAsia="Calibri"/>
                <w:sz w:val="28"/>
                <w:szCs w:val="28"/>
              </w:rPr>
            </w:pPr>
            <w:r w:rsidRPr="00067724">
              <w:rPr>
                <w:rFonts w:eastAsia="Calibri"/>
                <w:sz w:val="28"/>
                <w:szCs w:val="28"/>
              </w:rPr>
              <w:t>количество муниципальных услуг, предоставляемых в электронном виде, без необходимости личного посещения администрации муниципального образования Тимашевский район;</w:t>
            </w:r>
          </w:p>
          <w:p w:rsidR="002E1CF8" w:rsidRPr="00067724" w:rsidRDefault="002E1CF8" w:rsidP="002E1CF8">
            <w:pPr>
              <w:widowControl w:val="0"/>
              <w:ind w:right="-115"/>
              <w:jc w:val="both"/>
              <w:rPr>
                <w:rFonts w:eastAsia="Calibri"/>
                <w:sz w:val="28"/>
                <w:szCs w:val="28"/>
              </w:rPr>
            </w:pPr>
            <w:r w:rsidRPr="00067724">
              <w:rPr>
                <w:rFonts w:eastAsia="Calibri"/>
                <w:sz w:val="28"/>
                <w:szCs w:val="28"/>
              </w:rPr>
              <w:t>доля муниципальных услуг, переведённых в электронный вид от общего количества муниципальных услуг;</w:t>
            </w:r>
          </w:p>
          <w:p w:rsidR="002E1CF8" w:rsidRPr="00067724" w:rsidRDefault="002E1CF8" w:rsidP="002E1CF8">
            <w:pPr>
              <w:widowControl w:val="0"/>
              <w:ind w:right="-115"/>
              <w:jc w:val="both"/>
              <w:rPr>
                <w:rFonts w:eastAsia="Calibri"/>
                <w:sz w:val="28"/>
                <w:szCs w:val="28"/>
              </w:rPr>
            </w:pPr>
            <w:r w:rsidRPr="00067724">
              <w:rPr>
                <w:rFonts w:eastAsia="Calibri"/>
                <w:sz w:val="28"/>
                <w:szCs w:val="28"/>
              </w:rPr>
              <w:t>количество мониторингов функционирования (актуальности) переведенных в электронную форму муниципальных услуг;</w:t>
            </w:r>
          </w:p>
          <w:p w:rsidR="002E1CF8" w:rsidRPr="00067724" w:rsidRDefault="002E1CF8" w:rsidP="002E1CF8">
            <w:pPr>
              <w:widowControl w:val="0"/>
              <w:ind w:right="-115"/>
              <w:jc w:val="both"/>
              <w:rPr>
                <w:rFonts w:eastAsia="Calibri"/>
                <w:sz w:val="28"/>
                <w:szCs w:val="28"/>
              </w:rPr>
            </w:pPr>
            <w:r w:rsidRPr="00067724">
              <w:rPr>
                <w:rFonts w:eastAsia="Calibri"/>
                <w:sz w:val="28"/>
                <w:szCs w:val="28"/>
              </w:rPr>
              <w:t>количество муниципальных правовых актов и иных официальных документов органов местного самоуправления муниципального образования Тимашевский район, размещенных на официальном сайте https://тимрегион.рф/;</w:t>
            </w:r>
          </w:p>
          <w:p w:rsidR="002E1CF8" w:rsidRPr="00067724" w:rsidRDefault="002E1CF8" w:rsidP="002E1CF8">
            <w:pPr>
              <w:widowControl w:val="0"/>
              <w:ind w:right="-115"/>
              <w:jc w:val="both"/>
              <w:rPr>
                <w:rFonts w:eastAsia="Calibri"/>
                <w:sz w:val="28"/>
                <w:szCs w:val="28"/>
              </w:rPr>
            </w:pPr>
            <w:r w:rsidRPr="00067724">
              <w:rPr>
                <w:rFonts w:eastAsia="Calibri"/>
                <w:sz w:val="28"/>
                <w:szCs w:val="28"/>
              </w:rPr>
              <w:t>количество информационных материалов в печатных изданиях, количество изготовленных буклетов;</w:t>
            </w:r>
          </w:p>
          <w:p w:rsidR="002E1CF8" w:rsidRPr="00067724" w:rsidRDefault="002E1CF8" w:rsidP="002E1CF8">
            <w:pPr>
              <w:widowControl w:val="0"/>
              <w:ind w:right="-115"/>
              <w:jc w:val="both"/>
              <w:rPr>
                <w:rFonts w:eastAsia="Calibri"/>
                <w:sz w:val="28"/>
                <w:szCs w:val="28"/>
              </w:rPr>
            </w:pPr>
            <w:r w:rsidRPr="00067724">
              <w:rPr>
                <w:rFonts w:eastAsia="Calibri"/>
                <w:sz w:val="28"/>
                <w:szCs w:val="28"/>
              </w:rPr>
              <w:t>количество информационных сюжетов на телевидении и радио;</w:t>
            </w:r>
          </w:p>
          <w:p w:rsidR="002E1CF8" w:rsidRPr="00067724" w:rsidRDefault="002E1CF8" w:rsidP="002E1CF8">
            <w:pPr>
              <w:widowControl w:val="0"/>
              <w:ind w:right="-115"/>
              <w:jc w:val="both"/>
              <w:rPr>
                <w:rFonts w:eastAsia="Calibri"/>
                <w:sz w:val="28"/>
                <w:szCs w:val="28"/>
              </w:rPr>
            </w:pPr>
            <w:r w:rsidRPr="00067724">
              <w:rPr>
                <w:rFonts w:eastAsia="Calibri"/>
                <w:sz w:val="28"/>
                <w:szCs w:val="28"/>
              </w:rPr>
              <w:t>количество информаций, размещенных в сети «Интернет», в том числе на официальном сайте: https://тимрегион.рф/;</w:t>
            </w:r>
          </w:p>
          <w:p w:rsidR="00F657A1" w:rsidRPr="00067724" w:rsidRDefault="002E1CF8" w:rsidP="002E1CF8">
            <w:pPr>
              <w:widowControl w:val="0"/>
              <w:ind w:right="-115"/>
              <w:jc w:val="both"/>
              <w:rPr>
                <w:rFonts w:eastAsia="Calibri"/>
                <w:sz w:val="28"/>
                <w:szCs w:val="28"/>
              </w:rPr>
            </w:pPr>
            <w:r w:rsidRPr="00067724">
              <w:rPr>
                <w:rFonts w:eastAsia="Calibri"/>
                <w:sz w:val="28"/>
                <w:szCs w:val="28"/>
              </w:rPr>
              <w:t>количество организованных и проведенных «прямых линий», пресс-конференций с участием органов местного самоуправления.</w:t>
            </w:r>
          </w:p>
          <w:p w:rsidR="002E1CF8" w:rsidRPr="00067724" w:rsidRDefault="002E1CF8" w:rsidP="002E1CF8">
            <w:pPr>
              <w:widowControl w:val="0"/>
              <w:ind w:right="-115"/>
              <w:jc w:val="both"/>
              <w:rPr>
                <w:sz w:val="28"/>
                <w:szCs w:val="28"/>
              </w:rPr>
            </w:pPr>
          </w:p>
        </w:tc>
      </w:tr>
      <w:tr w:rsidR="00F657A1" w:rsidRPr="00067724" w:rsidTr="00E974FC">
        <w:trPr>
          <w:trHeight w:val="604"/>
          <w:jc w:val="right"/>
        </w:trPr>
        <w:tc>
          <w:tcPr>
            <w:tcW w:w="2830" w:type="dxa"/>
          </w:tcPr>
          <w:p w:rsidR="007F3AC0" w:rsidRPr="00067724" w:rsidRDefault="00F657A1" w:rsidP="00F657A1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0677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Проекты и (или) </w:t>
            </w:r>
          </w:p>
          <w:p w:rsidR="00F657A1" w:rsidRPr="00067724" w:rsidRDefault="00F657A1" w:rsidP="00F657A1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067724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656" w:type="dxa"/>
          </w:tcPr>
          <w:p w:rsidR="00F657A1" w:rsidRPr="00067724" w:rsidRDefault="00F657A1" w:rsidP="00F657A1">
            <w:pPr>
              <w:ind w:right="34"/>
              <w:jc w:val="both"/>
              <w:rPr>
                <w:sz w:val="28"/>
                <w:szCs w:val="28"/>
              </w:rPr>
            </w:pPr>
            <w:r w:rsidRPr="00067724">
              <w:rPr>
                <w:sz w:val="28"/>
                <w:szCs w:val="28"/>
              </w:rPr>
              <w:t>не предусмотрены</w:t>
            </w:r>
          </w:p>
          <w:p w:rsidR="00F657A1" w:rsidRPr="00067724" w:rsidRDefault="00F657A1" w:rsidP="00F657A1">
            <w:pPr>
              <w:ind w:right="34"/>
              <w:jc w:val="both"/>
              <w:rPr>
                <w:sz w:val="28"/>
                <w:szCs w:val="28"/>
              </w:rPr>
            </w:pPr>
          </w:p>
        </w:tc>
      </w:tr>
      <w:tr w:rsidR="00F657A1" w:rsidRPr="00067724" w:rsidTr="00F54439">
        <w:trPr>
          <w:jc w:val="right"/>
        </w:trPr>
        <w:tc>
          <w:tcPr>
            <w:tcW w:w="2830" w:type="dxa"/>
          </w:tcPr>
          <w:p w:rsidR="00F657A1" w:rsidRPr="00067724" w:rsidRDefault="00F657A1" w:rsidP="00DF51F2">
            <w:pPr>
              <w:widowControl w:val="0"/>
              <w:ind w:right="-1"/>
              <w:outlineLvl w:val="0"/>
              <w:rPr>
                <w:rStyle w:val="ae"/>
                <w:i w:val="0"/>
                <w:iCs w:val="0"/>
                <w:sz w:val="28"/>
                <w:szCs w:val="28"/>
              </w:rPr>
            </w:pPr>
          </w:p>
        </w:tc>
        <w:tc>
          <w:tcPr>
            <w:tcW w:w="6656" w:type="dxa"/>
          </w:tcPr>
          <w:p w:rsidR="00F657A1" w:rsidRPr="00067724" w:rsidRDefault="00F657A1" w:rsidP="00DF51F2">
            <w:pPr>
              <w:widowControl w:val="0"/>
              <w:ind w:right="-115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9E2DE4" w:rsidRPr="00067724" w:rsidTr="007F3AC0">
        <w:trPr>
          <w:trHeight w:val="1229"/>
          <w:jc w:val="right"/>
        </w:trPr>
        <w:tc>
          <w:tcPr>
            <w:tcW w:w="2830" w:type="dxa"/>
          </w:tcPr>
          <w:p w:rsidR="009E2DE4" w:rsidRPr="00067724" w:rsidRDefault="009E2DE4" w:rsidP="00DF51F2">
            <w:pPr>
              <w:widowControl w:val="0"/>
              <w:ind w:right="-1"/>
              <w:rPr>
                <w:sz w:val="28"/>
                <w:szCs w:val="28"/>
              </w:rPr>
            </w:pPr>
            <w:r w:rsidRPr="00067724">
              <w:rPr>
                <w:sz w:val="28"/>
                <w:szCs w:val="28"/>
              </w:rPr>
              <w:t xml:space="preserve">Этапы и сроки </w:t>
            </w:r>
          </w:p>
          <w:p w:rsidR="009E2DE4" w:rsidRPr="00067724" w:rsidRDefault="009E2DE4" w:rsidP="00DF51F2">
            <w:pPr>
              <w:widowControl w:val="0"/>
              <w:ind w:right="-1"/>
              <w:rPr>
                <w:sz w:val="28"/>
                <w:szCs w:val="28"/>
              </w:rPr>
            </w:pPr>
            <w:r w:rsidRPr="00067724">
              <w:rPr>
                <w:sz w:val="28"/>
                <w:szCs w:val="28"/>
              </w:rPr>
              <w:t xml:space="preserve">реализации </w:t>
            </w:r>
          </w:p>
          <w:p w:rsidR="009E2DE4" w:rsidRPr="00067724" w:rsidRDefault="009E2DE4" w:rsidP="00DF51F2">
            <w:pPr>
              <w:widowControl w:val="0"/>
              <w:ind w:right="-1"/>
              <w:rPr>
                <w:sz w:val="28"/>
                <w:szCs w:val="28"/>
              </w:rPr>
            </w:pPr>
            <w:r w:rsidRPr="00067724">
              <w:rPr>
                <w:sz w:val="28"/>
                <w:szCs w:val="28"/>
              </w:rPr>
              <w:t xml:space="preserve">муниципальной </w:t>
            </w:r>
          </w:p>
          <w:p w:rsidR="009E2DE4" w:rsidRPr="00067724" w:rsidRDefault="008604D7" w:rsidP="007F3AC0">
            <w:pPr>
              <w:widowControl w:val="0"/>
              <w:ind w:right="-1"/>
              <w:rPr>
                <w:sz w:val="28"/>
                <w:szCs w:val="28"/>
              </w:rPr>
            </w:pPr>
            <w:r w:rsidRPr="00067724">
              <w:rPr>
                <w:sz w:val="28"/>
                <w:szCs w:val="28"/>
              </w:rPr>
              <w:t>п</w:t>
            </w:r>
            <w:r w:rsidR="009E2DE4" w:rsidRPr="00067724">
              <w:rPr>
                <w:sz w:val="28"/>
                <w:szCs w:val="28"/>
              </w:rPr>
              <w:t xml:space="preserve">рограммы </w:t>
            </w:r>
          </w:p>
        </w:tc>
        <w:tc>
          <w:tcPr>
            <w:tcW w:w="6656" w:type="dxa"/>
          </w:tcPr>
          <w:p w:rsidR="009E2DE4" w:rsidRPr="00067724" w:rsidRDefault="00883355" w:rsidP="00DF51F2">
            <w:pPr>
              <w:widowControl w:val="0"/>
              <w:ind w:right="-115"/>
              <w:outlineLvl w:val="0"/>
              <w:rPr>
                <w:sz w:val="28"/>
                <w:szCs w:val="28"/>
              </w:rPr>
            </w:pPr>
            <w:r w:rsidRPr="00067724">
              <w:rPr>
                <w:sz w:val="28"/>
                <w:szCs w:val="28"/>
              </w:rPr>
              <w:t>2021</w:t>
            </w:r>
            <w:r w:rsidR="00E447E5" w:rsidRPr="00067724">
              <w:rPr>
                <w:sz w:val="28"/>
                <w:szCs w:val="28"/>
              </w:rPr>
              <w:t xml:space="preserve"> – </w:t>
            </w:r>
            <w:r w:rsidR="008D24F3" w:rsidRPr="00067724">
              <w:rPr>
                <w:sz w:val="28"/>
                <w:szCs w:val="28"/>
              </w:rPr>
              <w:t>2026</w:t>
            </w:r>
            <w:r w:rsidR="009E2DE4" w:rsidRPr="00067724">
              <w:rPr>
                <w:sz w:val="28"/>
                <w:szCs w:val="28"/>
              </w:rPr>
              <w:t xml:space="preserve"> годы</w:t>
            </w:r>
            <w:r w:rsidR="007F3AC0" w:rsidRPr="00067724">
              <w:rPr>
                <w:sz w:val="28"/>
                <w:szCs w:val="28"/>
              </w:rPr>
              <w:t>, этапы не предусмотрены</w:t>
            </w:r>
          </w:p>
        </w:tc>
      </w:tr>
    </w:tbl>
    <w:p w:rsidR="007F3AC0" w:rsidRPr="00067724" w:rsidRDefault="004721F8" w:rsidP="00883355">
      <w:pPr>
        <w:pStyle w:val="afa"/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677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</w:p>
    <w:tbl>
      <w:tblPr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2623"/>
        <w:gridCol w:w="1200"/>
        <w:gridCol w:w="1068"/>
        <w:gridCol w:w="1134"/>
        <w:gridCol w:w="1200"/>
        <w:gridCol w:w="1134"/>
        <w:gridCol w:w="1280"/>
      </w:tblGrid>
      <w:tr w:rsidR="007F3AC0" w:rsidRPr="00067724" w:rsidTr="00DE5517">
        <w:trPr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AC0" w:rsidRPr="00067724" w:rsidRDefault="007F3AC0" w:rsidP="007F3AC0">
            <w:pPr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ind w:right="-1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Объем финансирования</w:t>
            </w:r>
          </w:p>
          <w:p w:rsidR="007F3AC0" w:rsidRPr="00067724" w:rsidRDefault="007F3AC0" w:rsidP="007F3AC0">
            <w:pPr>
              <w:tabs>
                <w:tab w:val="left" w:pos="916"/>
                <w:tab w:val="left" w:pos="1832"/>
                <w:tab w:val="left" w:pos="286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ind w:right="-1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программы, тыс. рублей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AC0" w:rsidRPr="00067724" w:rsidRDefault="007F3AC0" w:rsidP="007F3AC0">
            <w:pPr>
              <w:autoSpaceDE w:val="0"/>
              <w:autoSpaceDN w:val="0"/>
              <w:adjustRightInd w:val="0"/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AC0" w:rsidRPr="00067724" w:rsidRDefault="007F3AC0" w:rsidP="007F3AC0">
            <w:pPr>
              <w:autoSpaceDE w:val="0"/>
              <w:autoSpaceDN w:val="0"/>
              <w:adjustRightInd w:val="0"/>
              <w:spacing w:after="0" w:line="240" w:lineRule="auto"/>
              <w:ind w:right="34" w:firstLine="1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разрезе источников финансирования</w:t>
            </w:r>
          </w:p>
        </w:tc>
      </w:tr>
      <w:tr w:rsidR="007F3AC0" w:rsidRPr="00067724" w:rsidTr="000F0AAD">
        <w:trPr>
          <w:trHeight w:val="629"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AC0" w:rsidRPr="00067724" w:rsidRDefault="007F3AC0" w:rsidP="007F3AC0">
            <w:pPr>
              <w:autoSpaceDE w:val="0"/>
              <w:autoSpaceDN w:val="0"/>
              <w:adjustRightInd w:val="0"/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Годы реализации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AC0" w:rsidRPr="00067724" w:rsidRDefault="007F3AC0" w:rsidP="007F3AC0">
            <w:pPr>
              <w:autoSpaceDE w:val="0"/>
              <w:autoSpaceDN w:val="0"/>
              <w:adjustRightInd w:val="0"/>
              <w:spacing w:after="0" w:line="240" w:lineRule="auto"/>
              <w:ind w:right="34" w:firstLine="1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AC0" w:rsidRPr="00067724" w:rsidRDefault="007F3AC0" w:rsidP="007F3AC0">
            <w:pPr>
              <w:autoSpaceDE w:val="0"/>
              <w:autoSpaceDN w:val="0"/>
              <w:adjustRightInd w:val="0"/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AC0" w:rsidRPr="00067724" w:rsidRDefault="007F3AC0" w:rsidP="007F3AC0">
            <w:pPr>
              <w:autoSpaceDE w:val="0"/>
              <w:autoSpaceDN w:val="0"/>
              <w:adjustRightInd w:val="0"/>
              <w:spacing w:after="0" w:line="240" w:lineRule="auto"/>
              <w:ind w:left="-250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краевой бюджет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AC0" w:rsidRPr="00067724" w:rsidRDefault="007F3AC0" w:rsidP="007F3AC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AC0" w:rsidRPr="00067724" w:rsidRDefault="007F3AC0" w:rsidP="007F3AC0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поселения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AC0" w:rsidRPr="00067724" w:rsidRDefault="007F3AC0" w:rsidP="007F3AC0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внебюджетные источники</w:t>
            </w:r>
          </w:p>
        </w:tc>
      </w:tr>
      <w:tr w:rsidR="007F3AC0" w:rsidRPr="00067724" w:rsidTr="000F0AAD">
        <w:trPr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AC0" w:rsidRPr="00067724" w:rsidRDefault="007F3AC0" w:rsidP="007F3AC0">
            <w:pPr>
              <w:autoSpaceDE w:val="0"/>
              <w:autoSpaceDN w:val="0"/>
              <w:adjustRightInd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AC0" w:rsidRPr="000F0AAD" w:rsidRDefault="00B72CDC" w:rsidP="007F3AC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0F0AAD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10414,8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AC0" w:rsidRPr="000F0AAD" w:rsidRDefault="007F3AC0" w:rsidP="007F3AC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0F0AAD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AC0" w:rsidRPr="000F0AAD" w:rsidRDefault="007F3AC0" w:rsidP="007F3AC0">
            <w:pPr>
              <w:autoSpaceDE w:val="0"/>
              <w:autoSpaceDN w:val="0"/>
              <w:adjustRightInd w:val="0"/>
              <w:spacing w:after="0" w:line="240" w:lineRule="auto"/>
              <w:ind w:left="34" w:righ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0F0AAD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AC0" w:rsidRPr="000F0AAD" w:rsidRDefault="002E1CF8" w:rsidP="007F3AC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0F0AAD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10 414,8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AC0" w:rsidRPr="00067724" w:rsidRDefault="007F3AC0" w:rsidP="007F3AC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AC0" w:rsidRPr="00067724" w:rsidRDefault="007F3AC0" w:rsidP="007F3AC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7F3AC0" w:rsidRPr="00067724" w:rsidTr="000F0AAD">
        <w:trPr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AC0" w:rsidRPr="00067724" w:rsidRDefault="007F3AC0" w:rsidP="007F3AC0">
            <w:pPr>
              <w:autoSpaceDE w:val="0"/>
              <w:autoSpaceDN w:val="0"/>
              <w:adjustRightInd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AC0" w:rsidRPr="00C66993" w:rsidRDefault="00C66993" w:rsidP="008D24F3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9 322,3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AC0" w:rsidRPr="00C66993" w:rsidRDefault="007F3AC0" w:rsidP="007F3AC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AC0" w:rsidRPr="00C66993" w:rsidRDefault="007F3AC0" w:rsidP="007F3AC0">
            <w:pPr>
              <w:spacing w:after="0" w:line="240" w:lineRule="auto"/>
              <w:ind w:left="34" w:righ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AC0" w:rsidRPr="00C66993" w:rsidRDefault="00C66993" w:rsidP="008D24F3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9 322,3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AC0" w:rsidRPr="00067724" w:rsidRDefault="007F3AC0" w:rsidP="007F3AC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AC0" w:rsidRPr="00067724" w:rsidRDefault="007F3AC0" w:rsidP="007F3AC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7F3AC0" w:rsidRPr="00067724" w:rsidTr="000F0AAD">
        <w:trPr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AC0" w:rsidRPr="00067724" w:rsidRDefault="007F3AC0" w:rsidP="007F3AC0">
            <w:pPr>
              <w:autoSpaceDE w:val="0"/>
              <w:autoSpaceDN w:val="0"/>
              <w:adjustRightInd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AC0" w:rsidRPr="00C66993" w:rsidRDefault="00C66993" w:rsidP="007F3A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12 693,1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AC0" w:rsidRPr="00C66993" w:rsidRDefault="007F3AC0" w:rsidP="007F3AC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AC0" w:rsidRPr="00C66993" w:rsidRDefault="007F3AC0" w:rsidP="007F3AC0">
            <w:pPr>
              <w:spacing w:after="0" w:line="240" w:lineRule="auto"/>
              <w:ind w:left="34" w:righ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AC0" w:rsidRPr="00C66993" w:rsidRDefault="00C66993" w:rsidP="000F0AAD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12 693,1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AC0" w:rsidRPr="00067724" w:rsidRDefault="007F3AC0" w:rsidP="007F3AC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AC0" w:rsidRPr="00067724" w:rsidRDefault="007F3AC0" w:rsidP="007F3AC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7F3AC0" w:rsidRPr="00067724" w:rsidTr="000F0AAD">
        <w:trPr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AC0" w:rsidRPr="00067724" w:rsidRDefault="007F3AC0" w:rsidP="007F3AC0">
            <w:pPr>
              <w:autoSpaceDE w:val="0"/>
              <w:autoSpaceDN w:val="0"/>
              <w:adjustRightInd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AC0" w:rsidRPr="00C66993" w:rsidRDefault="000F0AAD" w:rsidP="007F3A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7 967,2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AC0" w:rsidRPr="00C66993" w:rsidRDefault="007F3AC0" w:rsidP="007F3AC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AC0" w:rsidRPr="00C66993" w:rsidRDefault="007F3AC0" w:rsidP="007F3AC0">
            <w:pPr>
              <w:spacing w:after="0" w:line="240" w:lineRule="auto"/>
              <w:ind w:left="34" w:righ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AC0" w:rsidRPr="00C66993" w:rsidRDefault="000F0AAD" w:rsidP="007F3A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7 967,2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AC0" w:rsidRPr="00067724" w:rsidRDefault="007F3AC0" w:rsidP="007F3AC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AC0" w:rsidRPr="00067724" w:rsidRDefault="007F3AC0" w:rsidP="007F3AC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7F3AC0" w:rsidRPr="00067724" w:rsidTr="000F0AAD">
        <w:trPr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AC0" w:rsidRPr="00067724" w:rsidRDefault="007F3AC0" w:rsidP="007F3AC0">
            <w:pPr>
              <w:autoSpaceDE w:val="0"/>
              <w:autoSpaceDN w:val="0"/>
              <w:adjustRightInd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AC0" w:rsidRPr="00C66993" w:rsidRDefault="000F0AAD" w:rsidP="007F3A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C66993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  <w:t>7 967,2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AC0" w:rsidRPr="00C66993" w:rsidRDefault="007F3AC0" w:rsidP="007F3AC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AC0" w:rsidRPr="00C66993" w:rsidRDefault="007F3AC0" w:rsidP="007F3AC0">
            <w:pPr>
              <w:spacing w:after="0" w:line="240" w:lineRule="auto"/>
              <w:ind w:left="34" w:righ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AC0" w:rsidRPr="00C66993" w:rsidRDefault="000F0AAD" w:rsidP="007F3A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C66993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  <w:t>7 967,2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AC0" w:rsidRPr="00067724" w:rsidRDefault="007F3AC0" w:rsidP="007F3AC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AC0" w:rsidRPr="00067724" w:rsidRDefault="007F3AC0" w:rsidP="007F3AC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7F3AC0" w:rsidRPr="00067724" w:rsidTr="000F0AAD">
        <w:trPr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AC0" w:rsidRPr="00067724" w:rsidRDefault="007F3AC0" w:rsidP="007F3AC0">
            <w:pPr>
              <w:autoSpaceDE w:val="0"/>
              <w:autoSpaceDN w:val="0"/>
              <w:adjustRightInd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AC0" w:rsidRPr="00C66993" w:rsidRDefault="007F3AC0" w:rsidP="007F3A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7176,1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AC0" w:rsidRPr="00C66993" w:rsidRDefault="007F3AC0" w:rsidP="007F3AC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AC0" w:rsidRPr="00C66993" w:rsidRDefault="007F3AC0" w:rsidP="007F3AC0">
            <w:pPr>
              <w:spacing w:after="0" w:line="240" w:lineRule="auto"/>
              <w:ind w:left="34" w:righ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AC0" w:rsidRPr="00C66993" w:rsidRDefault="007F3AC0" w:rsidP="007F3A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7176,1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AC0" w:rsidRPr="00067724" w:rsidRDefault="007F3AC0" w:rsidP="007F3AC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AC0" w:rsidRPr="00067724" w:rsidRDefault="007F3AC0" w:rsidP="007F3AC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DE5517" w:rsidRPr="007F3AC0" w:rsidTr="000F0AAD">
        <w:trPr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7" w:rsidRPr="00067724" w:rsidRDefault="00DE5517" w:rsidP="002E1CF8">
            <w:pPr>
              <w:autoSpaceDE w:val="0"/>
              <w:autoSpaceDN w:val="0"/>
              <w:adjustRightInd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7" w:rsidRPr="00C66993" w:rsidRDefault="00C66993" w:rsidP="002E1CF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66993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55 540,7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7" w:rsidRPr="00C66993" w:rsidRDefault="002E1CF8" w:rsidP="002E1CF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66993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7" w:rsidRPr="00C66993" w:rsidRDefault="00DE5517" w:rsidP="002E1C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7" w:rsidRPr="00C66993" w:rsidRDefault="00C66993" w:rsidP="002E1CF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55 540,7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7" w:rsidRPr="00067724" w:rsidRDefault="00DE5517" w:rsidP="002E1C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517" w:rsidRPr="002E1CF8" w:rsidRDefault="00DE5517" w:rsidP="002E1CF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7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5961A6" w:rsidRPr="00E974FC" w:rsidRDefault="004721F8" w:rsidP="00E974FC">
      <w:pPr>
        <w:pStyle w:val="afa"/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721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</w:p>
    <w:p w:rsidR="00292B78" w:rsidRDefault="007F3AC0" w:rsidP="007F3AC0">
      <w:pPr>
        <w:pStyle w:val="afa"/>
        <w:widowControl w:val="0"/>
        <w:numPr>
          <w:ilvl w:val="0"/>
          <w:numId w:val="24"/>
        </w:num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A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Целевые показатели муниципальной программы</w:t>
      </w:r>
    </w:p>
    <w:p w:rsidR="007F3AC0" w:rsidRPr="007F3AC0" w:rsidRDefault="007F3AC0" w:rsidP="007F3AC0">
      <w:pPr>
        <w:pStyle w:val="afa"/>
        <w:widowControl w:val="0"/>
        <w:spacing w:after="0" w:line="240" w:lineRule="auto"/>
        <w:ind w:left="450" w:right="-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3AC0" w:rsidRPr="007F3AC0" w:rsidRDefault="007F3AC0" w:rsidP="007F3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AC0">
        <w:rPr>
          <w:rFonts w:ascii="Times New Roman" w:hAnsi="Times New Roman" w:cs="Times New Roman"/>
          <w:sz w:val="28"/>
          <w:szCs w:val="28"/>
        </w:rPr>
        <w:t>Информация о целевых показателях муниципальной программы муниципального образования Тимашевский район «</w:t>
      </w:r>
      <w:r w:rsidRPr="00F657A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Информационное обеспечение населения Тимашевского района</w:t>
      </w:r>
      <w:r w:rsidRPr="007F3AC0">
        <w:rPr>
          <w:rFonts w:ascii="Times New Roman" w:hAnsi="Times New Roman" w:cs="Times New Roman"/>
          <w:sz w:val="28"/>
          <w:szCs w:val="28"/>
        </w:rPr>
        <w:t>» (далее – муниципальная Программа) приведена в приложении № 1.</w:t>
      </w:r>
    </w:p>
    <w:p w:rsidR="007F3AC0" w:rsidRDefault="007F3AC0" w:rsidP="007F3AC0">
      <w:pPr>
        <w:pStyle w:val="afa"/>
        <w:widowControl w:val="0"/>
        <w:spacing w:after="0" w:line="240" w:lineRule="auto"/>
        <w:ind w:left="450"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3AC0" w:rsidRPr="007F3AC0" w:rsidRDefault="007F3AC0" w:rsidP="007F3AC0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7F3AC0">
        <w:rPr>
          <w:rFonts w:ascii="Times New Roman" w:eastAsia="Times New Roman" w:hAnsi="Times New Roman" w:cs="Times New Roman CYR"/>
          <w:sz w:val="28"/>
          <w:szCs w:val="28"/>
          <w:lang w:eastAsia="ru-RU"/>
        </w:rPr>
        <w:t>2. Перечень основных мероприятий муниципальной Программы</w:t>
      </w:r>
    </w:p>
    <w:p w:rsidR="007F3AC0" w:rsidRPr="007F3AC0" w:rsidRDefault="007F3AC0" w:rsidP="007F3AC0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</w:p>
    <w:p w:rsidR="007F3AC0" w:rsidRPr="007F3AC0" w:rsidRDefault="007F3AC0" w:rsidP="007F3A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основных мероприятий Программы определен в приложении </w:t>
      </w:r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2 к </w:t>
      </w:r>
      <w:r w:rsidRPr="007F3AC0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муниципальной </w:t>
      </w:r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Программе.</w:t>
      </w:r>
    </w:p>
    <w:p w:rsidR="007F3AC0" w:rsidRPr="007F3AC0" w:rsidRDefault="007F3AC0" w:rsidP="007F3A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Методика </w:t>
      </w:r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эффективности реализации муниципальной Программы</w:t>
      </w:r>
    </w:p>
    <w:p w:rsidR="007F3AC0" w:rsidRPr="007F3AC0" w:rsidRDefault="007F3AC0" w:rsidP="007F3A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AC0" w:rsidRPr="007F3AC0" w:rsidRDefault="007F3AC0" w:rsidP="007F3A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Оценка эффективности реализации муниципальной Программы (далее – Оценка программы) проводится координатором Программы ежегодно в срок до 1 февраля года, следующего за отчетным. Результаты оценки эффективности реализации муниципальной</w:t>
      </w:r>
      <w:r w:rsidRPr="007F3A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программы представляются ее координатором в отдел финансового контроля администрации муниципального образования Тимашевский район в составе ежегодного доклада о ходе реализации муниципальной программы и об оценке эффективности ее реализации</w:t>
      </w:r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3AC0" w:rsidRPr="007F3AC0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Оценка степени реализации мероприятий.</w:t>
      </w:r>
    </w:p>
    <w:p w:rsidR="007F3AC0" w:rsidRPr="007F3AC0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3.2.1. Степень реализации мероприятий оценивается как доля мероприятий, выполненных в полном объеме, по следующей формуле: </w:t>
      </w:r>
    </w:p>
    <w:p w:rsidR="007F3AC0" w:rsidRPr="007F3AC0" w:rsidRDefault="007F3AC0" w:rsidP="007F3AC0">
      <w:pPr>
        <w:spacing w:after="0" w:line="240" w:lineRule="auto"/>
        <w:ind w:firstLine="7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AC0" w:rsidRPr="007F3AC0" w:rsidRDefault="007F3AC0" w:rsidP="007F3A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7F3AC0">
        <w:rPr>
          <w:rFonts w:ascii="Times New Roman" w:eastAsia="Times New Roman" w:hAnsi="Times New Roman" w:cs="Times New Roman"/>
          <w:lang w:eastAsia="ru-RU"/>
        </w:rPr>
        <w:t>м</w:t>
      </w:r>
      <w:proofErr w:type="spellEnd"/>
      <w:r w:rsidRPr="007F3A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  <w:proofErr w:type="spellStart"/>
      <w:proofErr w:type="gramEnd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F3AC0">
        <w:rPr>
          <w:rFonts w:ascii="Times New Roman" w:eastAsia="Times New Roman" w:hAnsi="Times New Roman" w:cs="Times New Roman"/>
          <w:lang w:eastAsia="ru-RU"/>
        </w:rPr>
        <w:t>в</w:t>
      </w:r>
      <w:proofErr w:type="spellEnd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М * 100, где:</w:t>
      </w:r>
    </w:p>
    <w:p w:rsidR="007F3AC0" w:rsidRPr="007F3AC0" w:rsidRDefault="007F3AC0" w:rsidP="007F3AC0">
      <w:pPr>
        <w:spacing w:after="0" w:line="240" w:lineRule="auto"/>
        <w:ind w:firstLine="7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AC0" w:rsidRPr="007F3AC0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7F3AC0">
        <w:rPr>
          <w:rFonts w:ascii="Times New Roman" w:eastAsia="Times New Roman" w:hAnsi="Times New Roman" w:cs="Times New Roman"/>
          <w:lang w:eastAsia="ru-RU"/>
        </w:rPr>
        <w:t>м</w:t>
      </w:r>
      <w:proofErr w:type="spellEnd"/>
      <w:r w:rsidRPr="007F3AC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степень реализации мероприятий;</w:t>
      </w:r>
    </w:p>
    <w:p w:rsidR="007F3AC0" w:rsidRPr="007F3AC0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</w:t>
      </w:r>
      <w:r w:rsidRPr="007F3AC0">
        <w:rPr>
          <w:rFonts w:ascii="Times New Roman" w:eastAsia="Times New Roman" w:hAnsi="Times New Roman" w:cs="Times New Roman"/>
          <w:lang w:eastAsia="ru-RU"/>
        </w:rPr>
        <w:t>в</w:t>
      </w:r>
      <w:proofErr w:type="spellEnd"/>
      <w:r w:rsidRPr="007F3AC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количество мероприятий, выполненных в полном объеме, из числа мероприятий, запланированных к реализации в отчетном году;</w:t>
      </w:r>
    </w:p>
    <w:p w:rsidR="007F3AC0" w:rsidRPr="007F3AC0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М – общее количество мероприятий, запланированных к реализации в отчетном году.</w:t>
      </w:r>
    </w:p>
    <w:p w:rsidR="007F3AC0" w:rsidRPr="007F3AC0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3.2.2. Мероприятие может считаться выполненным в полном объеме при достижении следующих результатов:</w:t>
      </w:r>
    </w:p>
    <w:p w:rsidR="007F3AC0" w:rsidRPr="007F3AC0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не менее 95 %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 </w:t>
      </w:r>
    </w:p>
    <w:p w:rsidR="007F3AC0" w:rsidRPr="007F3AC0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данного условия подразумевает, что в случае, если степень достижения показателя Результата составляет менее 100 %,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которого является снижение), производится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1 % значения показателя Результата, если расходы сократились не менее чем на 1 % в отчетном году по сравнению с годом, предшествующим отчетному).</w:t>
      </w:r>
    </w:p>
    <w:p w:rsidR="007F3AC0" w:rsidRPr="007F3AC0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случае, когда для описания Результатов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7F3AC0" w:rsidRPr="007F3AC0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3.2.2.2.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счёт средств районного, краевого бюджетов, считается выполненным в полном объеме в случае выполнения сводных показателей муниципальных заданий по объёму (качеству) муниципальных услуг (работ) в соответствии с:</w:t>
      </w:r>
    </w:p>
    <w:p w:rsidR="007F3AC0" w:rsidRPr="007F3AC0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соглашением о порядке и условиях предоставления субсидии на финансовое обеспечение выполнения муниципального задания, заключаемого муниципальным бюджетным или муниципальным автономным учреждением и органом местного самоуправления, осуществляющим функции и полномочия его учредителя;</w:t>
      </w:r>
    </w:p>
    <w:p w:rsidR="007F3AC0" w:rsidRPr="007F3AC0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показателями бюджетной сметы муниципального образования Тимашевский район.</w:t>
      </w:r>
    </w:p>
    <w:p w:rsidR="007F3AC0" w:rsidRPr="007F3AC0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3.2.2.3. По иным мероприятиям результаты реализации могут оцениваться как наступление и не наступление контрольного события (событий) и (или) достижение качественного результата.</w:t>
      </w:r>
    </w:p>
    <w:p w:rsidR="007F3AC0" w:rsidRPr="007F3AC0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Оценка степени соответствия запланированному уровню расходов</w:t>
      </w:r>
    </w:p>
    <w:p w:rsidR="007F3AC0" w:rsidRPr="007F3AC0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3.3.1. Степень соответствия запланированному уровню расходов оценивается как отношение фактически произведенных в отчетном году расходов на их реализацию к плановым значениям по следующей формуле:</w:t>
      </w:r>
    </w:p>
    <w:p w:rsidR="007F3AC0" w:rsidRPr="007F3AC0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AC0" w:rsidRPr="007F3AC0" w:rsidRDefault="007F3AC0" w:rsidP="007F3AC0">
      <w:pPr>
        <w:spacing w:after="0" w:line="240" w:lineRule="auto"/>
        <w:ind w:firstLine="7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Сс</w:t>
      </w:r>
      <w:r w:rsidRPr="007F3AC0">
        <w:rPr>
          <w:rFonts w:ascii="Times New Roman" w:eastAsia="Times New Roman" w:hAnsi="Times New Roman" w:cs="Times New Roman"/>
          <w:lang w:eastAsia="ru-RU"/>
        </w:rPr>
        <w:t>уз</w:t>
      </w:r>
      <w:proofErr w:type="spellEnd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F3AC0">
        <w:rPr>
          <w:rFonts w:ascii="Times New Roman" w:eastAsia="Times New Roman" w:hAnsi="Times New Roman" w:cs="Times New Roman"/>
          <w:lang w:eastAsia="ru-RU"/>
        </w:rPr>
        <w:t>ф</w:t>
      </w:r>
      <w:proofErr w:type="spellEnd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F3AC0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7F3AC0" w:rsidRPr="007F3AC0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AC0" w:rsidRPr="007F3AC0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Сс</w:t>
      </w:r>
      <w:r w:rsidRPr="007F3AC0">
        <w:rPr>
          <w:rFonts w:ascii="Times New Roman" w:eastAsia="Times New Roman" w:hAnsi="Times New Roman" w:cs="Times New Roman"/>
          <w:lang w:eastAsia="ru-RU"/>
        </w:rPr>
        <w:t>уз</w:t>
      </w:r>
      <w:proofErr w:type="spellEnd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степень соответствия запланированному уровню расходов;</w:t>
      </w:r>
    </w:p>
    <w:p w:rsidR="007F3AC0" w:rsidRPr="007F3AC0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F3AC0">
        <w:rPr>
          <w:rFonts w:ascii="Times New Roman" w:eastAsia="Times New Roman" w:hAnsi="Times New Roman" w:cs="Times New Roman"/>
          <w:lang w:eastAsia="ru-RU"/>
        </w:rPr>
        <w:t>ф</w:t>
      </w:r>
      <w:proofErr w:type="spellEnd"/>
      <w:r w:rsidRPr="007F3AC0">
        <w:rPr>
          <w:rFonts w:ascii="Times New Roman" w:eastAsia="Times New Roman" w:hAnsi="Times New Roman" w:cs="Times New Roman"/>
          <w:lang w:eastAsia="ru-RU"/>
        </w:rPr>
        <w:t xml:space="preserve"> – </w:t>
      </w:r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фактические расходы на реализацию программы в отчётном году;</w:t>
      </w:r>
    </w:p>
    <w:p w:rsidR="007F3AC0" w:rsidRPr="007F3AC0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F3AC0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объемы бюджетных ассигнований, предусмотренные на реализацию соответствующей программы в районном бюджете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7F3AC0" w:rsidRPr="007F3AC0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Оценка эффективности использования бюджетных средств</w:t>
      </w:r>
    </w:p>
    <w:p w:rsidR="007F3AC0" w:rsidRPr="007F3AC0" w:rsidRDefault="007F3AC0" w:rsidP="0016000B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 использования бюджетных средств рассчитывается как отношение степени реализации мероприятий к степени соответствия запланированному уровню расходов из средств районного и краевого</w:t>
      </w:r>
      <w:r w:rsidR="001600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бюджетов по следующей формуле:</w:t>
      </w:r>
    </w:p>
    <w:p w:rsidR="007F3AC0" w:rsidRPr="007F3AC0" w:rsidRDefault="007F3AC0" w:rsidP="007F3AC0">
      <w:pPr>
        <w:spacing w:after="0" w:line="240" w:lineRule="auto"/>
        <w:ind w:firstLine="7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7F3AC0">
        <w:rPr>
          <w:rFonts w:ascii="Times New Roman" w:eastAsia="Times New Roman" w:hAnsi="Times New Roman" w:cs="Times New Roman"/>
          <w:lang w:eastAsia="ru-RU"/>
        </w:rPr>
        <w:t>ис</w:t>
      </w:r>
      <w:proofErr w:type="spellEnd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7F3AC0">
        <w:rPr>
          <w:rFonts w:ascii="Times New Roman" w:eastAsia="Times New Roman" w:hAnsi="Times New Roman" w:cs="Times New Roman"/>
          <w:lang w:eastAsia="ru-RU"/>
        </w:rPr>
        <w:t>м</w:t>
      </w:r>
      <w:proofErr w:type="spellEnd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Сс</w:t>
      </w:r>
      <w:r w:rsidRPr="007F3AC0">
        <w:rPr>
          <w:rFonts w:ascii="Times New Roman" w:eastAsia="Times New Roman" w:hAnsi="Times New Roman" w:cs="Times New Roman"/>
          <w:lang w:eastAsia="ru-RU"/>
        </w:rPr>
        <w:t>уз</w:t>
      </w:r>
      <w:proofErr w:type="spellEnd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7F3AC0" w:rsidRPr="007F3AC0" w:rsidRDefault="007F3AC0" w:rsidP="007F3AC0">
      <w:pPr>
        <w:spacing w:after="0" w:line="240" w:lineRule="auto"/>
        <w:ind w:firstLine="7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AC0" w:rsidRPr="007F3AC0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7F3AC0">
        <w:rPr>
          <w:rFonts w:ascii="Times New Roman" w:eastAsia="Times New Roman" w:hAnsi="Times New Roman" w:cs="Times New Roman"/>
          <w:lang w:eastAsia="ru-RU"/>
        </w:rPr>
        <w:t>ис</w:t>
      </w:r>
      <w:proofErr w:type="spellEnd"/>
      <w:r w:rsidRPr="007F3AC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эффективность использования средств краевого и районного бюджетов;</w:t>
      </w:r>
    </w:p>
    <w:p w:rsidR="007F3AC0" w:rsidRPr="007F3AC0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7F3AC0">
        <w:rPr>
          <w:rFonts w:ascii="Times New Roman" w:eastAsia="Times New Roman" w:hAnsi="Times New Roman" w:cs="Times New Roman"/>
          <w:lang w:eastAsia="ru-RU"/>
        </w:rPr>
        <w:t>м</w:t>
      </w:r>
      <w:proofErr w:type="spellEnd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степень реализации мероприятий, полностью или частично финансируемых из средств краевого и районного бюджетов;</w:t>
      </w:r>
    </w:p>
    <w:p w:rsidR="007F3AC0" w:rsidRPr="007F3AC0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Сс</w:t>
      </w:r>
      <w:r w:rsidRPr="007F3AC0">
        <w:rPr>
          <w:rFonts w:ascii="Times New Roman" w:eastAsia="Times New Roman" w:hAnsi="Times New Roman" w:cs="Times New Roman"/>
          <w:lang w:eastAsia="ru-RU"/>
        </w:rPr>
        <w:t>уз</w:t>
      </w:r>
      <w:proofErr w:type="spellEnd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степень соответствия запланированному уровню расходов из средств краевого и районного бюджетов.</w:t>
      </w:r>
    </w:p>
    <w:p w:rsidR="007F3AC0" w:rsidRPr="007F3AC0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Оценка степени достижения целей и решения задач программы </w:t>
      </w:r>
    </w:p>
    <w:p w:rsidR="007F3AC0" w:rsidRPr="007F3AC0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3.5.1. Для оценки степени достижения целей и решения задач (далее – степень реализации) определяется степень достижения плановых значений каждого целевого показателя, характеризующего цели и задачи программы.</w:t>
      </w:r>
    </w:p>
    <w:p w:rsidR="007F3AC0" w:rsidRPr="007F3AC0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3.5.2. Степень достижения планового значения целевого показателя рассчитывается по формуле:</w:t>
      </w:r>
    </w:p>
    <w:p w:rsidR="007F3AC0" w:rsidRPr="007F3AC0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AC0" w:rsidRPr="007F3AC0" w:rsidRDefault="007F3AC0" w:rsidP="007F3AC0">
      <w:pPr>
        <w:spacing w:after="0" w:line="240" w:lineRule="auto"/>
        <w:ind w:firstLine="7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r w:rsidRPr="007F3AC0">
        <w:rPr>
          <w:rFonts w:ascii="Times New Roman" w:eastAsia="Times New Roman" w:hAnsi="Times New Roman" w:cs="Times New Roman"/>
          <w:lang w:eastAsia="ru-RU"/>
        </w:rPr>
        <w:t>ппз</w:t>
      </w:r>
      <w:proofErr w:type="spellEnd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ЗП</w:t>
      </w:r>
      <w:r w:rsidRPr="007F3AC0">
        <w:rPr>
          <w:rFonts w:ascii="Times New Roman" w:eastAsia="Times New Roman" w:hAnsi="Times New Roman" w:cs="Times New Roman"/>
          <w:lang w:eastAsia="ru-RU"/>
        </w:rPr>
        <w:t>пф</w:t>
      </w:r>
      <w:proofErr w:type="spellEnd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ЗП</w:t>
      </w:r>
      <w:r w:rsidRPr="007F3AC0">
        <w:rPr>
          <w:rFonts w:ascii="Times New Roman" w:eastAsia="Times New Roman" w:hAnsi="Times New Roman" w:cs="Times New Roman"/>
          <w:lang w:eastAsia="ru-RU"/>
        </w:rPr>
        <w:t>пп</w:t>
      </w:r>
      <w:proofErr w:type="spellEnd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7F3AC0" w:rsidRPr="007F3AC0" w:rsidRDefault="007F3AC0" w:rsidP="007F3AC0">
      <w:pPr>
        <w:spacing w:after="0" w:line="240" w:lineRule="auto"/>
        <w:ind w:firstLine="7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AC0" w:rsidRPr="007F3AC0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r w:rsidRPr="007F3AC0">
        <w:rPr>
          <w:rFonts w:ascii="Times New Roman" w:eastAsia="Times New Roman" w:hAnsi="Times New Roman" w:cs="Times New Roman"/>
          <w:lang w:eastAsia="ru-RU"/>
        </w:rPr>
        <w:t>ппз</w:t>
      </w:r>
      <w:proofErr w:type="spellEnd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степень достижения планового значения целевого показателя программы;</w:t>
      </w:r>
    </w:p>
    <w:p w:rsidR="007F3AC0" w:rsidRPr="007F3AC0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ЗП</w:t>
      </w:r>
      <w:r w:rsidRPr="007F3AC0">
        <w:rPr>
          <w:rFonts w:ascii="Times New Roman" w:eastAsia="Times New Roman" w:hAnsi="Times New Roman" w:cs="Times New Roman"/>
          <w:lang w:eastAsia="ru-RU"/>
        </w:rPr>
        <w:t>пф</w:t>
      </w:r>
      <w:proofErr w:type="spellEnd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значение целевого показателя программы, фактически достигнутое на конец отчетного периода;</w:t>
      </w:r>
    </w:p>
    <w:p w:rsidR="007F3AC0" w:rsidRPr="007F3AC0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ЗП</w:t>
      </w:r>
      <w:r w:rsidRPr="007F3AC0">
        <w:rPr>
          <w:rFonts w:ascii="Times New Roman" w:eastAsia="Times New Roman" w:hAnsi="Times New Roman" w:cs="Times New Roman"/>
          <w:lang w:eastAsia="ru-RU"/>
        </w:rPr>
        <w:t>пп</w:t>
      </w:r>
      <w:proofErr w:type="spellEnd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плановое значение целевого показателя программы.</w:t>
      </w:r>
    </w:p>
    <w:p w:rsidR="007F3AC0" w:rsidRPr="007F3AC0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3.5.3. Степень реализации программы рассчитывается по формуле:</w:t>
      </w:r>
    </w:p>
    <w:p w:rsidR="007F3AC0" w:rsidRPr="007F3AC0" w:rsidRDefault="007F3AC0" w:rsidP="007F3AC0">
      <w:pPr>
        <w:spacing w:after="0" w:line="240" w:lineRule="auto"/>
        <w:ind w:firstLine="7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A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</w:p>
    <w:p w:rsidR="007F3AC0" w:rsidRPr="007F3AC0" w:rsidRDefault="007F3AC0" w:rsidP="007F3AC0">
      <w:pPr>
        <w:spacing w:after="0" w:line="240" w:lineRule="auto"/>
        <w:ind w:firstLine="7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</w:t>
      </w:r>
      <w:r w:rsidRPr="007F3AC0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Pr="007F3AC0">
        <w:rPr>
          <w:rFonts w:ascii="Times New Roman" w:eastAsia="Times New Roman" w:hAnsi="Times New Roman" w:cs="Times New Roman"/>
          <w:lang w:eastAsia="ru-RU"/>
        </w:rPr>
        <w:t>/п</w:t>
      </w:r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∑ </w:t>
      </w:r>
      <w:proofErr w:type="spellStart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r w:rsidRPr="007F3AC0">
        <w:rPr>
          <w:rFonts w:ascii="Times New Roman" w:eastAsia="Times New Roman" w:hAnsi="Times New Roman" w:cs="Times New Roman"/>
          <w:lang w:eastAsia="ru-RU"/>
        </w:rPr>
        <w:t>ппз</w:t>
      </w:r>
      <w:proofErr w:type="spellEnd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7F3A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7F3AC0" w:rsidRPr="007F3AC0" w:rsidRDefault="007F3AC0" w:rsidP="007F3AC0">
      <w:pPr>
        <w:spacing w:after="0" w:line="240" w:lineRule="auto"/>
        <w:ind w:firstLine="7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7F3AC0" w:rsidRPr="007F3AC0" w:rsidRDefault="007F3AC0" w:rsidP="007F3AC0">
      <w:pPr>
        <w:spacing w:after="0" w:line="240" w:lineRule="auto"/>
        <w:ind w:firstLine="7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AC0" w:rsidRPr="007F3AC0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7F3AC0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Pr="007F3AC0">
        <w:rPr>
          <w:rFonts w:ascii="Times New Roman" w:eastAsia="Times New Roman" w:hAnsi="Times New Roman" w:cs="Times New Roman"/>
          <w:lang w:eastAsia="ru-RU"/>
        </w:rPr>
        <w:t xml:space="preserve">/п – </w:t>
      </w:r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реализации программы;</w:t>
      </w:r>
    </w:p>
    <w:p w:rsidR="007F3AC0" w:rsidRPr="007F3AC0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r w:rsidRPr="007F3AC0">
        <w:rPr>
          <w:rFonts w:ascii="Times New Roman" w:eastAsia="Times New Roman" w:hAnsi="Times New Roman" w:cs="Times New Roman"/>
          <w:lang w:eastAsia="ru-RU"/>
        </w:rPr>
        <w:t>ппз</w:t>
      </w:r>
      <w:proofErr w:type="spellEnd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степень достижения планового значения целевого показателя программы;</w:t>
      </w:r>
    </w:p>
    <w:p w:rsidR="007F3AC0" w:rsidRPr="007F3AC0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A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</w:t>
      </w:r>
      <w:proofErr w:type="gramEnd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целевых показателей программы.</w:t>
      </w:r>
    </w:p>
    <w:p w:rsidR="007F3AC0" w:rsidRPr="007F3AC0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использовании данной формулы в случаях, если </w:t>
      </w:r>
      <w:proofErr w:type="spellStart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r w:rsidRPr="007F3AC0">
        <w:rPr>
          <w:rFonts w:ascii="Times New Roman" w:eastAsia="Times New Roman" w:hAnsi="Times New Roman" w:cs="Times New Roman"/>
          <w:lang w:eastAsia="ru-RU"/>
        </w:rPr>
        <w:t>ппз</w:t>
      </w:r>
      <w:proofErr w:type="spellEnd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&gt;1, значение </w:t>
      </w:r>
      <w:proofErr w:type="spellStart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r w:rsidRPr="007F3AC0">
        <w:rPr>
          <w:rFonts w:ascii="Times New Roman" w:eastAsia="Times New Roman" w:hAnsi="Times New Roman" w:cs="Times New Roman"/>
          <w:lang w:eastAsia="ru-RU"/>
        </w:rPr>
        <w:t>ппз</w:t>
      </w:r>
      <w:proofErr w:type="spellEnd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принимается равным 1.</w:t>
      </w:r>
    </w:p>
    <w:p w:rsidR="007F3AC0" w:rsidRPr="007F3AC0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Оценка эффективности реализации программы </w:t>
      </w:r>
    </w:p>
    <w:p w:rsidR="007F3AC0" w:rsidRPr="007F3AC0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3.6.1. Эффективность реализации программы оценивается в зависимости от значений оценки степени реализации программы и оценки эффективности использования бюджетных средств по следующей формуле:</w:t>
      </w:r>
    </w:p>
    <w:p w:rsidR="007F3AC0" w:rsidRPr="007F3AC0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Эр</w:t>
      </w:r>
      <w:r w:rsidRPr="007F3AC0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Pr="007F3AC0">
        <w:rPr>
          <w:rFonts w:ascii="Times New Roman" w:eastAsia="Times New Roman" w:hAnsi="Times New Roman" w:cs="Times New Roman"/>
          <w:lang w:eastAsia="ru-RU"/>
        </w:rPr>
        <w:t>/п</w:t>
      </w:r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7F3AC0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Pr="007F3AC0">
        <w:rPr>
          <w:rFonts w:ascii="Times New Roman" w:eastAsia="Times New Roman" w:hAnsi="Times New Roman" w:cs="Times New Roman"/>
          <w:lang w:eastAsia="ru-RU"/>
        </w:rPr>
        <w:t>/п</w:t>
      </w:r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proofErr w:type="spellStart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7F3AC0">
        <w:rPr>
          <w:rFonts w:ascii="Times New Roman" w:eastAsia="Times New Roman" w:hAnsi="Times New Roman" w:cs="Times New Roman"/>
          <w:lang w:eastAsia="ru-RU"/>
        </w:rPr>
        <w:t>ис</w:t>
      </w:r>
      <w:proofErr w:type="spellEnd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7F3AC0" w:rsidRPr="007F3AC0" w:rsidRDefault="007F3AC0" w:rsidP="007F3A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Эр</w:t>
      </w:r>
      <w:r w:rsidRPr="007F3AC0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Pr="007F3AC0">
        <w:rPr>
          <w:rFonts w:ascii="Times New Roman" w:eastAsia="Times New Roman" w:hAnsi="Times New Roman" w:cs="Times New Roman"/>
          <w:lang w:eastAsia="ru-RU"/>
        </w:rPr>
        <w:t>/п</w:t>
      </w:r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эффективность реализации программы;</w:t>
      </w:r>
    </w:p>
    <w:p w:rsidR="007F3AC0" w:rsidRPr="007F3AC0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7F3AC0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Pr="007F3AC0">
        <w:rPr>
          <w:rFonts w:ascii="Times New Roman" w:eastAsia="Times New Roman" w:hAnsi="Times New Roman" w:cs="Times New Roman"/>
          <w:lang w:eastAsia="ru-RU"/>
        </w:rPr>
        <w:t>/п</w:t>
      </w:r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степень реализации программы;</w:t>
      </w:r>
    </w:p>
    <w:p w:rsidR="007F3AC0" w:rsidRPr="007F3AC0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7F3AC0">
        <w:rPr>
          <w:rFonts w:ascii="Times New Roman" w:eastAsia="Times New Roman" w:hAnsi="Times New Roman" w:cs="Times New Roman"/>
          <w:lang w:eastAsia="ru-RU"/>
        </w:rPr>
        <w:t>ис</w:t>
      </w:r>
      <w:proofErr w:type="spellEnd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эффективность использования бюджетных средств.</w:t>
      </w:r>
    </w:p>
    <w:p w:rsidR="007F3AC0" w:rsidRPr="007F3AC0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3.6.2. Эффективность реализации программы признается высокой в случае, если значение </w:t>
      </w:r>
      <w:proofErr w:type="spellStart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Эр</w:t>
      </w:r>
      <w:r w:rsidRPr="007F3AC0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Pr="007F3AC0">
        <w:rPr>
          <w:rFonts w:ascii="Times New Roman" w:eastAsia="Times New Roman" w:hAnsi="Times New Roman" w:cs="Times New Roman"/>
          <w:lang w:eastAsia="ru-RU"/>
        </w:rPr>
        <w:t>/п</w:t>
      </w:r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не менее 0,9.</w:t>
      </w:r>
    </w:p>
    <w:p w:rsidR="007F3AC0" w:rsidRPr="007F3AC0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реализации программы признается средней в случае, если значение </w:t>
      </w:r>
      <w:proofErr w:type="spellStart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Эр</w:t>
      </w:r>
      <w:r w:rsidRPr="007F3AC0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Pr="007F3AC0">
        <w:rPr>
          <w:rFonts w:ascii="Times New Roman" w:eastAsia="Times New Roman" w:hAnsi="Times New Roman" w:cs="Times New Roman"/>
          <w:lang w:eastAsia="ru-RU"/>
        </w:rPr>
        <w:t>/п</w:t>
      </w:r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не менее 0,8.</w:t>
      </w:r>
    </w:p>
    <w:p w:rsidR="007F3AC0" w:rsidRPr="007F3AC0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реализации программы признается удовлетворительной в случае, если значение </w:t>
      </w:r>
      <w:proofErr w:type="spellStart"/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Эр</w:t>
      </w:r>
      <w:r w:rsidRPr="007F3AC0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Pr="007F3AC0">
        <w:rPr>
          <w:rFonts w:ascii="Times New Roman" w:eastAsia="Times New Roman" w:hAnsi="Times New Roman" w:cs="Times New Roman"/>
          <w:lang w:eastAsia="ru-RU"/>
        </w:rPr>
        <w:t>/п</w:t>
      </w:r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не менее 0,7.</w:t>
      </w:r>
    </w:p>
    <w:p w:rsidR="007F3AC0" w:rsidRPr="007F3AC0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остальных случаях эффективность реализации программы признается неудовлетворительной.</w:t>
      </w:r>
    </w:p>
    <w:p w:rsidR="007F3AC0" w:rsidRPr="007F3AC0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Итоги эффективности оформляются в форме таблицы:</w:t>
      </w:r>
    </w:p>
    <w:p w:rsidR="007F3AC0" w:rsidRPr="007F3AC0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AC0" w:rsidRPr="007F3AC0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критериев, применяемая для оценки эффективности Программы </w:t>
      </w:r>
    </w:p>
    <w:tbl>
      <w:tblPr>
        <w:tblW w:w="96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38"/>
        <w:gridCol w:w="1560"/>
        <w:gridCol w:w="1278"/>
      </w:tblGrid>
      <w:tr w:rsidR="007F3AC0" w:rsidRPr="007F3AC0" w:rsidTr="007F3AC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AC0" w:rsidRPr="007F3AC0" w:rsidRDefault="007F3AC0" w:rsidP="007F3AC0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   п/п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AC0" w:rsidRPr="007F3AC0" w:rsidRDefault="007F3AC0" w:rsidP="007F3AC0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3AC0" w:rsidRPr="007F3AC0" w:rsidRDefault="007F3AC0" w:rsidP="007F3AC0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Формулировка критерия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AC0" w:rsidRPr="007F3AC0" w:rsidRDefault="007F3AC0" w:rsidP="007F3AC0">
            <w:pPr>
              <w:tabs>
                <w:tab w:val="left" w:pos="79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Условное обозначение показателя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AC0" w:rsidRPr="007F3AC0" w:rsidRDefault="007F3AC0" w:rsidP="007F3AC0">
            <w:pPr>
              <w:tabs>
                <w:tab w:val="left" w:pos="79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</w:t>
            </w:r>
          </w:p>
        </w:tc>
      </w:tr>
      <w:tr w:rsidR="007F3AC0" w:rsidRPr="007F3AC0" w:rsidTr="007F3AC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AC0" w:rsidRPr="007F3AC0" w:rsidRDefault="007F3AC0" w:rsidP="007F3AC0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AC0" w:rsidRPr="007F3AC0" w:rsidRDefault="007F3AC0" w:rsidP="007F3AC0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AC0" w:rsidRPr="007F3AC0" w:rsidRDefault="007F3AC0" w:rsidP="007F3AC0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AC0" w:rsidRPr="007F3AC0" w:rsidRDefault="007F3AC0" w:rsidP="007F3AC0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F3AC0" w:rsidRPr="007F3AC0" w:rsidTr="007F3AC0">
        <w:tc>
          <w:tcPr>
            <w:tcW w:w="9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C0" w:rsidRPr="007F3AC0" w:rsidRDefault="007F3AC0" w:rsidP="007F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степени достижения целей и решения задач муниципальной программы              </w:t>
            </w:r>
            <w:r w:rsidRPr="007F3AC0">
              <w:rPr>
                <w:rFonts w:ascii="Times New Roman" w:eastAsia="Times New Roman" w:hAnsi="Times New Roman" w:cs="Times New Roman CYR"/>
                <w:sz w:val="24"/>
                <w:szCs w:val="24"/>
                <w:lang w:eastAsia="ru-RU"/>
              </w:rPr>
              <w:t>«Создание условий для развития сельскохозяйственного производства»</w:t>
            </w:r>
          </w:p>
        </w:tc>
      </w:tr>
      <w:tr w:rsidR="007F3AC0" w:rsidRPr="007F3AC0" w:rsidTr="007F3AC0">
        <w:trPr>
          <w:trHeight w:val="33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AC0" w:rsidRPr="007F3AC0" w:rsidRDefault="007F3AC0" w:rsidP="007F3AC0">
            <w:pPr>
              <w:tabs>
                <w:tab w:val="left" w:pos="79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AC0" w:rsidRPr="007F3AC0" w:rsidRDefault="007F3AC0" w:rsidP="007F3AC0">
            <w:pPr>
              <w:tabs>
                <w:tab w:val="left" w:pos="79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достижения планового целевого показателя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AC0" w:rsidRPr="007F3AC0" w:rsidRDefault="007F3AC0" w:rsidP="007F3AC0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3A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</w:t>
            </w:r>
            <w:r w:rsidRPr="007F3AC0">
              <w:rPr>
                <w:rFonts w:ascii="Times New Roman" w:eastAsia="Times New Roman" w:hAnsi="Times New Roman" w:cs="Times New Roman"/>
                <w:lang w:eastAsia="ru-RU"/>
              </w:rPr>
              <w:t>пзз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C0" w:rsidRPr="007F3AC0" w:rsidRDefault="007F3AC0" w:rsidP="007F3AC0">
            <w:pPr>
              <w:tabs>
                <w:tab w:val="left" w:pos="79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AC0" w:rsidRPr="007F3AC0" w:rsidTr="007F3AC0">
        <w:trPr>
          <w:trHeight w:val="17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AC0" w:rsidRPr="007F3AC0" w:rsidRDefault="007F3AC0" w:rsidP="007F3AC0">
            <w:pPr>
              <w:tabs>
                <w:tab w:val="left" w:pos="79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AC0" w:rsidRPr="007F3AC0" w:rsidRDefault="007F3AC0" w:rsidP="007F3AC0">
            <w:pPr>
              <w:tabs>
                <w:tab w:val="left" w:pos="79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F3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реализации Программы</w:t>
            </w:r>
            <w:r w:rsidRPr="007F3A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AC0" w:rsidRPr="007F3AC0" w:rsidRDefault="007F3AC0" w:rsidP="007F3AC0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3A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</w:t>
            </w:r>
            <w:r w:rsidRPr="007F3AC0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C0" w:rsidRPr="007F3AC0" w:rsidRDefault="007F3AC0" w:rsidP="007F3AC0">
            <w:pPr>
              <w:tabs>
                <w:tab w:val="left" w:pos="79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AC0" w:rsidRPr="007F3AC0" w:rsidTr="007F3AC0">
        <w:trPr>
          <w:trHeight w:val="1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AC0" w:rsidRPr="007F3AC0" w:rsidRDefault="007F3AC0" w:rsidP="007F3AC0">
            <w:pPr>
              <w:tabs>
                <w:tab w:val="left" w:pos="79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AC0" w:rsidRPr="007F3AC0" w:rsidRDefault="007F3AC0" w:rsidP="007F3AC0">
            <w:pPr>
              <w:tabs>
                <w:tab w:val="left" w:pos="79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эффективности реализации Программы: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AC0" w:rsidRPr="007F3AC0" w:rsidRDefault="007F3AC0" w:rsidP="007F3AC0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3A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</w:t>
            </w:r>
            <w:r w:rsidRPr="007F3A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F3A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C0" w:rsidRPr="007F3AC0" w:rsidRDefault="007F3AC0" w:rsidP="007F3AC0">
            <w:pPr>
              <w:tabs>
                <w:tab w:val="left" w:pos="79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3AC0" w:rsidRPr="007F3AC0" w:rsidTr="007F3AC0">
        <w:trPr>
          <w:trHeight w:val="34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C0" w:rsidRPr="007F3AC0" w:rsidRDefault="007F3AC0" w:rsidP="007F3AC0">
            <w:pPr>
              <w:tabs>
                <w:tab w:val="left" w:pos="79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AC0" w:rsidRPr="007F3AC0" w:rsidRDefault="007F3AC0" w:rsidP="007F3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Высокая эффективность (если &gt; 0,9</w:t>
            </w:r>
            <w:r w:rsidRPr="007F3A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  <w:r w:rsidRPr="007F3A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C0" w:rsidRPr="007F3AC0" w:rsidRDefault="007F3AC0" w:rsidP="007F3A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C0" w:rsidRPr="007F3AC0" w:rsidRDefault="007F3AC0" w:rsidP="007F3AC0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3AC0" w:rsidRPr="007F3AC0" w:rsidTr="007F3AC0">
        <w:trPr>
          <w:trHeight w:val="33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C0" w:rsidRPr="007F3AC0" w:rsidRDefault="007F3AC0" w:rsidP="007F3AC0">
            <w:pPr>
              <w:tabs>
                <w:tab w:val="left" w:pos="79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AC0" w:rsidRPr="007F3AC0" w:rsidRDefault="007F3AC0" w:rsidP="007F3AC0">
            <w:pPr>
              <w:tabs>
                <w:tab w:val="left" w:pos="79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Средняя эффективность (если </w:t>
            </w:r>
            <w:r w:rsidRPr="007F3A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&gt;</w:t>
            </w:r>
            <w:r w:rsidRPr="007F3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= 0,80)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C0" w:rsidRPr="007F3AC0" w:rsidRDefault="007F3AC0" w:rsidP="007F3AC0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C0" w:rsidRPr="007F3AC0" w:rsidRDefault="007F3AC0" w:rsidP="007F3AC0">
            <w:pPr>
              <w:tabs>
                <w:tab w:val="left" w:pos="79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3AC0" w:rsidRPr="007F3AC0" w:rsidTr="007F3AC0">
        <w:trPr>
          <w:trHeight w:val="34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C0" w:rsidRPr="007F3AC0" w:rsidRDefault="007F3AC0" w:rsidP="007F3A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AC0" w:rsidRPr="007F3AC0" w:rsidRDefault="007F3AC0" w:rsidP="007F3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A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Удовлетворительная эффективность (если </w:t>
            </w:r>
            <w:r w:rsidRPr="007F3A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&gt; </w:t>
            </w:r>
            <w:r w:rsidRPr="007F3A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</w:t>
            </w:r>
            <w:r w:rsidRPr="007F3A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=</w:t>
            </w:r>
            <w:r w:rsidRPr="007F3A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0,70)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C0" w:rsidRPr="007F3AC0" w:rsidRDefault="007F3AC0" w:rsidP="007F3AC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C0" w:rsidRPr="007F3AC0" w:rsidRDefault="007F3AC0" w:rsidP="007F3A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3AC0" w:rsidRPr="007F3AC0" w:rsidTr="007F3AC0">
        <w:trPr>
          <w:trHeight w:val="42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C0" w:rsidRPr="007F3AC0" w:rsidRDefault="007F3AC0" w:rsidP="007F3A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C0" w:rsidRPr="007F3AC0" w:rsidRDefault="007F3AC0" w:rsidP="007F3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A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Неудовлетворительная эффективность (если </w:t>
            </w:r>
            <w:r w:rsidRPr="007F3A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&lt; </w:t>
            </w:r>
            <w:r w:rsidRPr="007F3A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0,69)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C0" w:rsidRPr="007F3AC0" w:rsidRDefault="007F3AC0" w:rsidP="007F3AC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C0" w:rsidRPr="007F3AC0" w:rsidRDefault="007F3AC0" w:rsidP="007F3A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3AC0" w:rsidRPr="007F3AC0" w:rsidTr="007F3AC0">
        <w:trPr>
          <w:trHeight w:val="28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C0" w:rsidRPr="007F3AC0" w:rsidRDefault="007F3AC0" w:rsidP="007F3A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AC0" w:rsidRPr="007F3AC0" w:rsidRDefault="007F3AC0" w:rsidP="007F3A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A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ВЫВОДЫ и ПРЕДЛОЖЕНИЯ</w:t>
            </w:r>
          </w:p>
        </w:tc>
      </w:tr>
    </w:tbl>
    <w:p w:rsidR="007F3AC0" w:rsidRDefault="007F3AC0" w:rsidP="007F3AC0">
      <w:pPr>
        <w:pStyle w:val="afa"/>
        <w:widowControl w:val="0"/>
        <w:spacing w:after="0" w:line="240" w:lineRule="auto"/>
        <w:ind w:left="450"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4D6D" w:rsidRPr="00E54D6D" w:rsidRDefault="00E54D6D" w:rsidP="00E54D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4. </w:t>
      </w:r>
      <w:r w:rsidRPr="00E54D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Механизм реализации муниципальной Программы и </w:t>
      </w:r>
    </w:p>
    <w:p w:rsidR="00E54D6D" w:rsidRPr="00E54D6D" w:rsidRDefault="00E54D6D" w:rsidP="00E54D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E54D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контроль за ее выполнением</w:t>
      </w:r>
    </w:p>
    <w:p w:rsidR="00E54D6D" w:rsidRPr="00E54D6D" w:rsidRDefault="00E54D6D" w:rsidP="00E54D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4D6D" w:rsidRPr="00E54D6D" w:rsidRDefault="00E54D6D" w:rsidP="00E54D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E54D6D">
        <w:rPr>
          <w:rFonts w:ascii="Times New Roman" w:eastAsia="Times New Roman" w:hAnsi="Times New Roman" w:cs="Times New Roman CYR"/>
          <w:sz w:val="28"/>
          <w:szCs w:val="28"/>
          <w:lang w:eastAsia="ru-RU"/>
        </w:rPr>
        <w:t>Организацию реализации мероприятий муниципальной Программы осуществляет координатор муниципальной Программы – отдел информационных технологий.</w:t>
      </w:r>
    </w:p>
    <w:p w:rsidR="00E54D6D" w:rsidRPr="00E54D6D" w:rsidRDefault="00E54D6D" w:rsidP="00E54D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D6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Текущее управление муниципальной Программой осуществляет координатор программы.</w:t>
      </w:r>
    </w:p>
    <w:p w:rsidR="00E54D6D" w:rsidRPr="00E54D6D" w:rsidRDefault="00E54D6D" w:rsidP="00E54D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D6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Координатор программы:</w:t>
      </w:r>
    </w:p>
    <w:p w:rsidR="00E54D6D" w:rsidRPr="00E54D6D" w:rsidRDefault="00E54D6D" w:rsidP="00E54D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D6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разработку муниципальной программы, ее согласование с участниками муниципальной программы (далее - участники муниципальной программы);</w:t>
      </w:r>
    </w:p>
    <w:p w:rsidR="00E54D6D" w:rsidRPr="00E54D6D" w:rsidRDefault="00E54D6D" w:rsidP="00E54D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D6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структуру муниципальной программы и перечень участников муниципальной программы;</w:t>
      </w:r>
    </w:p>
    <w:p w:rsidR="00E54D6D" w:rsidRPr="00E54D6D" w:rsidRDefault="00E54D6D" w:rsidP="00E54D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D6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реализацию муниципальной Программы, координацию деятельности участников муниципальной Программы; несет совместно с участниками муниципальной Программы ответственность за достижение целевых показателей муниципальной Программы;</w:t>
      </w:r>
    </w:p>
    <w:p w:rsidR="00E54D6D" w:rsidRPr="00E54D6D" w:rsidRDefault="00E54D6D" w:rsidP="00E54D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D6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подготовку предложений по объемам и источникам средств, направленных на реализацию мероприятий программы;</w:t>
      </w:r>
    </w:p>
    <w:p w:rsidR="00E54D6D" w:rsidRPr="00E54D6D" w:rsidRDefault="00E54D6D" w:rsidP="00E54D6D">
      <w:pPr>
        <w:spacing w:after="0" w:line="240" w:lineRule="auto"/>
        <w:ind w:right="3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сбор ценовых предложений для заключения муниципального контракта в соответствии с пунктом 4 частью 1 статьи 93 ФЗ от 5 апреля 2013 г. № 44-ФЗ «О контрактной системе в сфере закупок </w:t>
      </w:r>
      <w:r w:rsidRPr="008D24F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товаров, работ, услуг для обеспечения государственных и муниципальных нужд» на оказание услуг (приобретение товара);</w:t>
      </w:r>
    </w:p>
    <w:p w:rsidR="00E54D6D" w:rsidRDefault="00E54D6D" w:rsidP="00E54D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D6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подготовку ежеквартальных отчетов и ежегодного доклада о ходе реализации муниципальной Программы;</w:t>
      </w:r>
    </w:p>
    <w:p w:rsidR="00E54D6D" w:rsidRPr="00E54D6D" w:rsidRDefault="00E54D6D" w:rsidP="00E54D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D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 оценку эффективности муниципальной Программы;</w:t>
      </w:r>
    </w:p>
    <w:p w:rsidR="00E54D6D" w:rsidRPr="00E54D6D" w:rsidRDefault="00E54D6D" w:rsidP="00E54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D6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размещает информацию о ходе реализации и достигнутых результатах муниципальной Программы на официальном сайте в сети «Интернет».</w:t>
      </w:r>
    </w:p>
    <w:p w:rsidR="00E54D6D" w:rsidRPr="008D24F3" w:rsidRDefault="00E54D6D" w:rsidP="00E54D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E54D6D">
        <w:rPr>
          <w:rFonts w:ascii="Times New Roman" w:eastAsia="Times New Roman" w:hAnsi="Times New Roman" w:cs="Times New Roman CYR"/>
          <w:sz w:val="28"/>
          <w:szCs w:val="28"/>
          <w:lang w:eastAsia="ru-RU"/>
        </w:rPr>
        <w:t>Финансовое обеспечение программы, осуществляется в пределах выделенных средств бюджета муниципального образования Тимашевский район</w:t>
      </w:r>
      <w:r w:rsidRPr="008D24F3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, в том числе источником финансового обеспечения которых являются средства краевого бюджета, предоставляемые в форме межбюджетных трансфертов на выполнение переданных отдельных государственных полномочий. </w:t>
      </w:r>
    </w:p>
    <w:p w:rsidR="00E54D6D" w:rsidRPr="00E54D6D" w:rsidRDefault="00E54D6D" w:rsidP="00E54D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E54D6D">
        <w:rPr>
          <w:rFonts w:ascii="Times New Roman" w:eastAsia="Times New Roman" w:hAnsi="Times New Roman" w:cs="Times New Roman CYR"/>
          <w:sz w:val="28"/>
          <w:szCs w:val="28"/>
          <w:lang w:eastAsia="ru-RU"/>
        </w:rPr>
        <w:t>С целью обеспечения мониторинга выполнения муниципальной Программы координатор муниципальной программы ежеквартально до 20 числа месяца, следующего за отчетным кварталом, составляет отчет о реализации муниципальной Программы</w:t>
      </w:r>
      <w:r w:rsidRPr="00E54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предоставляет на согласование курирующему заместителю главы муниципального образования</w:t>
      </w:r>
      <w:r w:rsidRPr="00E54D6D">
        <w:rPr>
          <w:rFonts w:ascii="Times New Roman" w:eastAsia="Times New Roman" w:hAnsi="Times New Roman" w:cs="Times New Roman CYR"/>
          <w:sz w:val="28"/>
          <w:szCs w:val="28"/>
          <w:lang w:eastAsia="ru-RU"/>
        </w:rPr>
        <w:t>, который содержит:</w:t>
      </w:r>
    </w:p>
    <w:p w:rsidR="00E54D6D" w:rsidRPr="00E54D6D" w:rsidRDefault="00E54D6D" w:rsidP="00E54D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E54D6D">
        <w:rPr>
          <w:rFonts w:ascii="Times New Roman" w:eastAsia="Times New Roman" w:hAnsi="Times New Roman" w:cs="Times New Roman CYR"/>
          <w:sz w:val="28"/>
          <w:szCs w:val="28"/>
          <w:lang w:eastAsia="ru-RU"/>
        </w:rPr>
        <w:t>перечень выполненных мероприятий муниципальной программы с указанием объемов и источников финансирования и непосредственных результатов выполнения муниципальной Программы;</w:t>
      </w:r>
    </w:p>
    <w:p w:rsidR="00E54D6D" w:rsidRPr="00E54D6D" w:rsidRDefault="00E54D6D" w:rsidP="00E54D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E54D6D">
        <w:rPr>
          <w:rFonts w:ascii="Times New Roman" w:eastAsia="Times New Roman" w:hAnsi="Times New Roman" w:cs="Times New Roman CYR"/>
          <w:sz w:val="28"/>
          <w:szCs w:val="28"/>
          <w:lang w:eastAsia="ru-RU"/>
        </w:rPr>
        <w:t>пояснительную записку о ходе реализации мероприятий муниципальной программы, в случае неисполнения – анализ причин несвоевременного выполнения программных мероприятий.</w:t>
      </w:r>
    </w:p>
    <w:p w:rsidR="00E54D6D" w:rsidRPr="00E54D6D" w:rsidRDefault="00E54D6D" w:rsidP="00E54D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Согласованный заместителем главы отчет о реализации муниципальной </w:t>
      </w:r>
      <w:r w:rsidRPr="00E54D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программы ежеквартально до 25 числа месяца, следующего за отчетным кварталом, координатор программы направляет в отдел финансового контроля администрации муниципального образования Тимашевский район (далее – отдел финансового контроля).</w:t>
      </w:r>
    </w:p>
    <w:p w:rsidR="00E54D6D" w:rsidRPr="00E54D6D" w:rsidRDefault="00E54D6D" w:rsidP="00E54D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D6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Годовой отчет о реализации муниципальной Программы и доклад о ходе реализации муниципальной Программы направляются координатором программы в отдел финансового контроля до 15 февраля года, следующего за отчетным годом.</w:t>
      </w:r>
    </w:p>
    <w:p w:rsidR="00E54D6D" w:rsidRDefault="00E54D6D" w:rsidP="00E54D6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D6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Годовой отчет о реализации Программы должен содержать аналитическую записку, в которой указываются общая характеристика выполнения муниципальной Программы, общий объем фактически произведенных расходов, всего и в том числе по источникам финансирования.</w:t>
      </w:r>
    </w:p>
    <w:p w:rsidR="00E54D6D" w:rsidRPr="00E54D6D" w:rsidRDefault="00E54D6D" w:rsidP="00E54D6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D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реализации мероприятий муниципальной программы, которые будут осуществляться координатором программы, заказчиком выступает администрация муниципального образования Тимашевский район. Координатор программы участвует в процедурах проведения закупки товаров (работ, услуг) в рамках полномочий, предусмотренных положением о контрактной службе администрации муниципального образования Тимашевский район.</w:t>
      </w:r>
    </w:p>
    <w:p w:rsidR="00E54D6D" w:rsidRPr="00E54D6D" w:rsidRDefault="00E54D6D" w:rsidP="00E54D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реализацией муниципальной программы осуществляет заместитель главы муниципального образования Тимашевский район, курирующий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отдела информационных технологий.</w:t>
      </w:r>
    </w:p>
    <w:p w:rsidR="00E54D6D" w:rsidRDefault="00E54D6D" w:rsidP="00E54D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1A6" w:rsidRDefault="005961A6" w:rsidP="00E54D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7EE5" w:rsidRDefault="00B87EE5" w:rsidP="00E54D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 обязанности</w:t>
      </w:r>
    </w:p>
    <w:p w:rsidR="008B4433" w:rsidRPr="00E54D6D" w:rsidRDefault="00B87EE5" w:rsidP="00E54D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2C2184" w:rsidRPr="00371091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6300B" w:rsidRPr="00371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2251" w:rsidRPr="0037109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</w:t>
      </w:r>
    </w:p>
    <w:p w:rsidR="00EA2251" w:rsidRPr="00371091" w:rsidRDefault="00EA2251" w:rsidP="00DF51F2">
      <w:pPr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09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2E1CF8" w:rsidRDefault="00E54D6D" w:rsidP="00E54D6D">
      <w:pPr>
        <w:widowControl w:val="0"/>
        <w:tabs>
          <w:tab w:val="left" w:pos="747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Тимашевский район                                             </w:t>
      </w:r>
      <w:r w:rsidR="00B87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Д.Ю. Гусев</w:t>
      </w:r>
    </w:p>
    <w:p w:rsidR="002E1CF8" w:rsidRDefault="002E1CF8" w:rsidP="00E54D6D">
      <w:pPr>
        <w:widowControl w:val="0"/>
        <w:tabs>
          <w:tab w:val="left" w:pos="747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1CF8" w:rsidRDefault="002E1CF8" w:rsidP="00E54D6D">
      <w:pPr>
        <w:widowControl w:val="0"/>
        <w:tabs>
          <w:tab w:val="left" w:pos="747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1CF8" w:rsidRDefault="002E1CF8" w:rsidP="00E54D6D">
      <w:pPr>
        <w:widowControl w:val="0"/>
        <w:tabs>
          <w:tab w:val="left" w:pos="747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1CF8" w:rsidRDefault="002E1CF8" w:rsidP="00E54D6D">
      <w:pPr>
        <w:widowControl w:val="0"/>
        <w:tabs>
          <w:tab w:val="left" w:pos="747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1CF8" w:rsidRDefault="002E1CF8" w:rsidP="00E54D6D">
      <w:pPr>
        <w:widowControl w:val="0"/>
        <w:tabs>
          <w:tab w:val="left" w:pos="747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1CF8" w:rsidRDefault="002E1CF8" w:rsidP="00E54D6D">
      <w:pPr>
        <w:widowControl w:val="0"/>
        <w:tabs>
          <w:tab w:val="left" w:pos="7470"/>
        </w:tabs>
        <w:spacing w:after="0" w:line="240" w:lineRule="auto"/>
        <w:ind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sectPr w:rsidR="002E1CF8" w:rsidSect="00E54D6D">
          <w:headerReference w:type="default" r:id="rId8"/>
          <w:headerReference w:type="firs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7D6F79" w:rsidRPr="007C594F" w:rsidRDefault="007D6F79" w:rsidP="007D6F79">
      <w:pPr>
        <w:spacing w:after="0" w:line="240" w:lineRule="auto"/>
        <w:ind w:left="10065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9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:rsidR="007D6F79" w:rsidRPr="007C594F" w:rsidRDefault="007D6F79" w:rsidP="007D6F79">
      <w:pPr>
        <w:spacing w:after="0" w:line="240" w:lineRule="auto"/>
        <w:ind w:left="10065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муниципальной программе </w:t>
      </w:r>
    </w:p>
    <w:p w:rsidR="007D6F79" w:rsidRPr="007C594F" w:rsidRDefault="007D6F79" w:rsidP="007D6F79">
      <w:pPr>
        <w:spacing w:after="0" w:line="240" w:lineRule="auto"/>
        <w:ind w:left="10065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7D6F79" w:rsidRPr="007C594F" w:rsidRDefault="007D6F79" w:rsidP="007D6F79">
      <w:pPr>
        <w:spacing w:after="0" w:line="240" w:lineRule="auto"/>
        <w:ind w:left="10065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94F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 район</w:t>
      </w:r>
    </w:p>
    <w:p w:rsidR="007D6F79" w:rsidRPr="007C594F" w:rsidRDefault="007D6F79" w:rsidP="007D6F79">
      <w:pPr>
        <w:spacing w:after="0" w:line="240" w:lineRule="auto"/>
        <w:ind w:left="10065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«Информационное обеспечение </w:t>
      </w:r>
    </w:p>
    <w:p w:rsidR="007D6F79" w:rsidRPr="00DC2CAE" w:rsidRDefault="007D6F79" w:rsidP="00DC2CAE">
      <w:pPr>
        <w:spacing w:after="0" w:line="240" w:lineRule="auto"/>
        <w:ind w:left="10065" w:right="-31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населения Тимашевского района» </w:t>
      </w:r>
    </w:p>
    <w:p w:rsidR="007D6F79" w:rsidRDefault="007D6F79" w:rsidP="007D6F79">
      <w:pPr>
        <w:spacing w:after="0" w:line="240" w:lineRule="auto"/>
        <w:ind w:left="10065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D6F79" w:rsidRPr="007C594F" w:rsidRDefault="007D6F79" w:rsidP="007D6F79">
      <w:pPr>
        <w:spacing w:after="0" w:line="240" w:lineRule="auto"/>
        <w:ind w:left="10065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66993" w:rsidRPr="00C66993" w:rsidRDefault="00C66993" w:rsidP="00C6699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69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ЦЕЛЕВЫЕ ПОКАЗАТЕЛИ</w:t>
      </w:r>
    </w:p>
    <w:p w:rsidR="00C66993" w:rsidRPr="00C66993" w:rsidRDefault="00C66993" w:rsidP="00C6699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669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программы</w:t>
      </w:r>
      <w:r w:rsidRPr="00C6699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муниципального образования Тимашевский район </w:t>
      </w:r>
    </w:p>
    <w:p w:rsidR="00C66993" w:rsidRPr="00C66993" w:rsidRDefault="00C66993" w:rsidP="00C669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69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«Информационное обеспечение населения Тимашевского района» </w:t>
      </w:r>
    </w:p>
    <w:p w:rsidR="00C66993" w:rsidRPr="00C66993" w:rsidRDefault="00C66993" w:rsidP="00C66993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7"/>
        <w:tblW w:w="14611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577"/>
        <w:gridCol w:w="5387"/>
        <w:gridCol w:w="1417"/>
        <w:gridCol w:w="1134"/>
        <w:gridCol w:w="1276"/>
        <w:gridCol w:w="1134"/>
        <w:gridCol w:w="1276"/>
        <w:gridCol w:w="1276"/>
        <w:gridCol w:w="1134"/>
      </w:tblGrid>
      <w:tr w:rsidR="00C66993" w:rsidRPr="00C66993" w:rsidTr="00237322">
        <w:tc>
          <w:tcPr>
            <w:tcW w:w="577" w:type="dxa"/>
            <w:vMerge w:val="restart"/>
            <w:vAlign w:val="center"/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ind w:right="-97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№</w:t>
            </w:r>
            <w:r w:rsidRPr="00C66993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5387" w:type="dxa"/>
            <w:vMerge w:val="restart"/>
            <w:vAlign w:val="center"/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ind w:left="-43" w:right="-36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 xml:space="preserve">Наименование целевого показателя </w:t>
            </w:r>
          </w:p>
        </w:tc>
        <w:tc>
          <w:tcPr>
            <w:tcW w:w="1417" w:type="dxa"/>
            <w:vMerge w:val="restart"/>
            <w:vAlign w:val="center"/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ind w:left="-70" w:right="-7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7230" w:type="dxa"/>
            <w:gridSpan w:val="6"/>
          </w:tcPr>
          <w:p w:rsidR="00C66993" w:rsidRPr="00C66993" w:rsidRDefault="00C66993" w:rsidP="00C66993">
            <w:pPr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Значение показателей</w:t>
            </w:r>
          </w:p>
        </w:tc>
      </w:tr>
      <w:tr w:rsidR="00C66993" w:rsidRPr="00C66993" w:rsidTr="00237322">
        <w:tc>
          <w:tcPr>
            <w:tcW w:w="577" w:type="dxa"/>
            <w:vMerge/>
            <w:vAlign w:val="center"/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ind w:left="-70" w:right="-97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vMerge/>
            <w:vAlign w:val="center"/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ind w:left="-43" w:right="-36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ind w:left="-70" w:right="-7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66993" w:rsidRPr="00C66993" w:rsidRDefault="00C66993" w:rsidP="00C66993">
            <w:pPr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2021 г.</w:t>
            </w:r>
          </w:p>
        </w:tc>
        <w:tc>
          <w:tcPr>
            <w:tcW w:w="1276" w:type="dxa"/>
          </w:tcPr>
          <w:p w:rsidR="00C66993" w:rsidRPr="00C66993" w:rsidRDefault="00C66993" w:rsidP="00C66993">
            <w:pPr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2022</w:t>
            </w:r>
            <w:r w:rsidRPr="00C66993">
              <w:t xml:space="preserve"> </w:t>
            </w:r>
            <w:r w:rsidRPr="00C66993">
              <w:rPr>
                <w:sz w:val="24"/>
                <w:szCs w:val="24"/>
              </w:rPr>
              <w:t>г.</w:t>
            </w:r>
          </w:p>
        </w:tc>
        <w:tc>
          <w:tcPr>
            <w:tcW w:w="1134" w:type="dxa"/>
          </w:tcPr>
          <w:p w:rsidR="00C66993" w:rsidRPr="00C66993" w:rsidRDefault="00C66993" w:rsidP="00C66993">
            <w:pPr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2023</w:t>
            </w:r>
            <w:r w:rsidRPr="00C66993">
              <w:t xml:space="preserve"> </w:t>
            </w:r>
            <w:r w:rsidRPr="00C66993">
              <w:rPr>
                <w:sz w:val="24"/>
                <w:szCs w:val="24"/>
              </w:rPr>
              <w:t>г.</w:t>
            </w:r>
          </w:p>
        </w:tc>
        <w:tc>
          <w:tcPr>
            <w:tcW w:w="1276" w:type="dxa"/>
          </w:tcPr>
          <w:p w:rsidR="00C66993" w:rsidRPr="00C66993" w:rsidRDefault="00C66993" w:rsidP="00C66993">
            <w:pPr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2024 г.</w:t>
            </w:r>
          </w:p>
        </w:tc>
        <w:tc>
          <w:tcPr>
            <w:tcW w:w="1276" w:type="dxa"/>
          </w:tcPr>
          <w:p w:rsidR="00C66993" w:rsidRPr="00C66993" w:rsidRDefault="00C66993" w:rsidP="00C66993">
            <w:pPr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2025 г.</w:t>
            </w:r>
          </w:p>
        </w:tc>
        <w:tc>
          <w:tcPr>
            <w:tcW w:w="1134" w:type="dxa"/>
          </w:tcPr>
          <w:p w:rsidR="00C66993" w:rsidRPr="00C66993" w:rsidRDefault="00C66993" w:rsidP="00C66993">
            <w:pPr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2026 г.</w:t>
            </w:r>
          </w:p>
        </w:tc>
      </w:tr>
    </w:tbl>
    <w:p w:rsidR="00C66993" w:rsidRPr="00C66993" w:rsidRDefault="00C66993" w:rsidP="00C66993">
      <w:pPr>
        <w:tabs>
          <w:tab w:val="left" w:pos="7920"/>
        </w:tabs>
        <w:spacing w:after="0" w:line="14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Style w:val="17"/>
        <w:tblW w:w="14650" w:type="dxa"/>
        <w:tblInd w:w="-57" w:type="dxa"/>
        <w:tblLayout w:type="fixed"/>
        <w:tblLook w:val="04A0" w:firstRow="1" w:lastRow="0" w:firstColumn="1" w:lastColumn="0" w:noHBand="0" w:noVBand="1"/>
      </w:tblPr>
      <w:tblGrid>
        <w:gridCol w:w="616"/>
        <w:gridCol w:w="5387"/>
        <w:gridCol w:w="1417"/>
        <w:gridCol w:w="1134"/>
        <w:gridCol w:w="1276"/>
        <w:gridCol w:w="1134"/>
        <w:gridCol w:w="1276"/>
        <w:gridCol w:w="1276"/>
        <w:gridCol w:w="1134"/>
      </w:tblGrid>
      <w:tr w:rsidR="00C66993" w:rsidRPr="00C66993" w:rsidTr="00237322">
        <w:trPr>
          <w:tblHeader/>
        </w:trPr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9</w:t>
            </w:r>
          </w:p>
        </w:tc>
      </w:tr>
      <w:tr w:rsidR="00C66993" w:rsidRPr="00C66993" w:rsidTr="0023732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Количество автоматизированных рабочих мест органов местного самоуправления муниципального образования Тимашевский район и подведомственных учреждений, обеспеченных лицензионными программными продуктами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260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260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260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260</w:t>
            </w:r>
          </w:p>
        </w:tc>
      </w:tr>
      <w:tr w:rsidR="00C66993" w:rsidRPr="00C66993" w:rsidTr="0023732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Количество мониторингов специализированного программного обеспечения на предмет истечения срока их действия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раз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jc w:val="center"/>
            </w:pPr>
            <w:r w:rsidRPr="00C66993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jc w:val="center"/>
            </w:pPr>
            <w:r w:rsidRPr="00C66993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jc w:val="center"/>
            </w:pPr>
            <w:r w:rsidRPr="00C66993">
              <w:rPr>
                <w:sz w:val="24"/>
                <w:szCs w:val="24"/>
              </w:rPr>
              <w:t>2</w:t>
            </w:r>
          </w:p>
        </w:tc>
      </w:tr>
      <w:tr w:rsidR="00C66993" w:rsidRPr="00C66993" w:rsidTr="0023732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Количество мониторингов состояния защиты персональных данных в администрации муниципального образования Тимашевский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раз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jc w:val="center"/>
            </w:pPr>
            <w:r w:rsidRPr="00C66993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jc w:val="center"/>
            </w:pPr>
            <w:r w:rsidRPr="00C66993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jc w:val="center"/>
            </w:pPr>
            <w:r w:rsidRPr="00C66993">
              <w:rPr>
                <w:sz w:val="24"/>
                <w:szCs w:val="24"/>
              </w:rPr>
              <w:t>2</w:t>
            </w:r>
          </w:p>
        </w:tc>
      </w:tr>
      <w:tr w:rsidR="00C66993" w:rsidRPr="00C66993" w:rsidTr="0023732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 xml:space="preserve">Количество аттестованных рабочих мест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 xml:space="preserve">рабочее </w:t>
            </w:r>
          </w:p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место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jc w:val="center"/>
            </w:pPr>
            <w:r w:rsidRPr="00C66993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jc w:val="center"/>
            </w:pPr>
            <w:r w:rsidRPr="00C66993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jc w:val="center"/>
            </w:pPr>
            <w:r w:rsidRPr="00C66993">
              <w:rPr>
                <w:sz w:val="24"/>
                <w:szCs w:val="24"/>
              </w:rPr>
              <w:t>0</w:t>
            </w:r>
          </w:p>
        </w:tc>
      </w:tr>
      <w:tr w:rsidR="00C66993" w:rsidRPr="00C66993" w:rsidTr="0023732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Количество приобретенной криптографической защиты информации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0</w:t>
            </w:r>
          </w:p>
        </w:tc>
      </w:tr>
      <w:tr w:rsidR="00C66993" w:rsidRPr="00C66993" w:rsidTr="0023732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Количество приобретенного антивирусного программного обеспечения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0</w:t>
            </w:r>
          </w:p>
        </w:tc>
      </w:tr>
      <w:tr w:rsidR="00C66993" w:rsidRPr="00C66993" w:rsidTr="0023732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  <w:r w:rsidRPr="00C66993">
              <w:rPr>
                <w:sz w:val="24"/>
                <w:szCs w:val="24"/>
                <w:highlight w:val="yellow"/>
              </w:rPr>
              <w:t>Количество о</w:t>
            </w:r>
            <w:r w:rsidRPr="00C66993">
              <w:rPr>
                <w:sz w:val="24"/>
                <w:szCs w:val="24"/>
                <w:highlight w:val="yellow"/>
                <w:shd w:val="clear" w:color="auto" w:fill="FFFFFF"/>
              </w:rPr>
              <w:t xml:space="preserve">казанных услуг по </w:t>
            </w:r>
            <w:r w:rsidRPr="00C66993">
              <w:rPr>
                <w:bCs/>
                <w:sz w:val="24"/>
                <w:szCs w:val="24"/>
                <w:highlight w:val="yellow"/>
              </w:rPr>
              <w:t>анализу событий и выявлению инцидентов информационной безопасности</w:t>
            </w:r>
            <w:r w:rsidRPr="00C66993">
              <w:rPr>
                <w:sz w:val="24"/>
                <w:szCs w:val="24"/>
                <w:highlight w:val="yellow"/>
                <w:shd w:val="clear" w:color="auto" w:fill="FFFFFF"/>
              </w:rPr>
              <w:t xml:space="preserve"> в администрации муниципального образования Тимашевский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C66993">
              <w:rPr>
                <w:sz w:val="24"/>
                <w:szCs w:val="24"/>
                <w:highlight w:val="yellow"/>
              </w:rPr>
              <w:t>условных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0</w:t>
            </w:r>
          </w:p>
        </w:tc>
      </w:tr>
      <w:tr w:rsidR="00C66993" w:rsidRPr="00C66993" w:rsidTr="0023732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Количество приобретенной оргтехники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jc w:val="center"/>
            </w:pPr>
            <w:r w:rsidRPr="00C66993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jc w:val="center"/>
            </w:pPr>
            <w:r w:rsidRPr="00C66993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jc w:val="center"/>
            </w:pPr>
            <w:r w:rsidRPr="00C66993">
              <w:rPr>
                <w:sz w:val="24"/>
                <w:szCs w:val="24"/>
              </w:rPr>
              <w:t>0</w:t>
            </w:r>
          </w:p>
        </w:tc>
      </w:tr>
      <w:tr w:rsidR="00C66993" w:rsidRPr="00C66993" w:rsidTr="00237322">
        <w:trPr>
          <w:trHeight w:val="697"/>
        </w:trPr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 xml:space="preserve">Количество приобретенной компьютерной техники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  <w:highlight w:val="yellow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0</w:t>
            </w:r>
          </w:p>
        </w:tc>
      </w:tr>
      <w:tr w:rsidR="00C66993" w:rsidRPr="00C66993" w:rsidTr="0023732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Количество приобретенного оборудования для видеоконференцсвязи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jc w:val="center"/>
            </w:pPr>
            <w:r w:rsidRPr="00C66993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jc w:val="center"/>
            </w:pPr>
            <w:r w:rsidRPr="00C66993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jc w:val="center"/>
            </w:pPr>
            <w:r w:rsidRPr="00C66993">
              <w:rPr>
                <w:sz w:val="24"/>
                <w:szCs w:val="24"/>
              </w:rPr>
              <w:t>0</w:t>
            </w:r>
          </w:p>
        </w:tc>
      </w:tr>
      <w:tr w:rsidR="00C66993" w:rsidRPr="00C66993" w:rsidTr="0023732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11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Количество приобретенных</w:t>
            </w:r>
          </w:p>
          <w:p w:rsidR="00C66993" w:rsidRPr="00C66993" w:rsidRDefault="00C66993" w:rsidP="00C669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серверов, и</w:t>
            </w:r>
          </w:p>
          <w:p w:rsidR="00C66993" w:rsidRPr="00C66993" w:rsidRDefault="00C66993" w:rsidP="00C669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серверного оборудования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штук</w:t>
            </w:r>
          </w:p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0</w:t>
            </w:r>
          </w:p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2</w:t>
            </w:r>
          </w:p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0</w:t>
            </w:r>
          </w:p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jc w:val="center"/>
              <w:rPr>
                <w:sz w:val="24"/>
                <w:szCs w:val="24"/>
              </w:rPr>
            </w:pPr>
          </w:p>
          <w:p w:rsidR="00C66993" w:rsidRPr="00C66993" w:rsidRDefault="00C66993" w:rsidP="00C66993">
            <w:pPr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0</w:t>
            </w:r>
          </w:p>
          <w:p w:rsidR="00C66993" w:rsidRPr="00C66993" w:rsidRDefault="00C66993" w:rsidP="00C66993">
            <w:pPr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jc w:val="center"/>
              <w:rPr>
                <w:sz w:val="24"/>
                <w:szCs w:val="24"/>
              </w:rPr>
            </w:pPr>
          </w:p>
          <w:p w:rsidR="00C66993" w:rsidRPr="00C66993" w:rsidRDefault="00C66993" w:rsidP="00C66993">
            <w:pPr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0</w:t>
            </w:r>
          </w:p>
          <w:p w:rsidR="00C66993" w:rsidRPr="00C66993" w:rsidRDefault="00C66993" w:rsidP="00C66993">
            <w:pPr>
              <w:jc w:val="center"/>
            </w:pPr>
            <w:r w:rsidRPr="00C66993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jc w:val="center"/>
              <w:rPr>
                <w:sz w:val="24"/>
                <w:szCs w:val="24"/>
              </w:rPr>
            </w:pPr>
          </w:p>
          <w:p w:rsidR="00C66993" w:rsidRPr="00C66993" w:rsidRDefault="00C66993" w:rsidP="00C66993">
            <w:pPr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0</w:t>
            </w:r>
          </w:p>
          <w:p w:rsidR="00C66993" w:rsidRPr="00C66993" w:rsidRDefault="00C66993" w:rsidP="00C66993">
            <w:pPr>
              <w:jc w:val="center"/>
            </w:pPr>
            <w:r w:rsidRPr="00C66993">
              <w:rPr>
                <w:sz w:val="24"/>
                <w:szCs w:val="24"/>
              </w:rPr>
              <w:t>0</w:t>
            </w:r>
          </w:p>
        </w:tc>
      </w:tr>
      <w:tr w:rsidR="00C66993" w:rsidRPr="00C66993" w:rsidTr="0023732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12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widowControl w:val="0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Количество о</w:t>
            </w:r>
            <w:r w:rsidRPr="00C66993">
              <w:rPr>
                <w:sz w:val="24"/>
                <w:szCs w:val="24"/>
                <w:shd w:val="clear" w:color="auto" w:fill="FFFFFF"/>
              </w:rPr>
              <w:t>казанных услуг по адаптации и модификации системы электронного документооборота в администрации муниципального образования Тимашевский район на базе единой межведомственной системы электронного документооборота Краснодарского края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условных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jc w:val="center"/>
            </w:pPr>
            <w:r w:rsidRPr="00C66993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jc w:val="center"/>
            </w:pPr>
            <w:r w:rsidRPr="00C66993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jc w:val="center"/>
            </w:pPr>
            <w:r w:rsidRPr="00C66993">
              <w:rPr>
                <w:sz w:val="24"/>
                <w:szCs w:val="24"/>
              </w:rPr>
              <w:t>0</w:t>
            </w:r>
          </w:p>
        </w:tc>
      </w:tr>
      <w:tr w:rsidR="00C66993" w:rsidRPr="00C66993" w:rsidTr="0023732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13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widowControl w:val="0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Количество приобретенного программного обеспечения в сфере архитектуры и градостроительства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0</w:t>
            </w:r>
          </w:p>
        </w:tc>
      </w:tr>
      <w:tr w:rsidR="00C66993" w:rsidRPr="00C66993" w:rsidTr="0023732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14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widowControl w:val="0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  <w:highlight w:val="yellow"/>
              </w:rPr>
              <w:t>Количество обслуживаемого программного обеспечения в администрации муниципального образования Тимашевский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C66993">
              <w:rPr>
                <w:sz w:val="24"/>
                <w:szCs w:val="24"/>
                <w:highlight w:val="yellow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jc w:val="center"/>
              <w:rPr>
                <w:sz w:val="24"/>
                <w:szCs w:val="24"/>
                <w:highlight w:val="yellow"/>
              </w:rPr>
            </w:pPr>
            <w:r w:rsidRPr="00C66993">
              <w:rPr>
                <w:sz w:val="24"/>
                <w:szCs w:val="24"/>
                <w:highlight w:val="yellow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jc w:val="center"/>
              <w:rPr>
                <w:sz w:val="24"/>
                <w:szCs w:val="24"/>
                <w:highlight w:val="yellow"/>
              </w:rPr>
            </w:pPr>
            <w:r w:rsidRPr="00C66993">
              <w:rPr>
                <w:sz w:val="24"/>
                <w:szCs w:val="24"/>
                <w:highlight w:val="yellow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jc w:val="center"/>
              <w:rPr>
                <w:sz w:val="24"/>
                <w:szCs w:val="24"/>
              </w:rPr>
            </w:pPr>
          </w:p>
        </w:tc>
      </w:tr>
      <w:tr w:rsidR="00C66993" w:rsidRPr="00C66993" w:rsidTr="0023732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15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Количество мониторингов технического состояния компьютерной техники и оргтехники в администрации муниципального образования Тимашевский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раз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jc w:val="center"/>
            </w:pPr>
            <w:r w:rsidRPr="00C66993">
              <w:rPr>
                <w:sz w:val="24"/>
                <w:szCs w:val="24"/>
              </w:rPr>
              <w:t>2</w:t>
            </w:r>
          </w:p>
        </w:tc>
      </w:tr>
      <w:tr w:rsidR="00C66993" w:rsidRPr="00C66993" w:rsidTr="00237322">
        <w:trPr>
          <w:trHeight w:val="1152"/>
        </w:trPr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16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widowControl w:val="0"/>
              <w:ind w:left="55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Количество муниципальных услуг, предоставляемых в электронном виде, без необходимости личного посещения администрации муниципального образования Тимашевский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85</w:t>
            </w:r>
          </w:p>
        </w:tc>
      </w:tr>
      <w:tr w:rsidR="00C66993" w:rsidRPr="00C66993" w:rsidTr="0023732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Доля муниципальных услуг, переведённых в электронный вид от общего количества муниципальных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проценты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jc w:val="center"/>
            </w:pPr>
            <w:r w:rsidRPr="00C66993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jc w:val="center"/>
            </w:pPr>
            <w:r w:rsidRPr="00C6699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jc w:val="center"/>
            </w:pPr>
            <w:r w:rsidRPr="00C66993">
              <w:rPr>
                <w:sz w:val="24"/>
                <w:szCs w:val="24"/>
              </w:rPr>
              <w:t>100</w:t>
            </w:r>
          </w:p>
        </w:tc>
      </w:tr>
      <w:tr w:rsidR="00C66993" w:rsidRPr="00C66993" w:rsidTr="0023732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18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Количество мониторингов функционирования (актуальности) переведенных в электронную форму муниципальных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раз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135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150</w:t>
            </w: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165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175</w:t>
            </w:r>
          </w:p>
        </w:tc>
      </w:tr>
      <w:tr w:rsidR="00C66993" w:rsidRPr="00C66993" w:rsidTr="0023732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19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 xml:space="preserve">Количество муниципальных правовых актов и иных официальных документов органов местного самоуправления муниципального образования Тимашевский район, размещенных на официальном сайте: </w:t>
            </w:r>
            <w:hyperlink r:id="rId10" w:history="1">
              <w:r w:rsidRPr="00C66993">
                <w:rPr>
                  <w:sz w:val="24"/>
                  <w:szCs w:val="24"/>
                  <w:u w:val="single"/>
                </w:rPr>
                <w:t>https://тимрегион.рф/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1300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1300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1300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jc w:val="center"/>
            </w:pPr>
            <w:r w:rsidRPr="00C66993">
              <w:rPr>
                <w:sz w:val="24"/>
                <w:szCs w:val="24"/>
              </w:rPr>
              <w:t>1300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jc w:val="center"/>
            </w:pPr>
            <w:r w:rsidRPr="00C66993">
              <w:rPr>
                <w:sz w:val="24"/>
                <w:szCs w:val="24"/>
              </w:rPr>
              <w:t>1300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jc w:val="center"/>
            </w:pPr>
            <w:r w:rsidRPr="00C66993">
              <w:rPr>
                <w:sz w:val="24"/>
                <w:szCs w:val="24"/>
              </w:rPr>
              <w:t>1300</w:t>
            </w:r>
          </w:p>
        </w:tc>
      </w:tr>
      <w:tr w:rsidR="00C66993" w:rsidRPr="00C66993" w:rsidTr="0023732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20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Количество информационных материалов в печатных изданиях</w:t>
            </w:r>
          </w:p>
          <w:p w:rsidR="00C66993" w:rsidRPr="00C66993" w:rsidRDefault="00C66993" w:rsidP="00C669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C66993" w:rsidRPr="00C66993" w:rsidRDefault="00C66993" w:rsidP="00C669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Количество изготовленных буклетов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тыс. кв. см</w:t>
            </w:r>
          </w:p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не менее 80</w:t>
            </w:r>
          </w:p>
          <w:p w:rsidR="00C66993" w:rsidRPr="00C66993" w:rsidRDefault="00C66993" w:rsidP="00C66993">
            <w:pPr>
              <w:jc w:val="center"/>
              <w:rPr>
                <w:sz w:val="24"/>
                <w:szCs w:val="24"/>
              </w:rPr>
            </w:pPr>
          </w:p>
          <w:p w:rsidR="00C66993" w:rsidRPr="00C66993" w:rsidRDefault="00C66993" w:rsidP="00C66993">
            <w:pPr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не менее 280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 xml:space="preserve">не менее </w:t>
            </w:r>
            <w:r w:rsidRPr="00C66993">
              <w:rPr>
                <w:sz w:val="24"/>
                <w:szCs w:val="24"/>
                <w:highlight w:val="yellow"/>
              </w:rPr>
              <w:t>70</w:t>
            </w:r>
          </w:p>
          <w:p w:rsidR="00C66993" w:rsidRPr="00C66993" w:rsidRDefault="00C66993" w:rsidP="00C66993">
            <w:pPr>
              <w:jc w:val="center"/>
              <w:rPr>
                <w:sz w:val="24"/>
                <w:szCs w:val="24"/>
              </w:rPr>
            </w:pPr>
          </w:p>
          <w:p w:rsidR="00C66993" w:rsidRPr="00C66993" w:rsidRDefault="00C66993" w:rsidP="00C66993">
            <w:pPr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не менее 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 xml:space="preserve">не менее </w:t>
            </w:r>
            <w:r w:rsidRPr="00C66993">
              <w:rPr>
                <w:sz w:val="24"/>
                <w:szCs w:val="24"/>
                <w:highlight w:val="yellow"/>
              </w:rPr>
              <w:t>68</w:t>
            </w:r>
          </w:p>
          <w:p w:rsidR="00C66993" w:rsidRPr="00C66993" w:rsidRDefault="00C66993" w:rsidP="00C66993">
            <w:pPr>
              <w:jc w:val="center"/>
              <w:rPr>
                <w:sz w:val="24"/>
                <w:szCs w:val="24"/>
              </w:rPr>
            </w:pPr>
          </w:p>
          <w:p w:rsidR="00C66993" w:rsidRPr="00C66993" w:rsidRDefault="00C66993" w:rsidP="00C66993">
            <w:pPr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не менее 280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не менее 58</w:t>
            </w: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не менее 280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не менее 58</w:t>
            </w: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не менее 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не менее 58</w:t>
            </w: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не менее 280</w:t>
            </w:r>
          </w:p>
        </w:tc>
      </w:tr>
      <w:tr w:rsidR="00C66993" w:rsidRPr="00C66993" w:rsidTr="00237322">
        <w:tc>
          <w:tcPr>
            <w:tcW w:w="616" w:type="dxa"/>
          </w:tcPr>
          <w:p w:rsidR="00C66993" w:rsidRPr="00C66993" w:rsidRDefault="00C66993" w:rsidP="00C66993">
            <w:pPr>
              <w:tabs>
                <w:tab w:val="left" w:pos="7920"/>
              </w:tabs>
              <w:jc w:val="both"/>
              <w:rPr>
                <w:bCs/>
                <w:color w:val="000000"/>
                <w:sz w:val="24"/>
                <w:szCs w:val="24"/>
              </w:rPr>
            </w:pPr>
            <w:r w:rsidRPr="00C66993">
              <w:rPr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 xml:space="preserve">Количество информационных сюжетов на телевидении </w:t>
            </w:r>
          </w:p>
          <w:p w:rsidR="00C66993" w:rsidRPr="00C66993" w:rsidRDefault="00C66993" w:rsidP="00C669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Количество информационных сюжетов на радио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минута</w:t>
            </w:r>
          </w:p>
          <w:p w:rsidR="00C66993" w:rsidRPr="00C66993" w:rsidRDefault="00C66993" w:rsidP="00C669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тыс. секунд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0</w:t>
            </w: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0</w:t>
            </w: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0</w:t>
            </w: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0</w:t>
            </w: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0</w:t>
            </w: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0</w:t>
            </w: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0</w:t>
            </w:r>
          </w:p>
        </w:tc>
      </w:tr>
      <w:tr w:rsidR="00C66993" w:rsidRPr="00C66993" w:rsidTr="00237322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22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Количество информаций, размещенных в сети «Интернет»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не менее 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не менее 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не менее 900</w:t>
            </w: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не менее 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не менее 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не менее 900</w:t>
            </w: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C66993" w:rsidRPr="00C66993" w:rsidTr="0023732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23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 xml:space="preserve">Количество информаций, размещенных на официальном сайте: </w:t>
            </w:r>
            <w:hyperlink r:id="rId11" w:history="1">
              <w:r w:rsidRPr="00C66993">
                <w:rPr>
                  <w:sz w:val="24"/>
                  <w:szCs w:val="24"/>
                </w:rPr>
                <w:t>https://тимрегион.рф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не менее 1350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не менее 1350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не менее 1350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не менее 1350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не менее 1350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не менее 1350</w:t>
            </w:r>
          </w:p>
        </w:tc>
      </w:tr>
      <w:tr w:rsidR="00C66993" w:rsidRPr="00C66993" w:rsidTr="00237322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24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 xml:space="preserve">Количество организованных и проведенных «прямых линий», пресс-конференций с участием органов местного самоуправления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не менее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не менее 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jc w:val="center"/>
            </w:pPr>
            <w:r w:rsidRPr="00C66993">
              <w:rPr>
                <w:sz w:val="24"/>
                <w:szCs w:val="24"/>
              </w:rPr>
              <w:t>не менее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не менее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993">
              <w:rPr>
                <w:sz w:val="24"/>
                <w:szCs w:val="24"/>
              </w:rPr>
              <w:t>не менее 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jc w:val="center"/>
            </w:pPr>
            <w:r w:rsidRPr="00C66993">
              <w:rPr>
                <w:sz w:val="24"/>
                <w:szCs w:val="24"/>
              </w:rPr>
              <w:t>не менее 25</w:t>
            </w:r>
          </w:p>
        </w:tc>
      </w:tr>
    </w:tbl>
    <w:p w:rsidR="00DC2CAE" w:rsidRDefault="00DC2CAE" w:rsidP="007D6F7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6F79" w:rsidRPr="00E54D6D" w:rsidRDefault="007D6F79" w:rsidP="007D6F7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71091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371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</w:t>
      </w:r>
    </w:p>
    <w:p w:rsidR="007D6F79" w:rsidRPr="00371091" w:rsidRDefault="007D6F79" w:rsidP="007D6F79">
      <w:pPr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09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7D6F79" w:rsidRPr="00467165" w:rsidRDefault="007D6F79" w:rsidP="007D6F79">
      <w:pPr>
        <w:widowControl w:val="0"/>
        <w:tabs>
          <w:tab w:val="left" w:pos="7470"/>
        </w:tabs>
        <w:spacing w:after="0" w:line="240" w:lineRule="auto"/>
        <w:ind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Тимашевский район                                                                                                                                                   И.А.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Скрипиль</w:t>
      </w:r>
      <w:proofErr w:type="spellEnd"/>
    </w:p>
    <w:p w:rsidR="00CD13EA" w:rsidRDefault="00CD13EA" w:rsidP="00CD13EA">
      <w:pPr>
        <w:widowControl w:val="0"/>
        <w:tabs>
          <w:tab w:val="left" w:pos="7470"/>
        </w:tabs>
        <w:spacing w:after="0" w:line="240" w:lineRule="auto"/>
        <w:ind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sectPr w:rsidR="00CD13EA" w:rsidSect="00CD13EA">
          <w:headerReference w:type="default" r:id="rId12"/>
          <w:headerReference w:type="first" r:id="rId13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7D6F79" w:rsidRPr="008A0562" w:rsidRDefault="007D6F79" w:rsidP="007D6F79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A05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Приложение № 2</w:t>
      </w:r>
    </w:p>
    <w:p w:rsidR="007D6F79" w:rsidRPr="008A0562" w:rsidRDefault="007D6F79" w:rsidP="007D6F79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A05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 муниципальной программе </w:t>
      </w:r>
    </w:p>
    <w:p w:rsidR="007D6F79" w:rsidRPr="008A0562" w:rsidRDefault="007D6F79" w:rsidP="007D6F79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A05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муниципального образования </w:t>
      </w:r>
    </w:p>
    <w:p w:rsidR="007D6F79" w:rsidRPr="008A0562" w:rsidRDefault="007D6F79" w:rsidP="007D6F79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A05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Тимашевский район</w:t>
      </w:r>
    </w:p>
    <w:p w:rsidR="007D6F79" w:rsidRPr="008A0562" w:rsidRDefault="007D6F79" w:rsidP="007D6F79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A05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«Информационное обеспечение </w:t>
      </w:r>
    </w:p>
    <w:p w:rsidR="007D6F79" w:rsidRDefault="00202119" w:rsidP="00202119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населения Тимашевского района» </w:t>
      </w:r>
    </w:p>
    <w:p w:rsidR="00202119" w:rsidRPr="008A0562" w:rsidRDefault="00202119" w:rsidP="00202119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D6F79" w:rsidRPr="008A0562" w:rsidRDefault="007D6F79" w:rsidP="007D6F79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p w:rsidR="00C66993" w:rsidRPr="00C66993" w:rsidRDefault="00C66993" w:rsidP="00C66993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66993" w:rsidRPr="00C66993" w:rsidRDefault="00C66993" w:rsidP="00C66993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69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МЕРОПРИЯТИЙ</w:t>
      </w:r>
    </w:p>
    <w:p w:rsidR="00C66993" w:rsidRPr="00C66993" w:rsidRDefault="00C66993" w:rsidP="00C66993">
      <w:pPr>
        <w:widowControl w:val="0"/>
        <w:spacing w:after="0" w:line="240" w:lineRule="auto"/>
        <w:ind w:firstLine="3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69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программы муниципального образования Тимашевский район </w:t>
      </w:r>
    </w:p>
    <w:p w:rsidR="00C66993" w:rsidRPr="00C66993" w:rsidRDefault="00C66993" w:rsidP="00C66993">
      <w:pPr>
        <w:widowControl w:val="0"/>
        <w:spacing w:after="0" w:line="240" w:lineRule="auto"/>
        <w:ind w:firstLine="3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69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«Информационное обеспечение населения Тимашевского района» </w:t>
      </w:r>
    </w:p>
    <w:p w:rsidR="00C66993" w:rsidRPr="00C66993" w:rsidRDefault="00C66993" w:rsidP="00C66993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551"/>
        <w:gridCol w:w="1134"/>
        <w:gridCol w:w="993"/>
        <w:gridCol w:w="992"/>
        <w:gridCol w:w="992"/>
        <w:gridCol w:w="992"/>
        <w:gridCol w:w="993"/>
        <w:gridCol w:w="992"/>
        <w:gridCol w:w="850"/>
        <w:gridCol w:w="1843"/>
        <w:gridCol w:w="1701"/>
      </w:tblGrid>
      <w:tr w:rsidR="00C66993" w:rsidRPr="00C66993" w:rsidTr="00237322">
        <w:trPr>
          <w:trHeight w:val="38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Источники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финансирования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Объем финансирования, тыс.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рублей</w:t>
            </w:r>
          </w:p>
        </w:tc>
        <w:tc>
          <w:tcPr>
            <w:tcW w:w="5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tabs>
                <w:tab w:val="left" w:pos="46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tabs>
                <w:tab w:val="left" w:pos="46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Непосредственный результат реализации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Муниципальный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 Заказчик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исполнитель</w:t>
            </w:r>
          </w:p>
        </w:tc>
      </w:tr>
      <w:tr w:rsidR="00C66993" w:rsidRPr="00C66993" w:rsidTr="00237322">
        <w:trPr>
          <w:trHeight w:val="824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93" w:rsidRPr="00C66993" w:rsidTr="00237322">
        <w:trPr>
          <w:trHeight w:val="4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</w:tbl>
    <w:p w:rsidR="00C66993" w:rsidRPr="00C66993" w:rsidRDefault="00C66993" w:rsidP="00C66993">
      <w:pPr>
        <w:widowControl w:val="0"/>
        <w:tabs>
          <w:tab w:val="left" w:pos="1545"/>
        </w:tabs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5"/>
        <w:gridCol w:w="2536"/>
        <w:gridCol w:w="1127"/>
        <w:gridCol w:w="7"/>
        <w:gridCol w:w="6"/>
        <w:gridCol w:w="1001"/>
        <w:gridCol w:w="992"/>
        <w:gridCol w:w="992"/>
        <w:gridCol w:w="981"/>
        <w:gridCol w:w="1016"/>
        <w:gridCol w:w="969"/>
        <w:gridCol w:w="6"/>
        <w:gridCol w:w="1002"/>
        <w:gridCol w:w="1850"/>
        <w:gridCol w:w="1559"/>
      </w:tblGrid>
      <w:tr w:rsidR="00C66993" w:rsidRPr="00C66993" w:rsidTr="00237322">
        <w:trPr>
          <w:trHeight w:val="371"/>
          <w:tblHeader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C66993" w:rsidRPr="00C66993" w:rsidTr="00237322">
        <w:trPr>
          <w:trHeight w:val="1038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Цель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0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Развитие, сопровождение и поддержка информационно-телекоммуникационной инфраструктуры органов местного самоуправления муниципального образования Тимашевский район.</w:t>
            </w:r>
          </w:p>
        </w:tc>
      </w:tr>
      <w:tr w:rsidR="00C66993" w:rsidRPr="00C66993" w:rsidTr="00237322">
        <w:trPr>
          <w:trHeight w:val="371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Задача</w:t>
            </w:r>
          </w:p>
        </w:tc>
        <w:tc>
          <w:tcPr>
            <w:tcW w:w="1150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Обеспечение информационной безопасности в муниципальном образовании Тимашевский район</w:t>
            </w:r>
          </w:p>
        </w:tc>
      </w:tr>
      <w:tr w:rsidR="00C66993" w:rsidRPr="00C66993" w:rsidTr="00237322">
        <w:trPr>
          <w:trHeight w:val="371"/>
        </w:trPr>
        <w:tc>
          <w:tcPr>
            <w:tcW w:w="148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Обеспечение информационной безопасности в муниципальном образовании Тимашевский район</w:t>
            </w:r>
          </w:p>
        </w:tc>
      </w:tr>
      <w:tr w:rsidR="00C66993" w:rsidRPr="00C66993" w:rsidTr="00237322">
        <w:trPr>
          <w:trHeight w:val="371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1.1.1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Общее финансирование мероприятий по обеспечению информационной безопасности в муниципальном образовании </w:t>
            </w: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Тимашевский район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всего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hAnsi="Times New Roman" w:cs="Times New Roman"/>
                <w:highlight w:val="yellow"/>
              </w:rPr>
              <w:t>34 153,1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5 307,8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5 693,6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7 623,4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5 176,1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5 176,1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5 176,1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93" w:rsidRPr="00C66993" w:rsidTr="00237322">
        <w:trPr>
          <w:trHeight w:val="555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1.1.1.1</w:t>
            </w:r>
          </w:p>
        </w:tc>
        <w:tc>
          <w:tcPr>
            <w:tcW w:w="2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неисключительных (пользовательских) прав на единое программное решение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Районный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бюджет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31 024,1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hAnsi="Times New Roman" w:cs="Times New Roman"/>
              </w:rPr>
              <w:t>5 176,1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5 143,</w:t>
            </w: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5 176,1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5 176,1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5 176,1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5 176,1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Количество автоматизированных рабочих мест органов местного самоуправления муниципального образования Тимашевский район и подведомственных учреждений, обеспеченных лицензионными программными продуктами, не менее 260 ежегодно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информационных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технологий </w:t>
            </w:r>
          </w:p>
        </w:tc>
      </w:tr>
      <w:tr w:rsidR="00C66993" w:rsidRPr="00C66993" w:rsidTr="00237322">
        <w:trPr>
          <w:trHeight w:val="555"/>
        </w:trPr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93" w:rsidRPr="00C66993" w:rsidTr="00237322">
        <w:trPr>
          <w:trHeight w:val="555"/>
        </w:trPr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93" w:rsidRPr="00C66993" w:rsidTr="00237322">
        <w:trPr>
          <w:trHeight w:val="555"/>
        </w:trPr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Внебюджетные фонды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93" w:rsidRPr="00C66993" w:rsidTr="00237322">
        <w:trPr>
          <w:trHeight w:val="2043"/>
        </w:trPr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31 024,1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hAnsi="Times New Roman" w:cs="Times New Roman"/>
              </w:rPr>
              <w:t>5 176,1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hAnsi="Times New Roman" w:cs="Times New Roman"/>
                <w:highlight w:val="yellow"/>
              </w:rPr>
              <w:t>5 143,</w:t>
            </w:r>
            <w:r w:rsidRPr="00C6699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5 176,1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5 176,1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5 176,1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5 176,1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93" w:rsidRPr="00C66993" w:rsidTr="00237322">
        <w:trPr>
          <w:trHeight w:val="31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bCs/>
                <w:lang w:eastAsia="ru-RU"/>
              </w:rPr>
              <w:t>1.1.1.2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мониторингов специализированного программного обеспечения на предмет истечения срока их действия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Без финансирования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мониторингов специализированного программного обеспечения на предмет истечения срока их действия; ежегодно,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Исполнитель: отдел информационных технологий</w:t>
            </w:r>
          </w:p>
        </w:tc>
      </w:tr>
      <w:tr w:rsidR="00C66993" w:rsidRPr="00C66993" w:rsidTr="00237322">
        <w:trPr>
          <w:trHeight w:val="1390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1.1.1.3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Проведение мониторингов состояния защиты персональных данных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Без финансирования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ind w:left="55"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количество мониторингов состояния защиты персональных данных в администрации муниципального образования Тимашевский район, ежегодно, 2 раза в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технологий </w:t>
            </w:r>
          </w:p>
        </w:tc>
      </w:tr>
      <w:tr w:rsidR="00C66993" w:rsidRPr="00C66993" w:rsidTr="00237322">
        <w:trPr>
          <w:trHeight w:val="441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1.1.1.4</w:t>
            </w:r>
          </w:p>
        </w:tc>
        <w:tc>
          <w:tcPr>
            <w:tcW w:w="2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работ по аттестации информационных систем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Районный бюджет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288,5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102,1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186,4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ind w:right="-125" w:firstLine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аттестованных рабочих мест в администрации муниципального образования Тимашевский район,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ind w:right="-125" w:firstLine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в 2021 году –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ind w:right="-125" w:firstLine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2 рабочих места,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 в 2022 году –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1 рабочее место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Тимашевский район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технологий;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отдел земельных и имущественных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отношений;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отдел архитектуры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и градостроительства;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общий отдел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93" w:rsidRPr="00C66993" w:rsidTr="00237322">
        <w:trPr>
          <w:trHeight w:val="555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93" w:rsidRPr="00C66993" w:rsidTr="00237322">
        <w:trPr>
          <w:trHeight w:val="510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Федеральный бюджет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93" w:rsidRPr="00C66993" w:rsidTr="00237322">
        <w:trPr>
          <w:trHeight w:val="615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Внебюджетные фонды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93" w:rsidRPr="00C66993" w:rsidTr="00237322">
        <w:trPr>
          <w:trHeight w:val="243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Всего: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288,5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102,1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186,4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93" w:rsidRPr="00C66993" w:rsidTr="00237322">
        <w:trPr>
          <w:trHeight w:val="312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1.1.1.5</w:t>
            </w:r>
          </w:p>
        </w:tc>
        <w:tc>
          <w:tcPr>
            <w:tcW w:w="2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Приобретение, установка и настройка криптографической защиты информации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ный бюджет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lastRenderedPageBreak/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29,6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23,4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Количество приобретенной криптографической защиты информации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(СКЗИ </w:t>
            </w:r>
            <w:proofErr w:type="spellStart"/>
            <w:r w:rsidRPr="00C66993">
              <w:rPr>
                <w:rFonts w:ascii="Times New Roman" w:eastAsia="Times New Roman" w:hAnsi="Times New Roman" w:cs="Times New Roman"/>
                <w:lang w:val="en-US" w:eastAsia="ru-RU"/>
              </w:rPr>
              <w:t>VipNet</w:t>
            </w:r>
            <w:proofErr w:type="spellEnd"/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66993">
              <w:rPr>
                <w:rFonts w:ascii="Times New Roman" w:eastAsia="Times New Roman" w:hAnsi="Times New Roman" w:cs="Times New Roman"/>
                <w:lang w:val="en-US" w:eastAsia="ru-RU"/>
              </w:rPr>
              <w:t>Client</w:t>
            </w: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),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в 2021 году –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2 шт.,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в 2022 году –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3 шт.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технологий;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отдел земельных и имущественных отношений;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отдел архитектуры и градостроительства;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общий отдел</w:t>
            </w:r>
          </w:p>
        </w:tc>
      </w:tr>
      <w:tr w:rsidR="00C66993" w:rsidRPr="00C66993" w:rsidTr="00237322">
        <w:trPr>
          <w:trHeight w:val="450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93" w:rsidRPr="00C66993" w:rsidTr="00237322">
        <w:trPr>
          <w:trHeight w:val="510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Федеральный бюджет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93" w:rsidRPr="00C66993" w:rsidTr="00237322">
        <w:trPr>
          <w:trHeight w:val="525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Внебюджетные фонды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93" w:rsidRPr="00C66993" w:rsidTr="00237322">
        <w:trPr>
          <w:trHeight w:val="348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Всего: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29,6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23,4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93" w:rsidRPr="00C66993" w:rsidTr="00237322">
        <w:trPr>
          <w:trHeight w:val="399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1.1.1.6</w:t>
            </w:r>
          </w:p>
        </w:tc>
        <w:tc>
          <w:tcPr>
            <w:tcW w:w="2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Приобретение антивирусного программного обеспечения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Районный бюджет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  <w:highlight w:val="yellow"/>
              </w:rPr>
              <w:t>340,2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  <w:highlight w:val="yellow"/>
              </w:rPr>
              <w:t>340,2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приобретенных антивирусного программного обеспечения в администрации муниципального образования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Тимашевский район,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в 2022 году –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150 шт.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технологий</w:t>
            </w:r>
          </w:p>
        </w:tc>
      </w:tr>
      <w:tr w:rsidR="00C66993" w:rsidRPr="00C66993" w:rsidTr="00237322">
        <w:trPr>
          <w:trHeight w:val="480"/>
        </w:trPr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93" w:rsidRPr="00C66993" w:rsidTr="00237322">
        <w:trPr>
          <w:trHeight w:val="540"/>
        </w:trPr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Федеральный бюджет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93" w:rsidRPr="00C66993" w:rsidTr="00237322">
        <w:trPr>
          <w:trHeight w:val="525"/>
        </w:trPr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Внебюджетные фонды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93" w:rsidRPr="00C66993" w:rsidTr="00237322">
        <w:trPr>
          <w:trHeight w:val="525"/>
        </w:trPr>
        <w:tc>
          <w:tcPr>
            <w:tcW w:w="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Всего: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  <w:highlight w:val="yellow"/>
              </w:rPr>
              <w:t>340,2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  <w:highlight w:val="yellow"/>
              </w:rPr>
              <w:t>340,2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93" w:rsidRPr="00C66993" w:rsidTr="00237322">
        <w:trPr>
          <w:trHeight w:val="525"/>
        </w:trPr>
        <w:tc>
          <w:tcPr>
            <w:tcW w:w="8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1.1.1.7</w:t>
            </w:r>
          </w:p>
        </w:tc>
        <w:tc>
          <w:tcPr>
            <w:tcW w:w="25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  <w:t>Анализ событий и выяв</w:t>
            </w:r>
            <w:r w:rsidRPr="00C66993"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  <w:lastRenderedPageBreak/>
              <w:t>ление инцидентов информационной безопасности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lastRenderedPageBreak/>
              <w:t>Район</w:t>
            </w: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lastRenderedPageBreak/>
              <w:t>ный бюджет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C66993">
              <w:rPr>
                <w:rFonts w:ascii="Times New Roman" w:eastAsia="Calibri" w:hAnsi="Times New Roman" w:cs="Times New Roman"/>
                <w:highlight w:val="yellow"/>
              </w:rPr>
              <w:lastRenderedPageBreak/>
              <w:t>2 447,3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C66993">
              <w:rPr>
                <w:rFonts w:ascii="Times New Roman" w:eastAsia="Calibri" w:hAnsi="Times New Roman" w:cs="Times New Roman"/>
                <w:highlight w:val="yellow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C66993">
              <w:rPr>
                <w:rFonts w:ascii="Times New Roman" w:eastAsia="Calibri" w:hAnsi="Times New Roman" w:cs="Times New Roman"/>
                <w:highlight w:val="yellow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C66993">
              <w:rPr>
                <w:rFonts w:ascii="Times New Roman" w:eastAsia="Calibri" w:hAnsi="Times New Roman" w:cs="Times New Roman"/>
                <w:highlight w:val="yellow"/>
              </w:rPr>
              <w:t>2 447,3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C66993">
              <w:rPr>
                <w:rFonts w:ascii="Times New Roman" w:eastAsia="Calibri" w:hAnsi="Times New Roman" w:cs="Times New Roman"/>
                <w:highlight w:val="yellow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C66993">
              <w:rPr>
                <w:rFonts w:ascii="Times New Roman" w:eastAsia="Calibri" w:hAnsi="Times New Roman" w:cs="Times New Roman"/>
                <w:highlight w:val="yellow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C66993">
              <w:rPr>
                <w:rFonts w:ascii="Times New Roman" w:eastAsia="Calibri" w:hAnsi="Times New Roman" w:cs="Times New Roman"/>
                <w:highlight w:val="yellow"/>
              </w:rPr>
              <w:t>0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highlight w:val="yellow"/>
                <w:shd w:val="clear" w:color="auto" w:fill="FFFFFF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Количество о</w:t>
            </w:r>
            <w:r w:rsidRPr="00C66993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казанных услуг по </w:t>
            </w:r>
            <w:r w:rsidRPr="00C66993"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  <w:lastRenderedPageBreak/>
              <w:t>анализу событий и выявлению инцидентов информационной безопасности</w:t>
            </w:r>
            <w:r w:rsidRPr="00C66993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 xml:space="preserve"> в администрации муниципального образования Тимашевский район,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66993">
              <w:rPr>
                <w:rFonts w:ascii="Times New Roman" w:hAnsi="Times New Roman" w:cs="Times New Roman"/>
                <w:highlight w:val="yellow"/>
                <w:shd w:val="clear" w:color="auto" w:fill="FFFFFF"/>
              </w:rPr>
              <w:t>в 2023 году</w:t>
            </w: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–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1 </w:t>
            </w:r>
            <w:proofErr w:type="spellStart"/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усл</w:t>
            </w:r>
            <w:proofErr w:type="spellEnd"/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. ед.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lastRenderedPageBreak/>
              <w:t xml:space="preserve">Муниципальный заказчик: </w:t>
            </w: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lastRenderedPageBreak/>
              <w:t xml:space="preserve">администрация муниципального образования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Тимашевский район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Исполнитель: отдел информационных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технологий</w:t>
            </w:r>
          </w:p>
        </w:tc>
      </w:tr>
      <w:tr w:rsidR="00C66993" w:rsidRPr="00C66993" w:rsidTr="00237322">
        <w:trPr>
          <w:trHeight w:val="525"/>
        </w:trPr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Краевой бюджет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C66993">
              <w:rPr>
                <w:rFonts w:ascii="Times New Roman" w:eastAsia="Calibri" w:hAnsi="Times New Roman" w:cs="Times New Roman"/>
                <w:highlight w:val="yellow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C66993">
              <w:rPr>
                <w:rFonts w:ascii="Times New Roman" w:eastAsia="Calibri" w:hAnsi="Times New Roman" w:cs="Times New Roman"/>
                <w:highlight w:val="yellow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C66993">
              <w:rPr>
                <w:rFonts w:ascii="Times New Roman" w:eastAsia="Calibri" w:hAnsi="Times New Roman" w:cs="Times New Roman"/>
                <w:highlight w:val="yellow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C66993">
              <w:rPr>
                <w:rFonts w:ascii="Times New Roman" w:eastAsia="Calibri" w:hAnsi="Times New Roman" w:cs="Times New Roman"/>
                <w:highlight w:val="yellow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C66993">
              <w:rPr>
                <w:rFonts w:ascii="Times New Roman" w:eastAsia="Calibri" w:hAnsi="Times New Roman" w:cs="Times New Roman"/>
                <w:highlight w:val="yellow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C66993">
              <w:rPr>
                <w:rFonts w:ascii="Times New Roman" w:eastAsia="Calibri" w:hAnsi="Times New Roman" w:cs="Times New Roman"/>
                <w:highlight w:val="yellow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C66993">
              <w:rPr>
                <w:rFonts w:ascii="Times New Roman" w:eastAsia="Calibri" w:hAnsi="Times New Roman" w:cs="Times New Roman"/>
                <w:highlight w:val="yellow"/>
              </w:rPr>
              <w:t>0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93" w:rsidRPr="00C66993" w:rsidTr="00237322">
        <w:trPr>
          <w:trHeight w:val="525"/>
        </w:trPr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 w:rsidRPr="00C66993">
              <w:rPr>
                <w:rFonts w:ascii="Times New Roman" w:eastAsia="Calibri" w:hAnsi="Times New Roman" w:cs="Times New Roman"/>
                <w:highlight w:val="yellow"/>
              </w:rPr>
              <w:t>Федеральный бюджет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C66993">
              <w:rPr>
                <w:rFonts w:ascii="Times New Roman" w:eastAsia="Calibri" w:hAnsi="Times New Roman" w:cs="Times New Roman"/>
                <w:highlight w:val="yellow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C66993">
              <w:rPr>
                <w:rFonts w:ascii="Times New Roman" w:eastAsia="Calibri" w:hAnsi="Times New Roman" w:cs="Times New Roman"/>
                <w:highlight w:val="yellow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C66993">
              <w:rPr>
                <w:rFonts w:ascii="Times New Roman" w:eastAsia="Calibri" w:hAnsi="Times New Roman" w:cs="Times New Roman"/>
                <w:highlight w:val="yellow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C66993">
              <w:rPr>
                <w:rFonts w:ascii="Times New Roman" w:eastAsia="Calibri" w:hAnsi="Times New Roman" w:cs="Times New Roman"/>
                <w:highlight w:val="yellow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C66993">
              <w:rPr>
                <w:rFonts w:ascii="Times New Roman" w:eastAsia="Calibri" w:hAnsi="Times New Roman" w:cs="Times New Roman"/>
                <w:highlight w:val="yellow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C66993">
              <w:rPr>
                <w:rFonts w:ascii="Times New Roman" w:eastAsia="Calibri" w:hAnsi="Times New Roman" w:cs="Times New Roman"/>
                <w:highlight w:val="yellow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C66993">
              <w:rPr>
                <w:rFonts w:ascii="Times New Roman" w:eastAsia="Calibri" w:hAnsi="Times New Roman" w:cs="Times New Roman"/>
                <w:highlight w:val="yellow"/>
              </w:rPr>
              <w:t>0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93" w:rsidRPr="00C66993" w:rsidTr="00237322">
        <w:trPr>
          <w:trHeight w:val="525"/>
        </w:trPr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 w:rsidRPr="00C66993">
              <w:rPr>
                <w:rFonts w:ascii="Times New Roman" w:eastAsia="Calibri" w:hAnsi="Times New Roman" w:cs="Times New Roman"/>
                <w:highlight w:val="yellow"/>
              </w:rPr>
              <w:t>Внебюджетные фонды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C66993">
              <w:rPr>
                <w:rFonts w:ascii="Times New Roman" w:eastAsia="Calibri" w:hAnsi="Times New Roman" w:cs="Times New Roman"/>
                <w:highlight w:val="yellow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C66993">
              <w:rPr>
                <w:rFonts w:ascii="Times New Roman" w:eastAsia="Calibri" w:hAnsi="Times New Roman" w:cs="Times New Roman"/>
                <w:highlight w:val="yellow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C66993">
              <w:rPr>
                <w:rFonts w:ascii="Times New Roman" w:eastAsia="Calibri" w:hAnsi="Times New Roman" w:cs="Times New Roman"/>
                <w:highlight w:val="yellow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C66993">
              <w:rPr>
                <w:rFonts w:ascii="Times New Roman" w:eastAsia="Calibri" w:hAnsi="Times New Roman" w:cs="Times New Roman"/>
                <w:highlight w:val="yellow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C66993">
              <w:rPr>
                <w:rFonts w:ascii="Times New Roman" w:eastAsia="Calibri" w:hAnsi="Times New Roman" w:cs="Times New Roman"/>
                <w:highlight w:val="yellow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C66993">
              <w:rPr>
                <w:rFonts w:ascii="Times New Roman" w:eastAsia="Calibri" w:hAnsi="Times New Roman" w:cs="Times New Roman"/>
                <w:highlight w:val="yellow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C66993">
              <w:rPr>
                <w:rFonts w:ascii="Times New Roman" w:eastAsia="Calibri" w:hAnsi="Times New Roman" w:cs="Times New Roman"/>
                <w:highlight w:val="yellow"/>
              </w:rPr>
              <w:t>0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93" w:rsidRPr="00C66993" w:rsidTr="00237322">
        <w:trPr>
          <w:trHeight w:val="525"/>
        </w:trPr>
        <w:tc>
          <w:tcPr>
            <w:tcW w:w="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Всего: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C66993">
              <w:rPr>
                <w:rFonts w:ascii="Times New Roman" w:eastAsia="Calibri" w:hAnsi="Times New Roman" w:cs="Times New Roman"/>
                <w:highlight w:val="yellow"/>
              </w:rPr>
              <w:t>2 447,3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C66993">
              <w:rPr>
                <w:rFonts w:ascii="Times New Roman" w:eastAsia="Calibri" w:hAnsi="Times New Roman" w:cs="Times New Roman"/>
                <w:highlight w:val="yellow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C66993">
              <w:rPr>
                <w:rFonts w:ascii="Times New Roman" w:eastAsia="Calibri" w:hAnsi="Times New Roman" w:cs="Times New Roman"/>
                <w:highlight w:val="yellow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C66993">
              <w:rPr>
                <w:rFonts w:ascii="Times New Roman" w:eastAsia="Calibri" w:hAnsi="Times New Roman" w:cs="Times New Roman"/>
                <w:highlight w:val="yellow"/>
              </w:rPr>
              <w:t>2 447,3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C66993">
              <w:rPr>
                <w:rFonts w:ascii="Times New Roman" w:eastAsia="Calibri" w:hAnsi="Times New Roman" w:cs="Times New Roman"/>
                <w:highlight w:val="yellow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C66993">
              <w:rPr>
                <w:rFonts w:ascii="Times New Roman" w:eastAsia="Calibri" w:hAnsi="Times New Roman" w:cs="Times New Roman"/>
                <w:highlight w:val="yellow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C66993">
              <w:rPr>
                <w:rFonts w:ascii="Times New Roman" w:eastAsia="Calibri" w:hAnsi="Times New Roman" w:cs="Times New Roman"/>
                <w:highlight w:val="yellow"/>
              </w:rPr>
              <w:t>0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93" w:rsidRPr="00C66993" w:rsidTr="00237322">
        <w:trPr>
          <w:trHeight w:val="213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bCs/>
                <w:lang w:eastAsia="ru-RU"/>
              </w:rPr>
              <w:t>Задачи</w:t>
            </w:r>
          </w:p>
        </w:tc>
        <w:tc>
          <w:tcPr>
            <w:tcW w:w="1150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Обеспечение в муниципальном образовании Тимашевский район функционирования информационно-коммуникационной инфраструктуры и информационных систем.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Повышение эффективности внедрения информационных технологий</w:t>
            </w:r>
          </w:p>
        </w:tc>
      </w:tr>
      <w:tr w:rsidR="00C66993" w:rsidRPr="00C66993" w:rsidTr="00237322">
        <w:trPr>
          <w:trHeight w:val="213"/>
        </w:trPr>
        <w:tc>
          <w:tcPr>
            <w:tcW w:w="14879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Обеспечение в муниципальном образовании Тимашевский район функционирования информационно коммуникационной инфраструктуры и информационных систем</w:t>
            </w:r>
          </w:p>
        </w:tc>
      </w:tr>
      <w:tr w:rsidR="00C66993" w:rsidRPr="00C66993" w:rsidTr="00237322">
        <w:trPr>
          <w:trHeight w:val="213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1.2.1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Общее финансирование мероприятий по обеспечению в муниципальном образовании Тимашевский район функционирования информационно коммуникационной инфраструктуры и информационных систем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6 110,6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1 960,0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Calibri" w:hAnsi="Times New Roman" w:cs="Times New Roman"/>
              </w:rPr>
              <w:t>498,7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2 069,7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791,1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791,1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93" w:rsidRPr="00C66993" w:rsidTr="00237322">
        <w:trPr>
          <w:trHeight w:val="312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1.2.1.1</w:t>
            </w:r>
          </w:p>
        </w:tc>
        <w:tc>
          <w:tcPr>
            <w:tcW w:w="2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Районный бюджет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454,9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454,9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приобретенной оргтехники,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в 2021 году –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18 шт., из них: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16 многофункциональных устройств, 2 шт. </w:t>
            </w: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цветных принтеров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Муниципальный заказчик: администрация муниципального образования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Исполнитель: отдел информационных технологий</w:t>
            </w:r>
          </w:p>
        </w:tc>
      </w:tr>
      <w:tr w:rsidR="00C66993" w:rsidRPr="00C66993" w:rsidTr="00237322">
        <w:trPr>
          <w:trHeight w:val="491"/>
        </w:trPr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93" w:rsidRPr="00C66993" w:rsidTr="00237322">
        <w:trPr>
          <w:trHeight w:val="491"/>
        </w:trPr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Федеральный бюджет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93" w:rsidRPr="00C66993" w:rsidTr="00237322">
        <w:trPr>
          <w:trHeight w:val="491"/>
        </w:trPr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Внебюджетные фонды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93" w:rsidRPr="00C66993" w:rsidTr="00237322">
        <w:trPr>
          <w:trHeight w:val="390"/>
        </w:trPr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Всего: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454,9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454,9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93" w:rsidRPr="00C66993" w:rsidTr="00237322">
        <w:trPr>
          <w:trHeight w:val="73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1.2.1.2</w:t>
            </w:r>
          </w:p>
        </w:tc>
        <w:tc>
          <w:tcPr>
            <w:tcW w:w="2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Приобретение компьютерной техники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Районный бюджет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  <w:highlight w:val="yellow"/>
              </w:rPr>
              <w:t>1 214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574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  <w:highlight w:val="yellow"/>
              </w:rPr>
              <w:t>640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приобретенной компьютерной техники,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в 2021 году –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28 шт., в том числе 14 системных блоков шт., 12 мониторов шт., 2 рабочих станций;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в 2023 году –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32 шт., в том числе мониторов 16 шт., системных блоков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16 шт.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Исполнитель: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отдел по взаимодействию с правоохранительными органами</w:t>
            </w:r>
          </w:p>
        </w:tc>
      </w:tr>
      <w:tr w:rsidR="00C66993" w:rsidRPr="00C66993" w:rsidTr="00237322">
        <w:trPr>
          <w:trHeight w:val="73"/>
        </w:trPr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93" w:rsidRPr="00C66993" w:rsidTr="00237322">
        <w:trPr>
          <w:trHeight w:val="73"/>
        </w:trPr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Федеральный бюджет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93" w:rsidRPr="00C66993" w:rsidTr="00237322">
        <w:trPr>
          <w:trHeight w:val="73"/>
        </w:trPr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Внебюджетные фонды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93" w:rsidRPr="00C66993" w:rsidTr="00237322">
        <w:trPr>
          <w:trHeight w:val="73"/>
        </w:trPr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Всего: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  <w:highlight w:val="yellow"/>
              </w:rPr>
              <w:t>1 214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hAnsi="Times New Roman" w:cs="Times New Roman"/>
              </w:rPr>
              <w:t>574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  <w:highlight w:val="yellow"/>
              </w:rPr>
              <w:t>640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93" w:rsidRPr="00C66993" w:rsidTr="00237322">
        <w:trPr>
          <w:trHeight w:val="73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1.2.1.3</w:t>
            </w:r>
          </w:p>
        </w:tc>
        <w:tc>
          <w:tcPr>
            <w:tcW w:w="2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Приобретение системы видеоконференцсвязи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Районный бюджет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415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415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приобретенного оборудования для видеоконференцсвязи (камера стационарная настольная),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в 2021 году –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1 шт.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Исполнитель: отдел информационных технологий</w:t>
            </w:r>
          </w:p>
        </w:tc>
      </w:tr>
      <w:tr w:rsidR="00C66993" w:rsidRPr="00C66993" w:rsidTr="00237322">
        <w:trPr>
          <w:trHeight w:val="73"/>
        </w:trPr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93" w:rsidRPr="00C66993" w:rsidTr="00237322">
        <w:trPr>
          <w:trHeight w:val="73"/>
        </w:trPr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Федеральный бюджет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93" w:rsidRPr="00C66993" w:rsidTr="00237322">
        <w:trPr>
          <w:trHeight w:val="73"/>
        </w:trPr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Внебюджетные фонды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93" w:rsidRPr="00C66993" w:rsidTr="00237322">
        <w:trPr>
          <w:trHeight w:val="73"/>
        </w:trPr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Всего: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415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415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93" w:rsidRPr="00C66993" w:rsidTr="00237322">
        <w:trPr>
          <w:trHeight w:val="474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1.2.1.4</w:t>
            </w:r>
          </w:p>
        </w:tc>
        <w:tc>
          <w:tcPr>
            <w:tcW w:w="2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Приобретение серверов и серверного оборудования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Районный бюджет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498,7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498,7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приобретённых в 2022 году серверов – 2 шт. и серверного оборудования –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2 шт., в том числе: серверного шкафа</w:t>
            </w:r>
          </w:p>
          <w:p w:rsidR="00C66993" w:rsidRPr="00C66993" w:rsidRDefault="00C66993" w:rsidP="00C66993">
            <w:pPr>
              <w:widowControl w:val="0"/>
              <w:tabs>
                <w:tab w:val="left" w:pos="361"/>
              </w:tabs>
              <w:spacing w:after="0" w:line="240" w:lineRule="auto"/>
              <w:ind w:left="45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1 шт., серверного блока бесперебойного питания 1 шт.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Исполнитель: отдел информационных технологий</w:t>
            </w:r>
          </w:p>
        </w:tc>
      </w:tr>
      <w:tr w:rsidR="00C66993" w:rsidRPr="00C66993" w:rsidTr="00237322">
        <w:trPr>
          <w:trHeight w:val="474"/>
        </w:trPr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93" w:rsidRPr="00C66993" w:rsidTr="00237322">
        <w:trPr>
          <w:trHeight w:val="474"/>
        </w:trPr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Федеральный бюджет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93" w:rsidRPr="00C66993" w:rsidTr="00237322">
        <w:trPr>
          <w:trHeight w:val="474"/>
        </w:trPr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Внебюджетные фонды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93" w:rsidRPr="00C66993" w:rsidTr="00237322">
        <w:trPr>
          <w:trHeight w:val="474"/>
        </w:trPr>
        <w:tc>
          <w:tcPr>
            <w:tcW w:w="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Всего: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498,7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498,7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93" w:rsidRPr="00C66993" w:rsidTr="00237322">
        <w:trPr>
          <w:trHeight w:val="596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1.2.1.5</w:t>
            </w:r>
          </w:p>
        </w:tc>
        <w:tc>
          <w:tcPr>
            <w:tcW w:w="2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hAnsi="Times New Roman" w:cs="Times New Roman"/>
                <w:shd w:val="clear" w:color="auto" w:fill="FFFFFF"/>
              </w:rPr>
              <w:t xml:space="preserve">Адаптация, модификация и </w:t>
            </w:r>
            <w:r w:rsidRPr="00C66993">
              <w:rPr>
                <w:rFonts w:ascii="Times New Roman" w:hAnsi="Times New Roman" w:cs="Times New Roman"/>
              </w:rPr>
              <w:t>сопровождение</w:t>
            </w:r>
            <w:r w:rsidRPr="00C66993">
              <w:rPr>
                <w:rFonts w:ascii="Times New Roman" w:hAnsi="Times New Roman" w:cs="Times New Roman"/>
                <w:shd w:val="clear" w:color="auto" w:fill="FFFFFF"/>
              </w:rPr>
              <w:t xml:space="preserve"> системы электронного документооборота в администрации муниципального образования Тимашевский район на базе единой межведомственной системы электронного документооборота Краснодарского края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Районный бюджет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  <w:highlight w:val="yellow"/>
              </w:rPr>
              <w:t>940,2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301,6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  <w:highlight w:val="yellow"/>
              </w:rPr>
              <w:t>638,6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Количество о</w:t>
            </w:r>
            <w:r w:rsidRPr="00C66993">
              <w:rPr>
                <w:rFonts w:ascii="Times New Roman" w:hAnsi="Times New Roman" w:cs="Times New Roman"/>
                <w:shd w:val="clear" w:color="auto" w:fill="FFFFFF"/>
              </w:rPr>
              <w:t>казанных услуг по адаптации и модификации системы электронного документооборота в администрации муниципального образования Тимашевский район на базе единой межведомственной системы электронного документооборота Краснодарского края</w:t>
            </w: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в 2021 году –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proofErr w:type="spellStart"/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усл</w:t>
            </w:r>
            <w:proofErr w:type="spellEnd"/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. ед.;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в 2023 году –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1 </w:t>
            </w:r>
            <w:proofErr w:type="spellStart"/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усл</w:t>
            </w:r>
            <w:proofErr w:type="spellEnd"/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. ед.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Исполнитель: отдел информационных технологий</w:t>
            </w:r>
          </w:p>
        </w:tc>
      </w:tr>
      <w:tr w:rsidR="00C66993" w:rsidRPr="00C66993" w:rsidTr="00237322">
        <w:trPr>
          <w:trHeight w:val="596"/>
        </w:trPr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93" w:rsidRPr="00C66993" w:rsidTr="00237322">
        <w:trPr>
          <w:trHeight w:val="596"/>
        </w:trPr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Федеральный бюджет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93" w:rsidRPr="00C66993" w:rsidTr="00237322">
        <w:trPr>
          <w:trHeight w:val="596"/>
        </w:trPr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Внебюджетные фонды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93" w:rsidRPr="00C66993" w:rsidTr="00237322">
        <w:trPr>
          <w:trHeight w:val="596"/>
        </w:trPr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Всего: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  <w:highlight w:val="yellow"/>
              </w:rPr>
              <w:t>940,2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301,6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  <w:highlight w:val="yellow"/>
              </w:rPr>
              <w:t>638,6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93" w:rsidRPr="00C66993" w:rsidTr="00237322">
        <w:trPr>
          <w:trHeight w:val="879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1.2.1.6</w:t>
            </w:r>
          </w:p>
        </w:tc>
        <w:tc>
          <w:tcPr>
            <w:tcW w:w="2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Приобретение программное обеспечение в сфере архитектуры и градостроительства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Районный бюджет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214,5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214,5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приобретенного программного обеспечения в сфере архитектуры и градостроительства,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в 2021 году –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5 шт.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Тимашевский район.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Исполнитель: отдел архитектуры и градостроительства</w:t>
            </w:r>
          </w:p>
        </w:tc>
      </w:tr>
      <w:tr w:rsidR="00C66993" w:rsidRPr="00C66993" w:rsidTr="00237322">
        <w:trPr>
          <w:trHeight w:val="610"/>
        </w:trPr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93" w:rsidRPr="00C66993" w:rsidTr="00237322">
        <w:trPr>
          <w:trHeight w:val="480"/>
        </w:trPr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Федеральный бюджет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93" w:rsidRPr="00C66993" w:rsidTr="00237322">
        <w:trPr>
          <w:trHeight w:val="482"/>
        </w:trPr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Внебюджетные фонды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93" w:rsidRPr="00C66993" w:rsidTr="00237322">
        <w:trPr>
          <w:trHeight w:val="404"/>
        </w:trPr>
        <w:tc>
          <w:tcPr>
            <w:tcW w:w="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Всего: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214,5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214,5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93" w:rsidRPr="00C66993" w:rsidTr="00237322">
        <w:trPr>
          <w:trHeight w:val="2759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1.2.1.7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Проведение мониторингов технического состояния компьютерной техники и оргтехники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Без финансирования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мониторингов технического состояния компьютерной техники и оргтехники в администрации муниципального образования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Тимашевский район, ежегодно, не менее 2 раз в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Тимашевский район.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технологий </w:t>
            </w:r>
          </w:p>
        </w:tc>
      </w:tr>
      <w:tr w:rsidR="00C66993" w:rsidRPr="00C66993" w:rsidTr="00237322">
        <w:trPr>
          <w:trHeight w:val="500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1.2.1.8</w:t>
            </w:r>
          </w:p>
        </w:tc>
        <w:tc>
          <w:tcPr>
            <w:tcW w:w="2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Обслуживание, настройка и продление программного обеспечения в администрации муниципального образования Тимашевский район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Краевой бюджет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2 373,3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791,1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791,1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791,1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Количество обслуживаемого программного обеспечения: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в 2023-2025 </w:t>
            </w:r>
            <w:proofErr w:type="spellStart"/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г.г</w:t>
            </w:r>
            <w:proofErr w:type="spellEnd"/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. -20 шт.,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</w:t>
            </w: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lastRenderedPageBreak/>
              <w:t xml:space="preserve">АРМ «Муниципал» – 1 шт., СЭД «Обращение граждан» – 1 шт., «Консультант Плюс» –      1 шт., </w:t>
            </w:r>
            <w:proofErr w:type="spellStart"/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ViPNet</w:t>
            </w:r>
            <w:proofErr w:type="spellEnd"/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</w:t>
            </w:r>
            <w:r w:rsidRPr="00C66993">
              <w:rPr>
                <w:rFonts w:ascii="Times New Roman" w:eastAsia="Times New Roman" w:hAnsi="Times New Roman" w:cs="Times New Roman"/>
                <w:highlight w:val="yellow"/>
                <w:lang w:val="en-US" w:eastAsia="ru-RU"/>
              </w:rPr>
              <w:t>Client</w:t>
            </w: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– 12 шт., АС «Единая система учета объектов и неналоговых доходов в Краснодарском крае» – 1 шт., KAISXMLCREATOR – 1 шт., «</w:t>
            </w:r>
            <w:proofErr w:type="spellStart"/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Технокад</w:t>
            </w:r>
            <w:proofErr w:type="spellEnd"/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» –          1 шт., «Контур. Экстерн» –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1 шт.</w:t>
            </w: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, веб-хостинга – 1 шт.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lastRenderedPageBreak/>
              <w:t xml:space="preserve">Муниципальный заказчик: администрация муниципального образования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Тимашевский район.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lastRenderedPageBreak/>
              <w:t>Исполнитель: отдел информационных технологий</w:t>
            </w:r>
          </w:p>
        </w:tc>
      </w:tr>
      <w:tr w:rsidR="00C66993" w:rsidRPr="00C66993" w:rsidTr="00237322">
        <w:trPr>
          <w:trHeight w:val="288"/>
        </w:trPr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 w:rsidRPr="00C66993">
              <w:rPr>
                <w:rFonts w:ascii="Times New Roman" w:eastAsia="Calibri" w:hAnsi="Times New Roman" w:cs="Times New Roman"/>
                <w:highlight w:val="yellow"/>
              </w:rPr>
              <w:t>Федеральный бюджет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93" w:rsidRPr="00C66993" w:rsidTr="00237322">
        <w:trPr>
          <w:trHeight w:val="338"/>
        </w:trPr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 w:rsidRPr="00C66993">
              <w:rPr>
                <w:rFonts w:ascii="Times New Roman" w:eastAsia="Calibri" w:hAnsi="Times New Roman" w:cs="Times New Roman"/>
                <w:highlight w:val="yellow"/>
              </w:rPr>
              <w:t>Внебюджетные фонды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93" w:rsidRPr="00C66993" w:rsidTr="00237322">
        <w:trPr>
          <w:trHeight w:val="614"/>
        </w:trPr>
        <w:tc>
          <w:tcPr>
            <w:tcW w:w="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Всего: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2 373,3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791,1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791,1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791,1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93" w:rsidRPr="00C66993" w:rsidTr="00237322">
        <w:trPr>
          <w:trHeight w:val="738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Задача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0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Обеспечение доступа граждан и организаций к муниципальным услугам на основе информационных и телекоммуникационных технологий</w:t>
            </w:r>
          </w:p>
        </w:tc>
      </w:tr>
      <w:tr w:rsidR="00C66993" w:rsidRPr="00C66993" w:rsidTr="00237322">
        <w:trPr>
          <w:trHeight w:val="668"/>
        </w:trPr>
        <w:tc>
          <w:tcPr>
            <w:tcW w:w="148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Повышение доступности муниципальных услуг, предоставляемых в электронном виде, без необходимости личного посещения администрации муниципального образования Тимашевский район</w:t>
            </w:r>
          </w:p>
        </w:tc>
      </w:tr>
      <w:tr w:rsidR="00C66993" w:rsidRPr="00C66993" w:rsidTr="00237322">
        <w:trPr>
          <w:trHeight w:val="1021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1.3.1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Общее финансирование мероприятия по повышению доступности муниципальных услуг, предоставляемых в электронном виде, без необходимости личного посещения администрации МО Тимашевский </w:t>
            </w: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район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всего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93" w:rsidRPr="00C66993" w:rsidTr="00237322">
        <w:trPr>
          <w:trHeight w:val="1021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1.3.1.1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Увеличение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приоритетных муниципальных услуг, предоставляемых в электронном виде, без необходимости личного посещения администрации муниципального образования Тимашевский район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Без финансирования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ind w:right="-1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</w:p>
          <w:p w:rsidR="00C66993" w:rsidRPr="00C66993" w:rsidRDefault="00C66993" w:rsidP="00C66993">
            <w:pPr>
              <w:widowControl w:val="0"/>
              <w:tabs>
                <w:tab w:val="left" w:pos="331"/>
              </w:tabs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муниципальных услуг, предоставляемых в электронном виде, без необходимости личного посещения администрации муниципального образования Тимашевский район:</w:t>
            </w:r>
          </w:p>
          <w:p w:rsidR="00C66993" w:rsidRPr="00C66993" w:rsidRDefault="00C66993" w:rsidP="00C66993">
            <w:pPr>
              <w:widowControl w:val="0"/>
              <w:numPr>
                <w:ilvl w:val="0"/>
                <w:numId w:val="30"/>
              </w:numPr>
              <w:tabs>
                <w:tab w:val="left" w:pos="331"/>
              </w:tabs>
              <w:spacing w:after="0" w:line="240" w:lineRule="auto"/>
              <w:ind w:left="0" w:right="-118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в 2021 году – не менее 60 единиц;</w:t>
            </w:r>
          </w:p>
          <w:p w:rsidR="00C66993" w:rsidRPr="00C66993" w:rsidRDefault="00C66993" w:rsidP="00C66993">
            <w:pPr>
              <w:widowControl w:val="0"/>
              <w:numPr>
                <w:ilvl w:val="0"/>
                <w:numId w:val="30"/>
              </w:numPr>
              <w:tabs>
                <w:tab w:val="left" w:pos="331"/>
              </w:tabs>
              <w:spacing w:after="0" w:line="240" w:lineRule="auto"/>
              <w:ind w:left="0" w:right="-118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в 2022 году – не менее 65 единиц; </w:t>
            </w:r>
          </w:p>
          <w:p w:rsidR="00C66993" w:rsidRPr="00C66993" w:rsidRDefault="00C66993" w:rsidP="00C66993">
            <w:pPr>
              <w:widowControl w:val="0"/>
              <w:numPr>
                <w:ilvl w:val="0"/>
                <w:numId w:val="30"/>
              </w:numPr>
              <w:tabs>
                <w:tab w:val="left" w:pos="331"/>
              </w:tabs>
              <w:spacing w:after="0" w:line="240" w:lineRule="auto"/>
              <w:ind w:left="0" w:right="-118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в 2023 году – не менее 70 единиц;</w:t>
            </w:r>
          </w:p>
          <w:p w:rsidR="00C66993" w:rsidRPr="00C66993" w:rsidRDefault="00C66993" w:rsidP="00C66993">
            <w:pPr>
              <w:widowControl w:val="0"/>
              <w:numPr>
                <w:ilvl w:val="0"/>
                <w:numId w:val="30"/>
              </w:numPr>
              <w:tabs>
                <w:tab w:val="left" w:pos="331"/>
              </w:tabs>
              <w:spacing w:after="0" w:line="240" w:lineRule="auto"/>
              <w:ind w:left="0" w:right="-118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в 2024 году – не менее 75 единиц;</w:t>
            </w:r>
          </w:p>
          <w:p w:rsidR="00C66993" w:rsidRPr="00C66993" w:rsidRDefault="00C66993" w:rsidP="00C66993">
            <w:pPr>
              <w:widowControl w:val="0"/>
              <w:numPr>
                <w:ilvl w:val="0"/>
                <w:numId w:val="30"/>
              </w:numPr>
              <w:tabs>
                <w:tab w:val="left" w:pos="241"/>
              </w:tabs>
              <w:spacing w:after="0" w:line="240" w:lineRule="auto"/>
              <w:ind w:left="0" w:right="-118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в 2025 году – не менее 80 единиц;</w:t>
            </w:r>
          </w:p>
          <w:p w:rsidR="00C66993" w:rsidRPr="00C66993" w:rsidRDefault="00C66993" w:rsidP="00C66993">
            <w:pPr>
              <w:widowControl w:val="0"/>
              <w:numPr>
                <w:ilvl w:val="0"/>
                <w:numId w:val="30"/>
              </w:numPr>
              <w:tabs>
                <w:tab w:val="left" w:pos="331"/>
              </w:tabs>
              <w:spacing w:after="0" w:line="240" w:lineRule="auto"/>
              <w:ind w:left="0" w:right="-118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в 2026 году – не менее 85 единиц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технологий </w:t>
            </w:r>
          </w:p>
        </w:tc>
      </w:tr>
      <w:tr w:rsidR="00C66993" w:rsidRPr="00C66993" w:rsidTr="00237322">
        <w:trPr>
          <w:trHeight w:val="1021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1.3.1.2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Повышение доступности муниципальных услуг, предоставляемых в электронном виде, без необходимости личного посещения администрации МО Тимашевский район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Без финансирования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услуг, переведённых в электронный вид от общего количества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муниципальных услуг, 100 % ежегодно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технологий </w:t>
            </w:r>
          </w:p>
        </w:tc>
      </w:tr>
      <w:tr w:rsidR="00C66993" w:rsidRPr="00C66993" w:rsidTr="00237322">
        <w:trPr>
          <w:trHeight w:val="1021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1.3.1.3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Предоставление полной и актуальной информации гражданам и юридическим лицам о предоставляемых муниципальных услугах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Без финансирования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ind w:left="30" w:right="-118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Количество мониторингов функционирования (актуальности) переведенных в электронную форму муниципальных услуг:</w:t>
            </w:r>
          </w:p>
          <w:p w:rsidR="00C66993" w:rsidRPr="00C66993" w:rsidRDefault="00C66993" w:rsidP="00C66993">
            <w:pPr>
              <w:widowControl w:val="0"/>
              <w:numPr>
                <w:ilvl w:val="0"/>
                <w:numId w:val="29"/>
              </w:numPr>
              <w:tabs>
                <w:tab w:val="left" w:pos="256"/>
              </w:tabs>
              <w:spacing w:after="0" w:line="240" w:lineRule="auto"/>
              <w:ind w:left="30" w:right="-118" w:firstLine="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в 2021 году –</w:t>
            </w:r>
          </w:p>
          <w:p w:rsidR="00C66993" w:rsidRPr="00C66993" w:rsidRDefault="00C66993" w:rsidP="00C66993">
            <w:pPr>
              <w:widowControl w:val="0"/>
              <w:tabs>
                <w:tab w:val="left" w:pos="256"/>
              </w:tabs>
              <w:spacing w:after="0" w:line="240" w:lineRule="auto"/>
              <w:ind w:left="30" w:right="-118"/>
              <w:jc w:val="both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 xml:space="preserve">135 раз; </w:t>
            </w:r>
          </w:p>
          <w:p w:rsidR="00C66993" w:rsidRPr="00C66993" w:rsidRDefault="00C66993" w:rsidP="00C66993">
            <w:pPr>
              <w:widowControl w:val="0"/>
              <w:numPr>
                <w:ilvl w:val="0"/>
                <w:numId w:val="29"/>
              </w:numPr>
              <w:tabs>
                <w:tab w:val="left" w:pos="256"/>
              </w:tabs>
              <w:spacing w:after="0" w:line="240" w:lineRule="auto"/>
              <w:ind w:left="30" w:right="-118" w:firstLine="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в 2022 году –</w:t>
            </w:r>
          </w:p>
          <w:p w:rsidR="00C66993" w:rsidRPr="00C66993" w:rsidRDefault="00C66993" w:rsidP="00C66993">
            <w:pPr>
              <w:widowControl w:val="0"/>
              <w:tabs>
                <w:tab w:val="left" w:pos="256"/>
              </w:tabs>
              <w:spacing w:after="0" w:line="240" w:lineRule="auto"/>
              <w:ind w:left="30" w:right="-11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150 раз;</w:t>
            </w:r>
          </w:p>
          <w:p w:rsidR="00C66993" w:rsidRPr="00C66993" w:rsidRDefault="00C66993" w:rsidP="00C66993">
            <w:pPr>
              <w:widowControl w:val="0"/>
              <w:numPr>
                <w:ilvl w:val="0"/>
                <w:numId w:val="29"/>
              </w:numPr>
              <w:tabs>
                <w:tab w:val="left" w:pos="256"/>
              </w:tabs>
              <w:spacing w:after="0" w:line="240" w:lineRule="auto"/>
              <w:ind w:left="30" w:right="-118" w:firstLine="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 xml:space="preserve"> в 2023 году – </w:t>
            </w:r>
          </w:p>
          <w:p w:rsidR="00C66993" w:rsidRPr="00C66993" w:rsidRDefault="00C66993" w:rsidP="00C66993">
            <w:pPr>
              <w:widowControl w:val="0"/>
              <w:tabs>
                <w:tab w:val="left" w:pos="256"/>
              </w:tabs>
              <w:spacing w:after="0" w:line="240" w:lineRule="auto"/>
              <w:ind w:left="30" w:right="-11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160 раз;</w:t>
            </w:r>
          </w:p>
          <w:p w:rsidR="00C66993" w:rsidRPr="00C66993" w:rsidRDefault="00C66993" w:rsidP="00C66993">
            <w:pPr>
              <w:widowControl w:val="0"/>
              <w:numPr>
                <w:ilvl w:val="0"/>
                <w:numId w:val="29"/>
              </w:numPr>
              <w:tabs>
                <w:tab w:val="left" w:pos="256"/>
              </w:tabs>
              <w:spacing w:after="0" w:line="240" w:lineRule="auto"/>
              <w:ind w:left="30" w:right="-118" w:firstLine="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 xml:space="preserve"> в 2024 году –</w:t>
            </w:r>
          </w:p>
          <w:p w:rsidR="00C66993" w:rsidRPr="00C66993" w:rsidRDefault="00C66993" w:rsidP="00C66993">
            <w:pPr>
              <w:widowControl w:val="0"/>
              <w:tabs>
                <w:tab w:val="left" w:pos="256"/>
              </w:tabs>
              <w:spacing w:after="0" w:line="240" w:lineRule="auto"/>
              <w:ind w:left="30" w:right="-11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 xml:space="preserve"> 165 раз;</w:t>
            </w:r>
          </w:p>
          <w:p w:rsidR="00C66993" w:rsidRPr="00C66993" w:rsidRDefault="00C66993" w:rsidP="00C66993">
            <w:pPr>
              <w:widowControl w:val="0"/>
              <w:numPr>
                <w:ilvl w:val="0"/>
                <w:numId w:val="29"/>
              </w:numPr>
              <w:tabs>
                <w:tab w:val="left" w:pos="256"/>
              </w:tabs>
              <w:spacing w:after="0" w:line="240" w:lineRule="auto"/>
              <w:ind w:left="30" w:right="-118" w:firstLine="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 xml:space="preserve"> в 2025 году –</w:t>
            </w:r>
          </w:p>
          <w:p w:rsidR="00C66993" w:rsidRPr="00C66993" w:rsidRDefault="00C66993" w:rsidP="00C66993">
            <w:pPr>
              <w:widowControl w:val="0"/>
              <w:tabs>
                <w:tab w:val="left" w:pos="256"/>
              </w:tabs>
              <w:spacing w:after="0" w:line="240" w:lineRule="auto"/>
              <w:ind w:left="30" w:right="-11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 xml:space="preserve">170 раз; </w:t>
            </w:r>
          </w:p>
          <w:p w:rsidR="00C66993" w:rsidRPr="00C66993" w:rsidRDefault="00C66993" w:rsidP="00C66993">
            <w:pPr>
              <w:widowControl w:val="0"/>
              <w:numPr>
                <w:ilvl w:val="0"/>
                <w:numId w:val="29"/>
              </w:numPr>
              <w:tabs>
                <w:tab w:val="left" w:pos="256"/>
              </w:tabs>
              <w:spacing w:after="0" w:line="240" w:lineRule="auto"/>
              <w:ind w:left="30" w:right="-118" w:firstLine="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 xml:space="preserve"> в 2026 году – </w:t>
            </w:r>
          </w:p>
          <w:p w:rsidR="00C66993" w:rsidRPr="00C66993" w:rsidRDefault="00C66993" w:rsidP="00C66993">
            <w:pPr>
              <w:widowControl w:val="0"/>
              <w:tabs>
                <w:tab w:val="left" w:pos="256"/>
              </w:tabs>
              <w:spacing w:after="0" w:line="240" w:lineRule="auto"/>
              <w:ind w:left="30" w:right="-11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175 раз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Муниципальный заказчик: администрация муниципального образования Тимашевский район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технологий </w:t>
            </w:r>
          </w:p>
        </w:tc>
      </w:tr>
      <w:tr w:rsidR="00C66993" w:rsidRPr="00C66993" w:rsidTr="00237322">
        <w:trPr>
          <w:trHeight w:val="1021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Цель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0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Реализация прав граждан на своевременное получение полной и достоверной информации о деятельности органов местного самоуправления муниципального образования Тимашевский район.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Сохранение и расширение информационного пространства муниципального образования Тимашевский район на территории Краснодарского края и Российской Федерации</w:t>
            </w:r>
          </w:p>
        </w:tc>
      </w:tr>
      <w:tr w:rsidR="00C66993" w:rsidRPr="00C66993" w:rsidTr="00237322">
        <w:trPr>
          <w:trHeight w:val="1965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2.1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Задачи</w:t>
            </w:r>
          </w:p>
        </w:tc>
        <w:tc>
          <w:tcPr>
            <w:tcW w:w="1150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Обеспечение требований законодательства Российской Федерации по своевременному размещению на официальном сайте муниципального образования Тимашевский район в сети «Интернет» официальных документов, издаваемых органами местного самоуправления муниципального образования Тимашевский район и иной официальной информации.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оперативного и эффективного информационного взаимодействия органов местного самоуправления муниципального образования Тимашевский район с населением, коммерческими и некоммерческими организациями, изучение общественного мнения о деятельности органов местного самоуправления на основе информационно-телекоммуникационной инфраструктуры</w:t>
            </w:r>
          </w:p>
        </w:tc>
      </w:tr>
      <w:tr w:rsidR="00C66993" w:rsidRPr="00C66993" w:rsidTr="00237322">
        <w:trPr>
          <w:trHeight w:val="312"/>
        </w:trPr>
        <w:tc>
          <w:tcPr>
            <w:tcW w:w="148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Обеспечение информационной открытости органов местного самоуправления и реализации права граждан на получение с учетом актуальных потребностей полной и объективной информации экономической и социальной направленности</w:t>
            </w:r>
          </w:p>
        </w:tc>
      </w:tr>
      <w:tr w:rsidR="00C66993" w:rsidRPr="00C66993" w:rsidTr="00237322">
        <w:trPr>
          <w:trHeight w:val="312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2.1.1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Общее финансирование мероприятия по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обеспечению информационной открытости органов местного самоуправления и реализации права граждан на получение с учетом актуальных потребностей полной и объективной информации экономической и социальной направленности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hAnsi="Times New Roman" w:cs="Times New Roman"/>
                <w:highlight w:val="yellow"/>
              </w:rPr>
              <w:t>15 </w:t>
            </w:r>
            <w:r w:rsidRPr="00C66993">
              <w:rPr>
                <w:rFonts w:ascii="Times New Roman" w:hAnsi="Times New Roman" w:cs="Times New Roman"/>
                <w:highlight w:val="yellow"/>
                <w:lang w:val="en-US"/>
              </w:rPr>
              <w:t>277</w:t>
            </w:r>
            <w:r w:rsidRPr="00C66993">
              <w:rPr>
                <w:rFonts w:ascii="Times New Roman" w:hAnsi="Times New Roman" w:cs="Times New Roman"/>
                <w:highlight w:val="yellow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hAnsi="Times New Roman" w:cs="Times New Roman"/>
              </w:rPr>
              <w:t>3147,0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hAnsi="Times New Roman" w:cs="Times New Roman"/>
                <w:highlight w:val="yellow"/>
              </w:rPr>
              <w:t>3 </w:t>
            </w:r>
            <w:r w:rsidRPr="00C66993">
              <w:rPr>
                <w:rFonts w:ascii="Times New Roman" w:hAnsi="Times New Roman" w:cs="Times New Roman"/>
                <w:highlight w:val="yellow"/>
                <w:lang w:val="en-US"/>
              </w:rPr>
              <w:t>130</w:t>
            </w:r>
            <w:r w:rsidRPr="00C66993">
              <w:rPr>
                <w:rFonts w:ascii="Times New Roman" w:hAnsi="Times New Roman" w:cs="Times New Roman"/>
                <w:highlight w:val="yellow"/>
              </w:rPr>
              <w:t>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hAnsi="Times New Roman" w:cs="Times New Roman"/>
                <w:highlight w:val="yellow"/>
              </w:rPr>
              <w:t>3 000,0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93" w:rsidRPr="00C66993" w:rsidTr="00237322">
        <w:trPr>
          <w:trHeight w:val="312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2.1.1.1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Размещение официальных документов, издаваемых органами местного самоуправления муниципального образования Тимашевский район на официальном сайте: </w:t>
            </w:r>
            <w:r w:rsidRPr="00C66993">
              <w:rPr>
                <w:rFonts w:ascii="Times New Roman" w:eastAsia="Calibri" w:hAnsi="Times New Roman" w:cs="Times New Roman"/>
              </w:rPr>
              <w:t>https://тимрегион.рф/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Без финансирования</w:t>
            </w:r>
          </w:p>
        </w:tc>
        <w:tc>
          <w:tcPr>
            <w:tcW w:w="10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69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Количество муниципальных правовых актов и иных официальных документов органов местного самоуправления муниципального образования Тимашевский район, разме</w:t>
            </w: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щенных на официальном сайте: https://тимрегион.рф/, в не менее 1300 шт. ежегодно.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Муниципальный заказчик: администрация муниципального образования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информационных 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технологий</w:t>
            </w:r>
          </w:p>
        </w:tc>
      </w:tr>
      <w:tr w:rsidR="00C66993" w:rsidRPr="00C66993" w:rsidTr="00237322">
        <w:trPr>
          <w:trHeight w:val="1261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2.1.1.2</w:t>
            </w:r>
          </w:p>
        </w:tc>
        <w:tc>
          <w:tcPr>
            <w:tcW w:w="2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Изготовление и размещение информационных материалов в печатных изданиях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Calibri" w:hAnsi="Times New Roman" w:cs="Times New Roman"/>
              </w:rPr>
              <w:t>изготовление буклетов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 xml:space="preserve">Районный бюджет  </w:t>
            </w: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13 480,0</w:t>
            </w: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2 600,0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2 880,0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2 750,0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1 750,0</w:t>
            </w: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1 750,0</w:t>
            </w: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1 750,0</w:t>
            </w: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Количество информационных материалов в печатных изданиях:</w:t>
            </w:r>
          </w:p>
          <w:p w:rsidR="00C66993" w:rsidRPr="00C66993" w:rsidRDefault="00C66993" w:rsidP="00C66993">
            <w:pPr>
              <w:widowControl w:val="0"/>
              <w:numPr>
                <w:ilvl w:val="0"/>
                <w:numId w:val="31"/>
              </w:numPr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left="30" w:firstLine="0"/>
              <w:contextualSpacing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 xml:space="preserve">в 2021 году- </w:t>
            </w:r>
          </w:p>
          <w:p w:rsidR="00C66993" w:rsidRPr="00C66993" w:rsidRDefault="00C66993" w:rsidP="00C66993">
            <w:pPr>
              <w:widowControl w:val="0"/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left="30"/>
              <w:contextualSpacing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не менее        80,0 тыс. кв. см;</w:t>
            </w:r>
          </w:p>
          <w:p w:rsidR="00C66993" w:rsidRPr="00C66993" w:rsidRDefault="00C66993" w:rsidP="00C66993">
            <w:pPr>
              <w:widowControl w:val="0"/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left="30"/>
              <w:contextualSpacing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  <w:highlight w:val="yellow"/>
              </w:rPr>
              <w:t xml:space="preserve">в 2022 году </w:t>
            </w:r>
            <w:r w:rsidRPr="00C66993">
              <w:rPr>
                <w:rFonts w:ascii="Times New Roman" w:eastAsia="Calibri" w:hAnsi="Times New Roman" w:cs="Times New Roman"/>
              </w:rPr>
              <w:t>–</w:t>
            </w:r>
            <w:r w:rsidRPr="00C66993">
              <w:t xml:space="preserve"> </w:t>
            </w:r>
            <w:r w:rsidRPr="00C66993">
              <w:rPr>
                <w:rFonts w:ascii="Times New Roman" w:eastAsia="Calibri" w:hAnsi="Times New Roman" w:cs="Times New Roman"/>
              </w:rPr>
              <w:t>не менее                  70,0 тыс. кв. см.;</w:t>
            </w:r>
          </w:p>
          <w:p w:rsidR="00C66993" w:rsidRPr="00C66993" w:rsidRDefault="00C66993" w:rsidP="00C66993">
            <w:pPr>
              <w:widowControl w:val="0"/>
              <w:numPr>
                <w:ilvl w:val="0"/>
                <w:numId w:val="31"/>
              </w:numPr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left="30" w:firstLine="0"/>
              <w:contextualSpacing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  <w:highlight w:val="yellow"/>
              </w:rPr>
              <w:t xml:space="preserve">в 2023 году - </w:t>
            </w:r>
          </w:p>
          <w:p w:rsidR="00C66993" w:rsidRPr="00C66993" w:rsidRDefault="00C66993" w:rsidP="00C66993">
            <w:pPr>
              <w:widowControl w:val="0"/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  <w:highlight w:val="yellow"/>
              </w:rPr>
              <w:t>не менее         68,0 тыс. кв. см.</w:t>
            </w:r>
            <w:r w:rsidRPr="00C66993">
              <w:rPr>
                <w:rFonts w:ascii="Times New Roman" w:eastAsia="Calibri" w:hAnsi="Times New Roman" w:cs="Times New Roman"/>
              </w:rPr>
              <w:t>;</w:t>
            </w:r>
          </w:p>
          <w:p w:rsidR="00C66993" w:rsidRPr="00C66993" w:rsidRDefault="00C66993" w:rsidP="00C66993">
            <w:pPr>
              <w:widowControl w:val="0"/>
              <w:numPr>
                <w:ilvl w:val="0"/>
                <w:numId w:val="31"/>
              </w:numPr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firstLine="45"/>
              <w:contextualSpacing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 xml:space="preserve">2024 -2026 </w:t>
            </w:r>
            <w:proofErr w:type="spellStart"/>
            <w:r w:rsidRPr="00C66993">
              <w:rPr>
                <w:rFonts w:ascii="Times New Roman" w:eastAsia="Calibri" w:hAnsi="Times New Roman" w:cs="Times New Roman"/>
              </w:rPr>
              <w:t>г.г</w:t>
            </w:r>
            <w:proofErr w:type="spellEnd"/>
            <w:r w:rsidRPr="00C66993">
              <w:rPr>
                <w:rFonts w:ascii="Times New Roman" w:eastAsia="Calibri" w:hAnsi="Times New Roman" w:cs="Times New Roman"/>
              </w:rPr>
              <w:t>. – не менее 58,0 тыс. кв. см</w:t>
            </w: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Количество изготовленных буклетов, не менее 280 штук ежегодно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Муниципальный</w:t>
            </w: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 xml:space="preserve">заказчик: </w:t>
            </w: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 xml:space="preserve">администрация муниципального образования </w:t>
            </w: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 xml:space="preserve">Тимашевский район. </w:t>
            </w: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Исполнитель: отдел по работе со СМИ</w:t>
            </w:r>
          </w:p>
        </w:tc>
      </w:tr>
      <w:tr w:rsidR="00C66993" w:rsidRPr="00C66993" w:rsidTr="00237322">
        <w:trPr>
          <w:trHeight w:val="416"/>
        </w:trPr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 xml:space="preserve">Краевой бюджет        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C66993" w:rsidRPr="00C66993" w:rsidTr="00237322">
        <w:trPr>
          <w:trHeight w:val="416"/>
        </w:trPr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 xml:space="preserve">Федеральный </w:t>
            </w: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 xml:space="preserve">бюджет        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C66993" w:rsidRPr="00C66993" w:rsidTr="00237322">
        <w:trPr>
          <w:trHeight w:val="416"/>
        </w:trPr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 xml:space="preserve">Внебюджетные </w:t>
            </w: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 xml:space="preserve">источники  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C66993" w:rsidRPr="00C66993" w:rsidTr="00237322">
        <w:trPr>
          <w:trHeight w:val="495"/>
        </w:trPr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  <w:highlight w:val="yellow"/>
              </w:rPr>
              <w:t>13 780,</w:t>
            </w: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2 650,0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  <w:highlight w:val="yellow"/>
              </w:rPr>
              <w:t>2 930,0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2 800,0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1 800,0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1 800,0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1 800,0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C66993" w:rsidRPr="00C66993" w:rsidTr="00237322">
        <w:trPr>
          <w:trHeight w:val="596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2.1.1.3</w:t>
            </w:r>
          </w:p>
        </w:tc>
        <w:tc>
          <w:tcPr>
            <w:tcW w:w="2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Изготовление и размещение информационных сюжетов на телевидении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радио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 xml:space="preserve">Районный бюджет  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Количество информационных сюжетов на телевидении, 0 минут.</w:t>
            </w: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 xml:space="preserve">Количество информационных сюжетов на радио: в 2021 – </w:t>
            </w: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 xml:space="preserve">2026 </w:t>
            </w:r>
            <w:proofErr w:type="spellStart"/>
            <w:r w:rsidRPr="00C66993">
              <w:rPr>
                <w:rFonts w:ascii="Times New Roman" w:eastAsia="Calibri" w:hAnsi="Times New Roman" w:cs="Times New Roman"/>
              </w:rPr>
              <w:t>г.г</w:t>
            </w:r>
            <w:proofErr w:type="spellEnd"/>
            <w:r w:rsidRPr="00C66993">
              <w:rPr>
                <w:rFonts w:ascii="Times New Roman" w:eastAsia="Calibri" w:hAnsi="Times New Roman" w:cs="Times New Roman"/>
              </w:rPr>
              <w:t>. – 0 секунд</w:t>
            </w: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 xml:space="preserve">Муниципальный заказчик: администрация муниципального образования </w:t>
            </w: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Тимашевский район.</w:t>
            </w: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Исполнитель: отдел по работе со СМИ</w:t>
            </w:r>
          </w:p>
        </w:tc>
      </w:tr>
      <w:tr w:rsidR="00C66993" w:rsidRPr="00C66993" w:rsidTr="00237322">
        <w:trPr>
          <w:trHeight w:val="596"/>
        </w:trPr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 xml:space="preserve">Краевой бюджет        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C66993" w:rsidRPr="00C66993" w:rsidTr="00237322">
        <w:trPr>
          <w:trHeight w:val="596"/>
        </w:trPr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 xml:space="preserve">Федеральный бюджет        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C66993" w:rsidRPr="00C66993" w:rsidTr="00237322">
        <w:trPr>
          <w:trHeight w:val="596"/>
        </w:trPr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 xml:space="preserve">Внебюджетные источники  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C66993" w:rsidRPr="00C66993" w:rsidTr="00237322">
        <w:trPr>
          <w:trHeight w:val="365"/>
        </w:trPr>
        <w:tc>
          <w:tcPr>
            <w:tcW w:w="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0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C66993" w:rsidRPr="00C66993" w:rsidTr="00237322">
        <w:trPr>
          <w:trHeight w:val="414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2.1.1.4</w:t>
            </w:r>
          </w:p>
        </w:tc>
        <w:tc>
          <w:tcPr>
            <w:tcW w:w="2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 xml:space="preserve">Изготовление и размещение информаций в сети Интернет, в том числе на официальном сайте муниципального образования Тимашевский район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 xml:space="preserve">Районный бюджет  </w:t>
            </w:r>
          </w:p>
        </w:tc>
        <w:tc>
          <w:tcPr>
            <w:tcW w:w="100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1 200,0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00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 xml:space="preserve">Количество информаций, размещенных в сети «Интернет»: не менее </w:t>
            </w: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900 шт. ежегодно</w:t>
            </w: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 xml:space="preserve">Количество информаций, размещенных на официальном </w:t>
            </w:r>
            <w:r w:rsidRPr="00C66993">
              <w:rPr>
                <w:rFonts w:ascii="Times New Roman" w:eastAsia="Calibri" w:hAnsi="Times New Roman" w:cs="Times New Roman"/>
              </w:rPr>
              <w:lastRenderedPageBreak/>
              <w:t>сайте https://тимрегион.рф/: не менее 1350 шт. ежегодно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lastRenderedPageBreak/>
              <w:t xml:space="preserve">Муниципальный заказчик: администрация муниципального образования </w:t>
            </w: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Тимашевский район.</w:t>
            </w: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Исполнитель: отдел по работе со СМИ</w:t>
            </w:r>
          </w:p>
        </w:tc>
      </w:tr>
      <w:tr w:rsidR="00C66993" w:rsidRPr="00C66993" w:rsidTr="00237322">
        <w:trPr>
          <w:trHeight w:val="414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 xml:space="preserve">Краевой бюджет        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C66993" w:rsidRPr="00C66993" w:rsidTr="00237322">
        <w:trPr>
          <w:trHeight w:val="414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Федеральный бюджет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C66993" w:rsidRPr="00C66993" w:rsidTr="00237322">
        <w:trPr>
          <w:trHeight w:val="414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Внебюджетные фонды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C66993" w:rsidRPr="00C66993" w:rsidTr="00237322">
        <w:trPr>
          <w:trHeight w:val="414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Всего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Без финансирования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1 200,0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200,0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200,0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200,0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200,0</w:t>
            </w: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200,0</w:t>
            </w: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200,0</w:t>
            </w: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C66993" w:rsidRPr="00C66993" w:rsidTr="00237322">
        <w:trPr>
          <w:trHeight w:val="123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2.1.1.5</w:t>
            </w:r>
          </w:p>
        </w:tc>
        <w:tc>
          <w:tcPr>
            <w:tcW w:w="2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 xml:space="preserve">Организация и проведение «прямых линий», пресс-конференций с участием органов местного самоуправления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 xml:space="preserve">Районный бюджет  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297,0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297,0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Количество организованных и проведенных «прямых линий», пресс-конференций с участием органов местного самоуправления: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25 штук ежегодно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Исполнитель: отдел по работе со СМИ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66993" w:rsidRPr="00C66993" w:rsidTr="00237322">
        <w:trPr>
          <w:trHeight w:val="123"/>
        </w:trPr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 xml:space="preserve">Краевой бюджет        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66993" w:rsidRPr="00C66993" w:rsidTr="00237322">
        <w:trPr>
          <w:trHeight w:val="123"/>
        </w:trPr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 xml:space="preserve">Федеральный бюджет        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66993" w:rsidRPr="00C66993" w:rsidTr="00237322">
        <w:trPr>
          <w:trHeight w:val="123"/>
        </w:trPr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 xml:space="preserve">Внебюджетные источники  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66993" w:rsidRPr="00C66993" w:rsidTr="00237322">
        <w:trPr>
          <w:trHeight w:val="123"/>
        </w:trPr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297,0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297,0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66993" w:rsidRPr="00C66993" w:rsidTr="00237322">
        <w:trPr>
          <w:trHeight w:val="70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Программе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Районный</w:t>
            </w:r>
          </w:p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 xml:space="preserve"> бюджет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55 </w:t>
            </w:r>
            <w:r w:rsidRPr="00C66993">
              <w:rPr>
                <w:rFonts w:ascii="Times New Roman" w:eastAsia="Times New Roman" w:hAnsi="Times New Roman" w:cs="Times New Roman"/>
                <w:highlight w:val="yellow"/>
                <w:lang w:val="en-US" w:eastAsia="ru-RU"/>
              </w:rPr>
              <w:t>540</w:t>
            </w: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10 414,8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9 </w:t>
            </w:r>
            <w:r w:rsidRPr="00C66993">
              <w:rPr>
                <w:rFonts w:ascii="Times New Roman" w:eastAsia="Times New Roman" w:hAnsi="Times New Roman" w:cs="Times New Roman"/>
                <w:highlight w:val="yellow"/>
                <w:lang w:val="en-US" w:eastAsia="ru-RU"/>
              </w:rPr>
              <w:t>322</w:t>
            </w: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,3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12 693,1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7 967,2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7 967,2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7 176,1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93" w:rsidRPr="00C66993" w:rsidTr="00237322">
        <w:trPr>
          <w:trHeight w:val="70"/>
        </w:trPr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93" w:rsidRPr="00C66993" w:rsidTr="00237322">
        <w:trPr>
          <w:trHeight w:val="70"/>
        </w:trPr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Федеральный бюджет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93" w:rsidRPr="00C66993" w:rsidTr="00237322">
        <w:trPr>
          <w:trHeight w:val="70"/>
        </w:trPr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Внебюджетные фонды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6993" w:rsidRPr="00C66993" w:rsidTr="00237322">
        <w:trPr>
          <w:trHeight w:val="70"/>
        </w:trPr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93" w:rsidRPr="00C66993" w:rsidRDefault="00C66993" w:rsidP="00C669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93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699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93" w:rsidRPr="00C66993" w:rsidRDefault="00C66993" w:rsidP="00C66993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66993" w:rsidRPr="00C66993" w:rsidRDefault="00C66993" w:rsidP="00C66993">
      <w:pPr>
        <w:widowControl w:val="0"/>
        <w:tabs>
          <w:tab w:val="left" w:pos="79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C66993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66993" w:rsidRPr="00C66993" w:rsidRDefault="00C66993" w:rsidP="00C66993">
      <w:pPr>
        <w:widowControl w:val="0"/>
        <w:tabs>
          <w:tab w:val="left" w:pos="7920"/>
        </w:tabs>
        <w:spacing w:after="0" w:line="240" w:lineRule="auto"/>
        <w:ind w:right="-31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6699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».</w:t>
      </w:r>
    </w:p>
    <w:p w:rsidR="00C66993" w:rsidRPr="00C66993" w:rsidRDefault="00C66993" w:rsidP="00C6699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6993" w:rsidRPr="00C66993" w:rsidRDefault="00C66993" w:rsidP="00C6699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6993" w:rsidRPr="00C66993" w:rsidRDefault="00C66993" w:rsidP="00C6699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69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Заместитель главы</w:t>
      </w:r>
    </w:p>
    <w:p w:rsidR="00C66993" w:rsidRPr="00C66993" w:rsidRDefault="00C66993" w:rsidP="00C66993">
      <w:pPr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99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C66993" w:rsidRPr="00C66993" w:rsidRDefault="00C66993" w:rsidP="00C66993">
      <w:pPr>
        <w:widowControl w:val="0"/>
        <w:tabs>
          <w:tab w:val="left" w:pos="7470"/>
          <w:tab w:val="left" w:pos="14459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66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Тимашевский район                                                                                                                                                  И.А. </w:t>
      </w:r>
      <w:proofErr w:type="spellStart"/>
      <w:r w:rsidRPr="00C66993">
        <w:rPr>
          <w:rFonts w:ascii="Times New Roman" w:eastAsia="Times New Roman" w:hAnsi="Times New Roman" w:cs="Times New Roman"/>
          <w:sz w:val="28"/>
          <w:szCs w:val="28"/>
          <w:lang w:eastAsia="ru-RU"/>
        </w:rPr>
        <w:t>Скрипиль</w:t>
      </w:r>
      <w:proofErr w:type="spellEnd"/>
    </w:p>
    <w:p w:rsidR="00C66993" w:rsidRPr="00C66993" w:rsidRDefault="00C66993" w:rsidP="00C66993">
      <w:pPr>
        <w:widowControl w:val="0"/>
        <w:tabs>
          <w:tab w:val="left" w:pos="7470"/>
        </w:tabs>
        <w:spacing w:after="0" w:line="240" w:lineRule="auto"/>
        <w:ind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E1CF8" w:rsidRPr="00467165" w:rsidRDefault="002E1CF8" w:rsidP="00E54D6D">
      <w:pPr>
        <w:widowControl w:val="0"/>
        <w:tabs>
          <w:tab w:val="left" w:pos="7470"/>
        </w:tabs>
        <w:spacing w:after="0" w:line="240" w:lineRule="auto"/>
        <w:ind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sectPr w:rsidR="002E1CF8" w:rsidRPr="00467165" w:rsidSect="00DC2CAE"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966" w:rsidRDefault="00AC5966">
      <w:pPr>
        <w:spacing w:after="0" w:line="240" w:lineRule="auto"/>
      </w:pPr>
      <w:r>
        <w:separator/>
      </w:r>
    </w:p>
  </w:endnote>
  <w:endnote w:type="continuationSeparator" w:id="0">
    <w:p w:rsidR="00AC5966" w:rsidRDefault="00AC5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966" w:rsidRDefault="00AC5966">
      <w:pPr>
        <w:spacing w:after="0" w:line="240" w:lineRule="auto"/>
      </w:pPr>
      <w:r>
        <w:separator/>
      </w:r>
    </w:p>
  </w:footnote>
  <w:footnote w:type="continuationSeparator" w:id="0">
    <w:p w:rsidR="00AC5966" w:rsidRDefault="00AC5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172737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AC5966" w:rsidRPr="00E54D6D" w:rsidRDefault="00AC5966" w:rsidP="00E54D6D">
        <w:pPr>
          <w:pStyle w:val="a6"/>
          <w:jc w:val="center"/>
          <w:rPr>
            <w:sz w:val="28"/>
            <w:szCs w:val="28"/>
          </w:rPr>
        </w:pPr>
        <w:r w:rsidRPr="00E54D6D">
          <w:rPr>
            <w:sz w:val="28"/>
            <w:szCs w:val="28"/>
          </w:rPr>
          <w:fldChar w:fldCharType="begin"/>
        </w:r>
        <w:r w:rsidRPr="00E54D6D">
          <w:rPr>
            <w:sz w:val="28"/>
            <w:szCs w:val="28"/>
          </w:rPr>
          <w:instrText>PAGE   \* MERGEFORMAT</w:instrText>
        </w:r>
        <w:r w:rsidRPr="00E54D6D">
          <w:rPr>
            <w:sz w:val="28"/>
            <w:szCs w:val="28"/>
          </w:rPr>
          <w:fldChar w:fldCharType="separate"/>
        </w:r>
        <w:r w:rsidR="00C66993">
          <w:rPr>
            <w:noProof/>
            <w:sz w:val="28"/>
            <w:szCs w:val="28"/>
          </w:rPr>
          <w:t>10</w:t>
        </w:r>
        <w:r w:rsidRPr="00E54D6D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2382485"/>
      <w:docPartObj>
        <w:docPartGallery w:val="Page Numbers (Margins)"/>
        <w:docPartUnique/>
      </w:docPartObj>
    </w:sdtPr>
    <w:sdtEndPr/>
    <w:sdtContent>
      <w:p w:rsidR="00AC5966" w:rsidRDefault="00AC5966">
        <w:pPr>
          <w:pStyle w:val="a6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BC35E4B" wp14:editId="21052F1D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47675" cy="895350"/>
                  <wp:effectExtent l="0" t="0" r="9525" b="0"/>
                  <wp:wrapNone/>
                  <wp:docPr id="3" name="Прямоугольник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47675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5966" w:rsidRPr="00321B14" w:rsidRDefault="00AC5966">
                              <w:pPr>
                                <w:jc w:val="center"/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BC35E4B" id="Прямоугольник 3" o:spid="_x0000_s1026" style="position:absolute;margin-left:0;margin-top:0;width:35.25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" o:allowincell="f" stroked="f">
                  <v:textbox style="layout-flow:vertical">
                    <w:txbxContent>
                      <w:p w:rsidR="00AC5966" w:rsidRPr="00321B14" w:rsidRDefault="00AC5966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966" w:rsidRDefault="00C66993">
    <w:pPr>
      <w:pStyle w:val="a6"/>
      <w:jc w:val="center"/>
    </w:pPr>
    <w:sdt>
      <w:sdtPr>
        <w:id w:val="-323441416"/>
        <w:docPartObj>
          <w:docPartGallery w:val="Page Numbers (Margins)"/>
          <w:docPartUnique/>
        </w:docPartObj>
      </w:sdtPr>
      <w:sdtEndPr/>
      <w:sdtContent>
        <w:r w:rsidR="00AC5966">
          <w:rPr>
            <w:noProof/>
          </w:rPr>
          <mc:AlternateContent>
            <mc:Choice Requires="wps">
              <w:drawing>
                <wp:anchor distT="0" distB="0" distL="114300" distR="114300" simplePos="0" relativeHeight="251668480" behindDoc="0" locked="0" layoutInCell="0" allowOverlap="1" wp14:anchorId="700AD45B" wp14:editId="6A81A9A8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95300" cy="895350"/>
                  <wp:effectExtent l="0" t="0" r="0" b="0"/>
                  <wp:wrapNone/>
                  <wp:docPr id="4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148242828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AC5966" w:rsidRPr="00321B14" w:rsidRDefault="00AC5966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321B14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321B14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321B14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C66993" w:rsidRPr="00C66993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15</w:t>
                                  </w:r>
                                  <w:r w:rsidRPr="00321B14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00AD45B" id="Прямоугольник 4" o:spid="_x0000_s1027" style="position:absolute;left:0;text-align:left;margin-left:0;margin-top:0;width:39pt;height:70.5pt;z-index:25166848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148242828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AC5966" w:rsidRPr="00321B14" w:rsidRDefault="00AC5966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21B14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321B1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321B14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C66993" w:rsidRPr="00C66993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15</w:t>
                            </w:r>
                            <w:r w:rsidRPr="00321B14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</w:p>
  <w:p w:rsidR="00AC5966" w:rsidRDefault="00AC5966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0595015"/>
      <w:docPartObj>
        <w:docPartGallery w:val="Page Numbers (Margins)"/>
        <w:docPartUnique/>
      </w:docPartObj>
    </w:sdtPr>
    <w:sdtEndPr/>
    <w:sdtContent>
      <w:p w:rsidR="00AC5966" w:rsidRDefault="00AC5966">
        <w:pPr>
          <w:pStyle w:val="a6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7456" behindDoc="0" locked="0" layoutInCell="0" allowOverlap="1" wp14:anchorId="0B5682F4" wp14:editId="10EA73DB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47675" cy="895350"/>
                  <wp:effectExtent l="0" t="0" r="9525" b="0"/>
                  <wp:wrapNone/>
                  <wp:docPr id="6" name="Прямоугольник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47675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5966" w:rsidRPr="00321B14" w:rsidRDefault="00AC5966">
                              <w:pPr>
                                <w:jc w:val="center"/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B5682F4" id="Прямоугольник 6" o:spid="_x0000_s1028" style="position:absolute;margin-left:0;margin-top:0;width:35.25pt;height:70.5pt;z-index:25166745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" o:allowincell="f" stroked="f">
                  <v:textbox style="layout-flow:vertical">
                    <w:txbxContent>
                      <w:p w:rsidR="00AC5966" w:rsidRPr="00321B14" w:rsidRDefault="00AC5966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00000009"/>
    <w:multiLevelType w:val="multilevel"/>
    <w:tmpl w:val="00000008"/>
    <w:lvl w:ilvl="0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 w15:restartNumberingAfterBreak="0">
    <w:nsid w:val="0000000B"/>
    <w:multiLevelType w:val="multilevel"/>
    <w:tmpl w:val="0000000A"/>
    <w:lvl w:ilvl="0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 w15:restartNumberingAfterBreak="0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" w15:restartNumberingAfterBreak="0">
    <w:nsid w:val="0B200811"/>
    <w:multiLevelType w:val="singleLevel"/>
    <w:tmpl w:val="7C32EF00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5" w15:restartNumberingAfterBreak="0">
    <w:nsid w:val="0F7C458D"/>
    <w:multiLevelType w:val="hybridMultilevel"/>
    <w:tmpl w:val="74F42826"/>
    <w:lvl w:ilvl="0" w:tplc="86A288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FE0129"/>
    <w:multiLevelType w:val="singleLevel"/>
    <w:tmpl w:val="7C32EF00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7" w15:restartNumberingAfterBreak="0">
    <w:nsid w:val="13542A8B"/>
    <w:multiLevelType w:val="hybridMultilevel"/>
    <w:tmpl w:val="A426D71C"/>
    <w:lvl w:ilvl="0" w:tplc="27B6C016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8" w15:restartNumberingAfterBreak="0">
    <w:nsid w:val="13BE0DFD"/>
    <w:multiLevelType w:val="multilevel"/>
    <w:tmpl w:val="0F58DF1A"/>
    <w:lvl w:ilvl="0">
      <w:start w:val="3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3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43" w:hanging="2160"/>
      </w:pPr>
      <w:rPr>
        <w:rFonts w:hint="default"/>
      </w:rPr>
    </w:lvl>
  </w:abstractNum>
  <w:abstractNum w:abstractNumId="9" w15:restartNumberingAfterBreak="0">
    <w:nsid w:val="16740C9B"/>
    <w:multiLevelType w:val="hybridMultilevel"/>
    <w:tmpl w:val="C324CF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587119"/>
    <w:multiLevelType w:val="hybridMultilevel"/>
    <w:tmpl w:val="CCEC14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3E5C93"/>
    <w:multiLevelType w:val="hybridMultilevel"/>
    <w:tmpl w:val="7FC66094"/>
    <w:lvl w:ilvl="0" w:tplc="B2BE91F8">
      <w:start w:val="4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2" w15:restartNumberingAfterBreak="0">
    <w:nsid w:val="1EF83746"/>
    <w:multiLevelType w:val="hybridMultilevel"/>
    <w:tmpl w:val="5610FD6A"/>
    <w:lvl w:ilvl="0" w:tplc="0419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3" w15:restartNumberingAfterBreak="0">
    <w:nsid w:val="203843C6"/>
    <w:multiLevelType w:val="multilevel"/>
    <w:tmpl w:val="971EF8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0E94DDF"/>
    <w:multiLevelType w:val="hybridMultilevel"/>
    <w:tmpl w:val="5AD2B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E42767"/>
    <w:multiLevelType w:val="hybridMultilevel"/>
    <w:tmpl w:val="4192FDB6"/>
    <w:lvl w:ilvl="0" w:tplc="1FB023C2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16" w15:restartNumberingAfterBreak="0">
    <w:nsid w:val="285B7806"/>
    <w:multiLevelType w:val="hybridMultilevel"/>
    <w:tmpl w:val="CCEC14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492DE1"/>
    <w:multiLevelType w:val="hybridMultilevel"/>
    <w:tmpl w:val="6EB0AE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1D03ED"/>
    <w:multiLevelType w:val="hybridMultilevel"/>
    <w:tmpl w:val="AF527238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9" w15:restartNumberingAfterBreak="0">
    <w:nsid w:val="37574F76"/>
    <w:multiLevelType w:val="multilevel"/>
    <w:tmpl w:val="5A8AFC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FD1628"/>
    <w:multiLevelType w:val="hybridMultilevel"/>
    <w:tmpl w:val="7DEEAC36"/>
    <w:lvl w:ilvl="0" w:tplc="C4E2C874">
      <w:start w:val="2009"/>
      <w:numFmt w:val="decimal"/>
      <w:lvlText w:val="%1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CB241B8"/>
    <w:multiLevelType w:val="multilevel"/>
    <w:tmpl w:val="E70EC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40" w:hanging="2160"/>
      </w:pPr>
      <w:rPr>
        <w:rFonts w:hint="default"/>
      </w:rPr>
    </w:lvl>
  </w:abstractNum>
  <w:abstractNum w:abstractNumId="22" w15:restartNumberingAfterBreak="0">
    <w:nsid w:val="44B51A14"/>
    <w:multiLevelType w:val="hybridMultilevel"/>
    <w:tmpl w:val="DA161120"/>
    <w:lvl w:ilvl="0" w:tplc="E4485C4A">
      <w:start w:val="2021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8D96D36"/>
    <w:multiLevelType w:val="singleLevel"/>
    <w:tmpl w:val="7C32EF00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4" w15:restartNumberingAfterBreak="0">
    <w:nsid w:val="5B27277B"/>
    <w:multiLevelType w:val="hybridMultilevel"/>
    <w:tmpl w:val="545003CE"/>
    <w:lvl w:ilvl="0" w:tplc="0F3602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DE27A7E"/>
    <w:multiLevelType w:val="hybridMultilevel"/>
    <w:tmpl w:val="8FAC4546"/>
    <w:lvl w:ilvl="0" w:tplc="A09E616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 w15:restartNumberingAfterBreak="0">
    <w:nsid w:val="6C392587"/>
    <w:multiLevelType w:val="hybridMultilevel"/>
    <w:tmpl w:val="39DC3E8C"/>
    <w:lvl w:ilvl="0" w:tplc="70D665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334DAC"/>
    <w:multiLevelType w:val="hybridMultilevel"/>
    <w:tmpl w:val="2ED2A4FA"/>
    <w:lvl w:ilvl="0" w:tplc="5126B7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F1609F"/>
    <w:multiLevelType w:val="hybridMultilevel"/>
    <w:tmpl w:val="E4A2B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D57328"/>
    <w:multiLevelType w:val="hybridMultilevel"/>
    <w:tmpl w:val="9EA01034"/>
    <w:lvl w:ilvl="0" w:tplc="B894B06C">
      <w:start w:val="1"/>
      <w:numFmt w:val="decimal"/>
      <w:lvlText w:val="%1."/>
      <w:lvlJc w:val="left"/>
      <w:pPr>
        <w:tabs>
          <w:tab w:val="num" w:pos="3300"/>
        </w:tabs>
        <w:ind w:left="3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020"/>
        </w:tabs>
        <w:ind w:left="40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740"/>
        </w:tabs>
        <w:ind w:left="47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460"/>
        </w:tabs>
        <w:ind w:left="54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180"/>
        </w:tabs>
        <w:ind w:left="61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900"/>
        </w:tabs>
        <w:ind w:left="69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620"/>
        </w:tabs>
        <w:ind w:left="76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340"/>
        </w:tabs>
        <w:ind w:left="83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060"/>
        </w:tabs>
        <w:ind w:left="9060" w:hanging="180"/>
      </w:pPr>
    </w:lvl>
  </w:abstractNum>
  <w:num w:numId="1">
    <w:abstractNumId w:val="9"/>
  </w:num>
  <w:num w:numId="2">
    <w:abstractNumId w:val="23"/>
  </w:num>
  <w:num w:numId="3">
    <w:abstractNumId w:val="4"/>
  </w:num>
  <w:num w:numId="4">
    <w:abstractNumId w:val="25"/>
  </w:num>
  <w:num w:numId="5">
    <w:abstractNumId w:val="24"/>
  </w:num>
  <w:num w:numId="6">
    <w:abstractNumId w:val="6"/>
  </w:num>
  <w:num w:numId="7">
    <w:abstractNumId w:val="12"/>
  </w:num>
  <w:num w:numId="8">
    <w:abstractNumId w:val="18"/>
  </w:num>
  <w:num w:numId="9">
    <w:abstractNumId w:val="23"/>
  </w:num>
  <w:num w:numId="10">
    <w:abstractNumId w:val="4"/>
  </w:num>
  <w:num w:numId="11">
    <w:abstractNumId w:val="6"/>
  </w:num>
  <w:num w:numId="12">
    <w:abstractNumId w:val="27"/>
  </w:num>
  <w:num w:numId="13">
    <w:abstractNumId w:val="26"/>
  </w:num>
  <w:num w:numId="14">
    <w:abstractNumId w:val="5"/>
  </w:num>
  <w:num w:numId="15">
    <w:abstractNumId w:val="11"/>
  </w:num>
  <w:num w:numId="16">
    <w:abstractNumId w:val="20"/>
  </w:num>
  <w:num w:numId="17">
    <w:abstractNumId w:val="29"/>
  </w:num>
  <w:num w:numId="18">
    <w:abstractNumId w:val="0"/>
  </w:num>
  <w:num w:numId="19">
    <w:abstractNumId w:val="1"/>
  </w:num>
  <w:num w:numId="20">
    <w:abstractNumId w:val="2"/>
  </w:num>
  <w:num w:numId="21">
    <w:abstractNumId w:val="3"/>
  </w:num>
  <w:num w:numId="22">
    <w:abstractNumId w:val="19"/>
  </w:num>
  <w:num w:numId="23">
    <w:abstractNumId w:val="13"/>
  </w:num>
  <w:num w:numId="24">
    <w:abstractNumId w:val="21"/>
  </w:num>
  <w:num w:numId="25">
    <w:abstractNumId w:val="8"/>
  </w:num>
  <w:num w:numId="26">
    <w:abstractNumId w:val="14"/>
  </w:num>
  <w:num w:numId="27">
    <w:abstractNumId w:val="28"/>
  </w:num>
  <w:num w:numId="28">
    <w:abstractNumId w:val="22"/>
  </w:num>
  <w:num w:numId="29">
    <w:abstractNumId w:val="15"/>
  </w:num>
  <w:num w:numId="30">
    <w:abstractNumId w:val="7"/>
  </w:num>
  <w:num w:numId="31">
    <w:abstractNumId w:val="10"/>
  </w:num>
  <w:num w:numId="32">
    <w:abstractNumId w:val="17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7E8"/>
    <w:rsid w:val="00001256"/>
    <w:rsid w:val="00001961"/>
    <w:rsid w:val="00002AFF"/>
    <w:rsid w:val="0000327E"/>
    <w:rsid w:val="00013AE6"/>
    <w:rsid w:val="0002008C"/>
    <w:rsid w:val="00022F09"/>
    <w:rsid w:val="00034219"/>
    <w:rsid w:val="00037083"/>
    <w:rsid w:val="00037F5A"/>
    <w:rsid w:val="00040B75"/>
    <w:rsid w:val="00042BAE"/>
    <w:rsid w:val="00042C57"/>
    <w:rsid w:val="00052526"/>
    <w:rsid w:val="00054F35"/>
    <w:rsid w:val="00057546"/>
    <w:rsid w:val="00060994"/>
    <w:rsid w:val="00060DED"/>
    <w:rsid w:val="0006345A"/>
    <w:rsid w:val="00064BEA"/>
    <w:rsid w:val="00066BC7"/>
    <w:rsid w:val="00067724"/>
    <w:rsid w:val="00072E2C"/>
    <w:rsid w:val="000778FB"/>
    <w:rsid w:val="00083326"/>
    <w:rsid w:val="00084702"/>
    <w:rsid w:val="00086528"/>
    <w:rsid w:val="00087B80"/>
    <w:rsid w:val="000925B8"/>
    <w:rsid w:val="00094784"/>
    <w:rsid w:val="000967E1"/>
    <w:rsid w:val="000A0CC6"/>
    <w:rsid w:val="000A1058"/>
    <w:rsid w:val="000A4C4D"/>
    <w:rsid w:val="000A5940"/>
    <w:rsid w:val="000A5B4D"/>
    <w:rsid w:val="000B269E"/>
    <w:rsid w:val="000B28B5"/>
    <w:rsid w:val="000B2B71"/>
    <w:rsid w:val="000B388E"/>
    <w:rsid w:val="000C2D68"/>
    <w:rsid w:val="000C330B"/>
    <w:rsid w:val="000C5715"/>
    <w:rsid w:val="000C684F"/>
    <w:rsid w:val="000C76A7"/>
    <w:rsid w:val="000D075E"/>
    <w:rsid w:val="000D0AC6"/>
    <w:rsid w:val="000D4003"/>
    <w:rsid w:val="000D5CA5"/>
    <w:rsid w:val="000E1740"/>
    <w:rsid w:val="000E5317"/>
    <w:rsid w:val="000E69D6"/>
    <w:rsid w:val="000F0AAD"/>
    <w:rsid w:val="000F0D0D"/>
    <w:rsid w:val="000F510B"/>
    <w:rsid w:val="000F54F0"/>
    <w:rsid w:val="000F72B8"/>
    <w:rsid w:val="00102481"/>
    <w:rsid w:val="001029BE"/>
    <w:rsid w:val="001048CE"/>
    <w:rsid w:val="001065CA"/>
    <w:rsid w:val="00107F7D"/>
    <w:rsid w:val="00111637"/>
    <w:rsid w:val="00112BAF"/>
    <w:rsid w:val="001137CC"/>
    <w:rsid w:val="0011545E"/>
    <w:rsid w:val="00116C0E"/>
    <w:rsid w:val="001172DB"/>
    <w:rsid w:val="00117C25"/>
    <w:rsid w:val="00117F3D"/>
    <w:rsid w:val="00121921"/>
    <w:rsid w:val="00124844"/>
    <w:rsid w:val="001263DE"/>
    <w:rsid w:val="00126B5A"/>
    <w:rsid w:val="00127317"/>
    <w:rsid w:val="001321E5"/>
    <w:rsid w:val="00134E50"/>
    <w:rsid w:val="00136C4A"/>
    <w:rsid w:val="001426EA"/>
    <w:rsid w:val="00144CD8"/>
    <w:rsid w:val="0014582F"/>
    <w:rsid w:val="00150BD5"/>
    <w:rsid w:val="001537EE"/>
    <w:rsid w:val="00156AF4"/>
    <w:rsid w:val="0016000B"/>
    <w:rsid w:val="00163CC4"/>
    <w:rsid w:val="00164901"/>
    <w:rsid w:val="001664B3"/>
    <w:rsid w:val="00167D55"/>
    <w:rsid w:val="001716B2"/>
    <w:rsid w:val="00171B0B"/>
    <w:rsid w:val="00173882"/>
    <w:rsid w:val="00175213"/>
    <w:rsid w:val="0017744E"/>
    <w:rsid w:val="001800C0"/>
    <w:rsid w:val="00182D04"/>
    <w:rsid w:val="00184C35"/>
    <w:rsid w:val="00186921"/>
    <w:rsid w:val="001934AE"/>
    <w:rsid w:val="00194129"/>
    <w:rsid w:val="001A0EF7"/>
    <w:rsid w:val="001A2578"/>
    <w:rsid w:val="001A3335"/>
    <w:rsid w:val="001B20FB"/>
    <w:rsid w:val="001B3DE9"/>
    <w:rsid w:val="001B4FBB"/>
    <w:rsid w:val="001B597E"/>
    <w:rsid w:val="001B67DE"/>
    <w:rsid w:val="001B72BF"/>
    <w:rsid w:val="001B7C7E"/>
    <w:rsid w:val="001C1DDC"/>
    <w:rsid w:val="001C6538"/>
    <w:rsid w:val="001D0126"/>
    <w:rsid w:val="001D59F6"/>
    <w:rsid w:val="001D5A33"/>
    <w:rsid w:val="001D63FD"/>
    <w:rsid w:val="001D693E"/>
    <w:rsid w:val="001E042A"/>
    <w:rsid w:val="001E0EE8"/>
    <w:rsid w:val="001E23AF"/>
    <w:rsid w:val="001E2D33"/>
    <w:rsid w:val="001E5F39"/>
    <w:rsid w:val="001E663E"/>
    <w:rsid w:val="001F10BC"/>
    <w:rsid w:val="001F131A"/>
    <w:rsid w:val="001F286B"/>
    <w:rsid w:val="001F3CD1"/>
    <w:rsid w:val="001F4197"/>
    <w:rsid w:val="00202119"/>
    <w:rsid w:val="00206471"/>
    <w:rsid w:val="00206568"/>
    <w:rsid w:val="00206BF2"/>
    <w:rsid w:val="0021080E"/>
    <w:rsid w:val="00210FD1"/>
    <w:rsid w:val="00211ED3"/>
    <w:rsid w:val="00212145"/>
    <w:rsid w:val="002157D7"/>
    <w:rsid w:val="00217928"/>
    <w:rsid w:val="00224409"/>
    <w:rsid w:val="00225F4C"/>
    <w:rsid w:val="00226111"/>
    <w:rsid w:val="0023170B"/>
    <w:rsid w:val="00231BDB"/>
    <w:rsid w:val="00233673"/>
    <w:rsid w:val="00233DBC"/>
    <w:rsid w:val="00235FF7"/>
    <w:rsid w:val="00241C6E"/>
    <w:rsid w:val="00242E30"/>
    <w:rsid w:val="00245074"/>
    <w:rsid w:val="00246BE8"/>
    <w:rsid w:val="002470B7"/>
    <w:rsid w:val="0025279C"/>
    <w:rsid w:val="00253A47"/>
    <w:rsid w:val="002614CE"/>
    <w:rsid w:val="00262A69"/>
    <w:rsid w:val="0026300B"/>
    <w:rsid w:val="002646A8"/>
    <w:rsid w:val="0026616B"/>
    <w:rsid w:val="00266A49"/>
    <w:rsid w:val="00270C12"/>
    <w:rsid w:val="0027131A"/>
    <w:rsid w:val="002716C6"/>
    <w:rsid w:val="00272719"/>
    <w:rsid w:val="0027366F"/>
    <w:rsid w:val="002737FD"/>
    <w:rsid w:val="0028260A"/>
    <w:rsid w:val="00285DC5"/>
    <w:rsid w:val="002869A7"/>
    <w:rsid w:val="0028735E"/>
    <w:rsid w:val="00287986"/>
    <w:rsid w:val="00291321"/>
    <w:rsid w:val="00292083"/>
    <w:rsid w:val="00292501"/>
    <w:rsid w:val="00292B78"/>
    <w:rsid w:val="002939EB"/>
    <w:rsid w:val="002A236F"/>
    <w:rsid w:val="002A34B9"/>
    <w:rsid w:val="002A4A67"/>
    <w:rsid w:val="002A7D08"/>
    <w:rsid w:val="002B10CE"/>
    <w:rsid w:val="002B3662"/>
    <w:rsid w:val="002B5CA5"/>
    <w:rsid w:val="002B6E2A"/>
    <w:rsid w:val="002B7D7F"/>
    <w:rsid w:val="002C176E"/>
    <w:rsid w:val="002C2184"/>
    <w:rsid w:val="002C32D8"/>
    <w:rsid w:val="002C331A"/>
    <w:rsid w:val="002C3FB0"/>
    <w:rsid w:val="002C52AB"/>
    <w:rsid w:val="002D2C4C"/>
    <w:rsid w:val="002D2E82"/>
    <w:rsid w:val="002D5C5F"/>
    <w:rsid w:val="002E1CF8"/>
    <w:rsid w:val="002E1D17"/>
    <w:rsid w:val="002E2833"/>
    <w:rsid w:val="002E6192"/>
    <w:rsid w:val="002E772C"/>
    <w:rsid w:val="002E7C6F"/>
    <w:rsid w:val="002F21B7"/>
    <w:rsid w:val="002F55E6"/>
    <w:rsid w:val="003016F4"/>
    <w:rsid w:val="00301B68"/>
    <w:rsid w:val="0030292D"/>
    <w:rsid w:val="00303A07"/>
    <w:rsid w:val="003069ED"/>
    <w:rsid w:val="0031029E"/>
    <w:rsid w:val="003129C0"/>
    <w:rsid w:val="00322A52"/>
    <w:rsid w:val="0032316C"/>
    <w:rsid w:val="00330BFD"/>
    <w:rsid w:val="003366DA"/>
    <w:rsid w:val="00341FE4"/>
    <w:rsid w:val="00345608"/>
    <w:rsid w:val="003508A5"/>
    <w:rsid w:val="00352C33"/>
    <w:rsid w:val="003559C2"/>
    <w:rsid w:val="003603FE"/>
    <w:rsid w:val="00361469"/>
    <w:rsid w:val="00362FD8"/>
    <w:rsid w:val="003670B9"/>
    <w:rsid w:val="00371091"/>
    <w:rsid w:val="0037229D"/>
    <w:rsid w:val="003738AB"/>
    <w:rsid w:val="00374BE3"/>
    <w:rsid w:val="003774F6"/>
    <w:rsid w:val="0037768A"/>
    <w:rsid w:val="00380237"/>
    <w:rsid w:val="00381AB2"/>
    <w:rsid w:val="00386F5B"/>
    <w:rsid w:val="00393046"/>
    <w:rsid w:val="003949FF"/>
    <w:rsid w:val="00396F72"/>
    <w:rsid w:val="00397C98"/>
    <w:rsid w:val="003A5957"/>
    <w:rsid w:val="003B5385"/>
    <w:rsid w:val="003B56D6"/>
    <w:rsid w:val="003C060C"/>
    <w:rsid w:val="003C2D10"/>
    <w:rsid w:val="003C3AA4"/>
    <w:rsid w:val="003C5C41"/>
    <w:rsid w:val="003C72CF"/>
    <w:rsid w:val="003C7A8A"/>
    <w:rsid w:val="003D00E3"/>
    <w:rsid w:val="003D1140"/>
    <w:rsid w:val="003D2050"/>
    <w:rsid w:val="003D5231"/>
    <w:rsid w:val="003D5FFA"/>
    <w:rsid w:val="003E5F20"/>
    <w:rsid w:val="003E687E"/>
    <w:rsid w:val="003E713A"/>
    <w:rsid w:val="003E7175"/>
    <w:rsid w:val="003F2223"/>
    <w:rsid w:val="003F263A"/>
    <w:rsid w:val="003F67C4"/>
    <w:rsid w:val="0040067B"/>
    <w:rsid w:val="00402AFC"/>
    <w:rsid w:val="00406FDB"/>
    <w:rsid w:val="00410CC6"/>
    <w:rsid w:val="00414923"/>
    <w:rsid w:val="00421267"/>
    <w:rsid w:val="00421353"/>
    <w:rsid w:val="00421935"/>
    <w:rsid w:val="004251BF"/>
    <w:rsid w:val="00426C82"/>
    <w:rsid w:val="00427342"/>
    <w:rsid w:val="0043401C"/>
    <w:rsid w:val="00437C42"/>
    <w:rsid w:val="0044491C"/>
    <w:rsid w:val="00451149"/>
    <w:rsid w:val="00452175"/>
    <w:rsid w:val="004529E8"/>
    <w:rsid w:val="004543EA"/>
    <w:rsid w:val="0045491F"/>
    <w:rsid w:val="00456886"/>
    <w:rsid w:val="00465F6B"/>
    <w:rsid w:val="00467165"/>
    <w:rsid w:val="0046781C"/>
    <w:rsid w:val="004721F8"/>
    <w:rsid w:val="00473B7F"/>
    <w:rsid w:val="004743D3"/>
    <w:rsid w:val="0047516F"/>
    <w:rsid w:val="004803AF"/>
    <w:rsid w:val="004849CE"/>
    <w:rsid w:val="00490E01"/>
    <w:rsid w:val="0049113A"/>
    <w:rsid w:val="004A4C78"/>
    <w:rsid w:val="004A5F0F"/>
    <w:rsid w:val="004A74EA"/>
    <w:rsid w:val="004B2C1E"/>
    <w:rsid w:val="004B37A9"/>
    <w:rsid w:val="004C0C6F"/>
    <w:rsid w:val="004C2F99"/>
    <w:rsid w:val="004C4F72"/>
    <w:rsid w:val="004C5362"/>
    <w:rsid w:val="004C7050"/>
    <w:rsid w:val="004D0203"/>
    <w:rsid w:val="004D626A"/>
    <w:rsid w:val="004D7612"/>
    <w:rsid w:val="004D777E"/>
    <w:rsid w:val="004E6030"/>
    <w:rsid w:val="004E68D3"/>
    <w:rsid w:val="004E77EE"/>
    <w:rsid w:val="004F39A4"/>
    <w:rsid w:val="004F3D00"/>
    <w:rsid w:val="004F3DB6"/>
    <w:rsid w:val="004F5B66"/>
    <w:rsid w:val="004F6D7E"/>
    <w:rsid w:val="00501848"/>
    <w:rsid w:val="00502CB2"/>
    <w:rsid w:val="00505C4B"/>
    <w:rsid w:val="005065D2"/>
    <w:rsid w:val="00514881"/>
    <w:rsid w:val="0051504B"/>
    <w:rsid w:val="00520E24"/>
    <w:rsid w:val="00520E78"/>
    <w:rsid w:val="0052252C"/>
    <w:rsid w:val="00522A19"/>
    <w:rsid w:val="0052398E"/>
    <w:rsid w:val="00524462"/>
    <w:rsid w:val="0053035A"/>
    <w:rsid w:val="00530FEC"/>
    <w:rsid w:val="00531599"/>
    <w:rsid w:val="005334CE"/>
    <w:rsid w:val="005350EF"/>
    <w:rsid w:val="00537D17"/>
    <w:rsid w:val="005438E3"/>
    <w:rsid w:val="0054584B"/>
    <w:rsid w:val="005459D2"/>
    <w:rsid w:val="0054697D"/>
    <w:rsid w:val="0055032C"/>
    <w:rsid w:val="00560888"/>
    <w:rsid w:val="00561B50"/>
    <w:rsid w:val="00561F68"/>
    <w:rsid w:val="00566186"/>
    <w:rsid w:val="005677BF"/>
    <w:rsid w:val="005719E1"/>
    <w:rsid w:val="00572D63"/>
    <w:rsid w:val="0057734B"/>
    <w:rsid w:val="00577BF1"/>
    <w:rsid w:val="00577C68"/>
    <w:rsid w:val="00586F7A"/>
    <w:rsid w:val="0058708D"/>
    <w:rsid w:val="00587237"/>
    <w:rsid w:val="00593615"/>
    <w:rsid w:val="0059427D"/>
    <w:rsid w:val="00594F9B"/>
    <w:rsid w:val="00595FA4"/>
    <w:rsid w:val="005961A6"/>
    <w:rsid w:val="0059708D"/>
    <w:rsid w:val="005972E0"/>
    <w:rsid w:val="00597F90"/>
    <w:rsid w:val="005A0A5A"/>
    <w:rsid w:val="005A246C"/>
    <w:rsid w:val="005A2737"/>
    <w:rsid w:val="005A4003"/>
    <w:rsid w:val="005A611F"/>
    <w:rsid w:val="005A7F10"/>
    <w:rsid w:val="005B1D0B"/>
    <w:rsid w:val="005B2A05"/>
    <w:rsid w:val="005B5EC1"/>
    <w:rsid w:val="005C06A7"/>
    <w:rsid w:val="005C31C6"/>
    <w:rsid w:val="005C735D"/>
    <w:rsid w:val="005D099B"/>
    <w:rsid w:val="005D70CD"/>
    <w:rsid w:val="005D7DB3"/>
    <w:rsid w:val="005E193E"/>
    <w:rsid w:val="005E24B5"/>
    <w:rsid w:val="005E3BEC"/>
    <w:rsid w:val="005E651D"/>
    <w:rsid w:val="005E6A8A"/>
    <w:rsid w:val="005E6FC4"/>
    <w:rsid w:val="005F09A1"/>
    <w:rsid w:val="005F1628"/>
    <w:rsid w:val="005F1C54"/>
    <w:rsid w:val="005F2AC0"/>
    <w:rsid w:val="005F5CD2"/>
    <w:rsid w:val="005F5F6D"/>
    <w:rsid w:val="00605361"/>
    <w:rsid w:val="0060652F"/>
    <w:rsid w:val="006106FB"/>
    <w:rsid w:val="00613A90"/>
    <w:rsid w:val="00615A41"/>
    <w:rsid w:val="00617C21"/>
    <w:rsid w:val="006207F5"/>
    <w:rsid w:val="006215D2"/>
    <w:rsid w:val="006263DF"/>
    <w:rsid w:val="00633222"/>
    <w:rsid w:val="00640B0C"/>
    <w:rsid w:val="006411EA"/>
    <w:rsid w:val="00641DD6"/>
    <w:rsid w:val="006438D6"/>
    <w:rsid w:val="00644C0B"/>
    <w:rsid w:val="006462C6"/>
    <w:rsid w:val="00651D94"/>
    <w:rsid w:val="00653E50"/>
    <w:rsid w:val="00655157"/>
    <w:rsid w:val="006555EA"/>
    <w:rsid w:val="00660FBE"/>
    <w:rsid w:val="006629A8"/>
    <w:rsid w:val="00672373"/>
    <w:rsid w:val="00673C37"/>
    <w:rsid w:val="00674015"/>
    <w:rsid w:val="00674BB6"/>
    <w:rsid w:val="00676D02"/>
    <w:rsid w:val="00680641"/>
    <w:rsid w:val="0068219E"/>
    <w:rsid w:val="0068591C"/>
    <w:rsid w:val="006867E8"/>
    <w:rsid w:val="00686EC2"/>
    <w:rsid w:val="0068722F"/>
    <w:rsid w:val="00687C0F"/>
    <w:rsid w:val="00691DA2"/>
    <w:rsid w:val="00695C2A"/>
    <w:rsid w:val="00696B0D"/>
    <w:rsid w:val="00696EBF"/>
    <w:rsid w:val="006A191F"/>
    <w:rsid w:val="006A4F2B"/>
    <w:rsid w:val="006A6260"/>
    <w:rsid w:val="006B2923"/>
    <w:rsid w:val="006B2A3C"/>
    <w:rsid w:val="006B2C68"/>
    <w:rsid w:val="006B4773"/>
    <w:rsid w:val="006B4CB4"/>
    <w:rsid w:val="006B4DD7"/>
    <w:rsid w:val="006C40BE"/>
    <w:rsid w:val="006C5C62"/>
    <w:rsid w:val="006C7217"/>
    <w:rsid w:val="006D3C00"/>
    <w:rsid w:val="006E0809"/>
    <w:rsid w:val="006E4291"/>
    <w:rsid w:val="006E7E79"/>
    <w:rsid w:val="006F3066"/>
    <w:rsid w:val="006F56B8"/>
    <w:rsid w:val="006F5833"/>
    <w:rsid w:val="006F5BE6"/>
    <w:rsid w:val="006F70A8"/>
    <w:rsid w:val="006F736B"/>
    <w:rsid w:val="006F7989"/>
    <w:rsid w:val="007001F8"/>
    <w:rsid w:val="00700C08"/>
    <w:rsid w:val="00701036"/>
    <w:rsid w:val="00707122"/>
    <w:rsid w:val="007104F2"/>
    <w:rsid w:val="00710F69"/>
    <w:rsid w:val="00711459"/>
    <w:rsid w:val="0071479E"/>
    <w:rsid w:val="00715FBB"/>
    <w:rsid w:val="00716256"/>
    <w:rsid w:val="00717F41"/>
    <w:rsid w:val="00720345"/>
    <w:rsid w:val="00720362"/>
    <w:rsid w:val="007300B1"/>
    <w:rsid w:val="007315EB"/>
    <w:rsid w:val="00731F7B"/>
    <w:rsid w:val="007329F8"/>
    <w:rsid w:val="00735489"/>
    <w:rsid w:val="00735FC8"/>
    <w:rsid w:val="00736E7F"/>
    <w:rsid w:val="00741239"/>
    <w:rsid w:val="0074259C"/>
    <w:rsid w:val="00743227"/>
    <w:rsid w:val="00744988"/>
    <w:rsid w:val="007509F7"/>
    <w:rsid w:val="007542B3"/>
    <w:rsid w:val="00755136"/>
    <w:rsid w:val="00760A57"/>
    <w:rsid w:val="00760F28"/>
    <w:rsid w:val="007621F2"/>
    <w:rsid w:val="0076438B"/>
    <w:rsid w:val="00773C8B"/>
    <w:rsid w:val="007765BE"/>
    <w:rsid w:val="0077773E"/>
    <w:rsid w:val="00777B67"/>
    <w:rsid w:val="00783FB6"/>
    <w:rsid w:val="007855F3"/>
    <w:rsid w:val="00786732"/>
    <w:rsid w:val="00786B0F"/>
    <w:rsid w:val="00787F2B"/>
    <w:rsid w:val="0079255D"/>
    <w:rsid w:val="007940E0"/>
    <w:rsid w:val="007952C3"/>
    <w:rsid w:val="00796354"/>
    <w:rsid w:val="007A108A"/>
    <w:rsid w:val="007A37A1"/>
    <w:rsid w:val="007A3F34"/>
    <w:rsid w:val="007A4576"/>
    <w:rsid w:val="007A584F"/>
    <w:rsid w:val="007A5EDE"/>
    <w:rsid w:val="007B21D1"/>
    <w:rsid w:val="007B4611"/>
    <w:rsid w:val="007C2534"/>
    <w:rsid w:val="007C4B70"/>
    <w:rsid w:val="007C52DA"/>
    <w:rsid w:val="007C693F"/>
    <w:rsid w:val="007C7CD3"/>
    <w:rsid w:val="007D2F4E"/>
    <w:rsid w:val="007D6020"/>
    <w:rsid w:val="007D6DEB"/>
    <w:rsid w:val="007D6F79"/>
    <w:rsid w:val="007E17E6"/>
    <w:rsid w:val="007E43E5"/>
    <w:rsid w:val="007E4B64"/>
    <w:rsid w:val="007E713B"/>
    <w:rsid w:val="007F337C"/>
    <w:rsid w:val="007F3AC0"/>
    <w:rsid w:val="007F4C07"/>
    <w:rsid w:val="007F5218"/>
    <w:rsid w:val="007F7D0E"/>
    <w:rsid w:val="00804C78"/>
    <w:rsid w:val="00805A04"/>
    <w:rsid w:val="008148F7"/>
    <w:rsid w:val="00817FFC"/>
    <w:rsid w:val="00823D81"/>
    <w:rsid w:val="008240FD"/>
    <w:rsid w:val="00827030"/>
    <w:rsid w:val="00827A1B"/>
    <w:rsid w:val="00831897"/>
    <w:rsid w:val="00831966"/>
    <w:rsid w:val="00837BCD"/>
    <w:rsid w:val="00841047"/>
    <w:rsid w:val="0084326C"/>
    <w:rsid w:val="00852385"/>
    <w:rsid w:val="00852E52"/>
    <w:rsid w:val="008539A2"/>
    <w:rsid w:val="008559D4"/>
    <w:rsid w:val="00855D8E"/>
    <w:rsid w:val="008604D7"/>
    <w:rsid w:val="00861264"/>
    <w:rsid w:val="008641F6"/>
    <w:rsid w:val="00864451"/>
    <w:rsid w:val="00867276"/>
    <w:rsid w:val="008712AF"/>
    <w:rsid w:val="00880352"/>
    <w:rsid w:val="00881BDB"/>
    <w:rsid w:val="008826A5"/>
    <w:rsid w:val="00883355"/>
    <w:rsid w:val="00883FFC"/>
    <w:rsid w:val="008849C0"/>
    <w:rsid w:val="0088665B"/>
    <w:rsid w:val="008867E7"/>
    <w:rsid w:val="008902C4"/>
    <w:rsid w:val="008946C0"/>
    <w:rsid w:val="008946D7"/>
    <w:rsid w:val="008977D6"/>
    <w:rsid w:val="008A06AC"/>
    <w:rsid w:val="008A1C09"/>
    <w:rsid w:val="008A29AA"/>
    <w:rsid w:val="008A79EA"/>
    <w:rsid w:val="008A7C82"/>
    <w:rsid w:val="008B2002"/>
    <w:rsid w:val="008B2F16"/>
    <w:rsid w:val="008B395D"/>
    <w:rsid w:val="008B4433"/>
    <w:rsid w:val="008B59B2"/>
    <w:rsid w:val="008B6308"/>
    <w:rsid w:val="008B7196"/>
    <w:rsid w:val="008B7C63"/>
    <w:rsid w:val="008C2153"/>
    <w:rsid w:val="008C421C"/>
    <w:rsid w:val="008D24F3"/>
    <w:rsid w:val="008D32EF"/>
    <w:rsid w:val="008D563D"/>
    <w:rsid w:val="008E141B"/>
    <w:rsid w:val="008E2EDE"/>
    <w:rsid w:val="008E6537"/>
    <w:rsid w:val="008F2C21"/>
    <w:rsid w:val="008F5296"/>
    <w:rsid w:val="008F5349"/>
    <w:rsid w:val="00903478"/>
    <w:rsid w:val="00904DED"/>
    <w:rsid w:val="0091011A"/>
    <w:rsid w:val="00913FF8"/>
    <w:rsid w:val="00924AD1"/>
    <w:rsid w:val="009302FE"/>
    <w:rsid w:val="0093231D"/>
    <w:rsid w:val="00933EBE"/>
    <w:rsid w:val="009354D8"/>
    <w:rsid w:val="00936F2E"/>
    <w:rsid w:val="00946726"/>
    <w:rsid w:val="00950306"/>
    <w:rsid w:val="00950D24"/>
    <w:rsid w:val="00951183"/>
    <w:rsid w:val="00951854"/>
    <w:rsid w:val="0095258C"/>
    <w:rsid w:val="009530A6"/>
    <w:rsid w:val="00954241"/>
    <w:rsid w:val="00955FB8"/>
    <w:rsid w:val="009565CB"/>
    <w:rsid w:val="00956836"/>
    <w:rsid w:val="00956ECB"/>
    <w:rsid w:val="0095775D"/>
    <w:rsid w:val="00963B4F"/>
    <w:rsid w:val="00972756"/>
    <w:rsid w:val="00975DB5"/>
    <w:rsid w:val="0098052C"/>
    <w:rsid w:val="00981E13"/>
    <w:rsid w:val="009853AF"/>
    <w:rsid w:val="00985E54"/>
    <w:rsid w:val="00985EB0"/>
    <w:rsid w:val="00992DFB"/>
    <w:rsid w:val="00993105"/>
    <w:rsid w:val="0099378B"/>
    <w:rsid w:val="009939D1"/>
    <w:rsid w:val="00994B62"/>
    <w:rsid w:val="009A0544"/>
    <w:rsid w:val="009A4DA0"/>
    <w:rsid w:val="009A572C"/>
    <w:rsid w:val="009A68E1"/>
    <w:rsid w:val="009A7ECB"/>
    <w:rsid w:val="009B1B8F"/>
    <w:rsid w:val="009B290D"/>
    <w:rsid w:val="009B2F9D"/>
    <w:rsid w:val="009B3520"/>
    <w:rsid w:val="009B519D"/>
    <w:rsid w:val="009B68F2"/>
    <w:rsid w:val="009C175B"/>
    <w:rsid w:val="009C625D"/>
    <w:rsid w:val="009D2E90"/>
    <w:rsid w:val="009D6D84"/>
    <w:rsid w:val="009E2D63"/>
    <w:rsid w:val="009E2DE4"/>
    <w:rsid w:val="009F264B"/>
    <w:rsid w:val="009F3BDC"/>
    <w:rsid w:val="009F79E7"/>
    <w:rsid w:val="00A02EFC"/>
    <w:rsid w:val="00A0418E"/>
    <w:rsid w:val="00A04F74"/>
    <w:rsid w:val="00A05130"/>
    <w:rsid w:val="00A10158"/>
    <w:rsid w:val="00A11B1D"/>
    <w:rsid w:val="00A161FB"/>
    <w:rsid w:val="00A202F3"/>
    <w:rsid w:val="00A21A1B"/>
    <w:rsid w:val="00A239AE"/>
    <w:rsid w:val="00A26AA5"/>
    <w:rsid w:val="00A30078"/>
    <w:rsid w:val="00A30CC7"/>
    <w:rsid w:val="00A318CE"/>
    <w:rsid w:val="00A40C96"/>
    <w:rsid w:val="00A449BE"/>
    <w:rsid w:val="00A47ED1"/>
    <w:rsid w:val="00A50B34"/>
    <w:rsid w:val="00A51891"/>
    <w:rsid w:val="00A53EFE"/>
    <w:rsid w:val="00A543DA"/>
    <w:rsid w:val="00A560A3"/>
    <w:rsid w:val="00A5610C"/>
    <w:rsid w:val="00A63BB6"/>
    <w:rsid w:val="00A63D2E"/>
    <w:rsid w:val="00A65266"/>
    <w:rsid w:val="00A73120"/>
    <w:rsid w:val="00A73427"/>
    <w:rsid w:val="00A75E5A"/>
    <w:rsid w:val="00A77020"/>
    <w:rsid w:val="00A770DF"/>
    <w:rsid w:val="00A801C7"/>
    <w:rsid w:val="00A8475D"/>
    <w:rsid w:val="00A85D5E"/>
    <w:rsid w:val="00A87CED"/>
    <w:rsid w:val="00A92F23"/>
    <w:rsid w:val="00A935C7"/>
    <w:rsid w:val="00A9406B"/>
    <w:rsid w:val="00A94DF9"/>
    <w:rsid w:val="00A94DFA"/>
    <w:rsid w:val="00AA077F"/>
    <w:rsid w:val="00AA2C73"/>
    <w:rsid w:val="00AA5641"/>
    <w:rsid w:val="00AA5F2E"/>
    <w:rsid w:val="00AA63F5"/>
    <w:rsid w:val="00AA71C0"/>
    <w:rsid w:val="00AB1E7C"/>
    <w:rsid w:val="00AB289B"/>
    <w:rsid w:val="00AB5789"/>
    <w:rsid w:val="00AC0837"/>
    <w:rsid w:val="00AC257E"/>
    <w:rsid w:val="00AC30D8"/>
    <w:rsid w:val="00AC33C2"/>
    <w:rsid w:val="00AC3A68"/>
    <w:rsid w:val="00AC3D5C"/>
    <w:rsid w:val="00AC50DF"/>
    <w:rsid w:val="00AC5240"/>
    <w:rsid w:val="00AC5966"/>
    <w:rsid w:val="00AC7212"/>
    <w:rsid w:val="00AD2A7B"/>
    <w:rsid w:val="00AD5B85"/>
    <w:rsid w:val="00AD65CA"/>
    <w:rsid w:val="00AE181D"/>
    <w:rsid w:val="00AE1E2C"/>
    <w:rsid w:val="00AE2865"/>
    <w:rsid w:val="00AE6B5B"/>
    <w:rsid w:val="00AE7443"/>
    <w:rsid w:val="00AF09AA"/>
    <w:rsid w:val="00AF11BF"/>
    <w:rsid w:val="00AF4B53"/>
    <w:rsid w:val="00AF6BE1"/>
    <w:rsid w:val="00AF6E43"/>
    <w:rsid w:val="00AF7887"/>
    <w:rsid w:val="00B00A73"/>
    <w:rsid w:val="00B01577"/>
    <w:rsid w:val="00B01925"/>
    <w:rsid w:val="00B01F21"/>
    <w:rsid w:val="00B0429B"/>
    <w:rsid w:val="00B04ADF"/>
    <w:rsid w:val="00B05FBC"/>
    <w:rsid w:val="00B10CCF"/>
    <w:rsid w:val="00B14444"/>
    <w:rsid w:val="00B155FB"/>
    <w:rsid w:val="00B17628"/>
    <w:rsid w:val="00B20BFA"/>
    <w:rsid w:val="00B20CFA"/>
    <w:rsid w:val="00B21938"/>
    <w:rsid w:val="00B245BD"/>
    <w:rsid w:val="00B25413"/>
    <w:rsid w:val="00B27878"/>
    <w:rsid w:val="00B30741"/>
    <w:rsid w:val="00B31F84"/>
    <w:rsid w:val="00B321BF"/>
    <w:rsid w:val="00B46A39"/>
    <w:rsid w:val="00B47A21"/>
    <w:rsid w:val="00B540C8"/>
    <w:rsid w:val="00B542C3"/>
    <w:rsid w:val="00B54B74"/>
    <w:rsid w:val="00B625A7"/>
    <w:rsid w:val="00B66A8F"/>
    <w:rsid w:val="00B72CDC"/>
    <w:rsid w:val="00B7334A"/>
    <w:rsid w:val="00B73A24"/>
    <w:rsid w:val="00B740F4"/>
    <w:rsid w:val="00B75B5F"/>
    <w:rsid w:val="00B81C71"/>
    <w:rsid w:val="00B83606"/>
    <w:rsid w:val="00B845A6"/>
    <w:rsid w:val="00B87EE5"/>
    <w:rsid w:val="00B9552C"/>
    <w:rsid w:val="00B95593"/>
    <w:rsid w:val="00B97B13"/>
    <w:rsid w:val="00BA0CCD"/>
    <w:rsid w:val="00BA0F42"/>
    <w:rsid w:val="00BA4133"/>
    <w:rsid w:val="00BA4C0F"/>
    <w:rsid w:val="00BB3EC0"/>
    <w:rsid w:val="00BB49B2"/>
    <w:rsid w:val="00BB4DFD"/>
    <w:rsid w:val="00BC0779"/>
    <w:rsid w:val="00BC1AC5"/>
    <w:rsid w:val="00BC25EF"/>
    <w:rsid w:val="00BC493F"/>
    <w:rsid w:val="00BC4CF0"/>
    <w:rsid w:val="00BC6764"/>
    <w:rsid w:val="00BD09BC"/>
    <w:rsid w:val="00BD0B40"/>
    <w:rsid w:val="00BD13E7"/>
    <w:rsid w:val="00BD1A6C"/>
    <w:rsid w:val="00BD2E1C"/>
    <w:rsid w:val="00BD56C5"/>
    <w:rsid w:val="00BD5EB2"/>
    <w:rsid w:val="00BD6BE6"/>
    <w:rsid w:val="00BE1BD9"/>
    <w:rsid w:val="00BE3216"/>
    <w:rsid w:val="00BE6241"/>
    <w:rsid w:val="00BE7B42"/>
    <w:rsid w:val="00BF06F8"/>
    <w:rsid w:val="00BF4B1D"/>
    <w:rsid w:val="00C017F5"/>
    <w:rsid w:val="00C029B1"/>
    <w:rsid w:val="00C03E0D"/>
    <w:rsid w:val="00C164BE"/>
    <w:rsid w:val="00C235D6"/>
    <w:rsid w:val="00C25FE7"/>
    <w:rsid w:val="00C271EA"/>
    <w:rsid w:val="00C272C2"/>
    <w:rsid w:val="00C319D6"/>
    <w:rsid w:val="00C325BC"/>
    <w:rsid w:val="00C32D3A"/>
    <w:rsid w:val="00C35789"/>
    <w:rsid w:val="00C35CFA"/>
    <w:rsid w:val="00C538ED"/>
    <w:rsid w:val="00C540AD"/>
    <w:rsid w:val="00C56361"/>
    <w:rsid w:val="00C612D2"/>
    <w:rsid w:val="00C6184E"/>
    <w:rsid w:val="00C62019"/>
    <w:rsid w:val="00C63991"/>
    <w:rsid w:val="00C65F41"/>
    <w:rsid w:val="00C66993"/>
    <w:rsid w:val="00C670EA"/>
    <w:rsid w:val="00C7089D"/>
    <w:rsid w:val="00C73706"/>
    <w:rsid w:val="00C7722D"/>
    <w:rsid w:val="00C801A1"/>
    <w:rsid w:val="00C80262"/>
    <w:rsid w:val="00C809BD"/>
    <w:rsid w:val="00C816CC"/>
    <w:rsid w:val="00C82334"/>
    <w:rsid w:val="00C860AE"/>
    <w:rsid w:val="00C872F1"/>
    <w:rsid w:val="00C9060C"/>
    <w:rsid w:val="00C93C7E"/>
    <w:rsid w:val="00C95B3D"/>
    <w:rsid w:val="00C95CCE"/>
    <w:rsid w:val="00C97558"/>
    <w:rsid w:val="00CA31DF"/>
    <w:rsid w:val="00CA3555"/>
    <w:rsid w:val="00CA4BC5"/>
    <w:rsid w:val="00CA585F"/>
    <w:rsid w:val="00CA79E7"/>
    <w:rsid w:val="00CB0A43"/>
    <w:rsid w:val="00CB15F3"/>
    <w:rsid w:val="00CB18D0"/>
    <w:rsid w:val="00CB2453"/>
    <w:rsid w:val="00CB7D75"/>
    <w:rsid w:val="00CC083D"/>
    <w:rsid w:val="00CC26A4"/>
    <w:rsid w:val="00CC795A"/>
    <w:rsid w:val="00CD13EA"/>
    <w:rsid w:val="00CD49C9"/>
    <w:rsid w:val="00CD694D"/>
    <w:rsid w:val="00CD7A2B"/>
    <w:rsid w:val="00CE1638"/>
    <w:rsid w:val="00CE4836"/>
    <w:rsid w:val="00CE4AAC"/>
    <w:rsid w:val="00CE620F"/>
    <w:rsid w:val="00CF1530"/>
    <w:rsid w:val="00CF20C0"/>
    <w:rsid w:val="00CF3683"/>
    <w:rsid w:val="00CF4DCF"/>
    <w:rsid w:val="00CF69E3"/>
    <w:rsid w:val="00D00B25"/>
    <w:rsid w:val="00D01F94"/>
    <w:rsid w:val="00D0220F"/>
    <w:rsid w:val="00D05BAC"/>
    <w:rsid w:val="00D07373"/>
    <w:rsid w:val="00D10498"/>
    <w:rsid w:val="00D10B21"/>
    <w:rsid w:val="00D11F0C"/>
    <w:rsid w:val="00D13FC3"/>
    <w:rsid w:val="00D14391"/>
    <w:rsid w:val="00D17500"/>
    <w:rsid w:val="00D178C1"/>
    <w:rsid w:val="00D178E0"/>
    <w:rsid w:val="00D20247"/>
    <w:rsid w:val="00D2097F"/>
    <w:rsid w:val="00D22D60"/>
    <w:rsid w:val="00D23FF5"/>
    <w:rsid w:val="00D27CBB"/>
    <w:rsid w:val="00D308DA"/>
    <w:rsid w:val="00D3124D"/>
    <w:rsid w:val="00D3345F"/>
    <w:rsid w:val="00D341F6"/>
    <w:rsid w:val="00D36AF3"/>
    <w:rsid w:val="00D4176F"/>
    <w:rsid w:val="00D43B14"/>
    <w:rsid w:val="00D44106"/>
    <w:rsid w:val="00D446A4"/>
    <w:rsid w:val="00D46411"/>
    <w:rsid w:val="00D518C1"/>
    <w:rsid w:val="00D52CEE"/>
    <w:rsid w:val="00D57AB5"/>
    <w:rsid w:val="00D60AFE"/>
    <w:rsid w:val="00D618D6"/>
    <w:rsid w:val="00D679FF"/>
    <w:rsid w:val="00D67DB5"/>
    <w:rsid w:val="00D73858"/>
    <w:rsid w:val="00D82259"/>
    <w:rsid w:val="00D87F1E"/>
    <w:rsid w:val="00D90342"/>
    <w:rsid w:val="00D91ECF"/>
    <w:rsid w:val="00D92C92"/>
    <w:rsid w:val="00D94609"/>
    <w:rsid w:val="00D94A05"/>
    <w:rsid w:val="00D96C1F"/>
    <w:rsid w:val="00D97C75"/>
    <w:rsid w:val="00DA139B"/>
    <w:rsid w:val="00DB1CEE"/>
    <w:rsid w:val="00DB25D7"/>
    <w:rsid w:val="00DB32D6"/>
    <w:rsid w:val="00DB362A"/>
    <w:rsid w:val="00DB6B58"/>
    <w:rsid w:val="00DC082F"/>
    <w:rsid w:val="00DC2CAE"/>
    <w:rsid w:val="00DC448C"/>
    <w:rsid w:val="00DC4806"/>
    <w:rsid w:val="00DD007E"/>
    <w:rsid w:val="00DD51B1"/>
    <w:rsid w:val="00DD64D4"/>
    <w:rsid w:val="00DD74E8"/>
    <w:rsid w:val="00DE5517"/>
    <w:rsid w:val="00DF0242"/>
    <w:rsid w:val="00DF362F"/>
    <w:rsid w:val="00DF3CFB"/>
    <w:rsid w:val="00DF51F2"/>
    <w:rsid w:val="00DF614C"/>
    <w:rsid w:val="00E00237"/>
    <w:rsid w:val="00E02837"/>
    <w:rsid w:val="00E0319A"/>
    <w:rsid w:val="00E05AA1"/>
    <w:rsid w:val="00E06AE9"/>
    <w:rsid w:val="00E10FF8"/>
    <w:rsid w:val="00E13055"/>
    <w:rsid w:val="00E131BE"/>
    <w:rsid w:val="00E15123"/>
    <w:rsid w:val="00E15E67"/>
    <w:rsid w:val="00E17E41"/>
    <w:rsid w:val="00E2062D"/>
    <w:rsid w:val="00E2183E"/>
    <w:rsid w:val="00E312F3"/>
    <w:rsid w:val="00E318BE"/>
    <w:rsid w:val="00E32CDC"/>
    <w:rsid w:val="00E34F92"/>
    <w:rsid w:val="00E37365"/>
    <w:rsid w:val="00E40F0F"/>
    <w:rsid w:val="00E41DD5"/>
    <w:rsid w:val="00E447E5"/>
    <w:rsid w:val="00E456F7"/>
    <w:rsid w:val="00E46C97"/>
    <w:rsid w:val="00E528D3"/>
    <w:rsid w:val="00E532E3"/>
    <w:rsid w:val="00E537A2"/>
    <w:rsid w:val="00E53916"/>
    <w:rsid w:val="00E53A96"/>
    <w:rsid w:val="00E53C6B"/>
    <w:rsid w:val="00E54D6D"/>
    <w:rsid w:val="00E6160B"/>
    <w:rsid w:val="00E61CFC"/>
    <w:rsid w:val="00E65D80"/>
    <w:rsid w:val="00E728E1"/>
    <w:rsid w:val="00E80E50"/>
    <w:rsid w:val="00E8491B"/>
    <w:rsid w:val="00E92882"/>
    <w:rsid w:val="00E94826"/>
    <w:rsid w:val="00E96EFE"/>
    <w:rsid w:val="00E974FC"/>
    <w:rsid w:val="00EA2251"/>
    <w:rsid w:val="00EA36AA"/>
    <w:rsid w:val="00EA6273"/>
    <w:rsid w:val="00EB2016"/>
    <w:rsid w:val="00EB24CB"/>
    <w:rsid w:val="00EB343C"/>
    <w:rsid w:val="00EC15A6"/>
    <w:rsid w:val="00EC73D0"/>
    <w:rsid w:val="00ED1316"/>
    <w:rsid w:val="00ED1FB3"/>
    <w:rsid w:val="00ED257F"/>
    <w:rsid w:val="00ED4E21"/>
    <w:rsid w:val="00ED5548"/>
    <w:rsid w:val="00ED6FEC"/>
    <w:rsid w:val="00ED784E"/>
    <w:rsid w:val="00EE095E"/>
    <w:rsid w:val="00EE0ABD"/>
    <w:rsid w:val="00EE24A5"/>
    <w:rsid w:val="00EE4B26"/>
    <w:rsid w:val="00EF0614"/>
    <w:rsid w:val="00EF323C"/>
    <w:rsid w:val="00EF71BB"/>
    <w:rsid w:val="00F00626"/>
    <w:rsid w:val="00F05810"/>
    <w:rsid w:val="00F05FC1"/>
    <w:rsid w:val="00F07E91"/>
    <w:rsid w:val="00F11CB0"/>
    <w:rsid w:val="00F12ECE"/>
    <w:rsid w:val="00F17BF4"/>
    <w:rsid w:val="00F20E37"/>
    <w:rsid w:val="00F22957"/>
    <w:rsid w:val="00F22B60"/>
    <w:rsid w:val="00F2442F"/>
    <w:rsid w:val="00F24439"/>
    <w:rsid w:val="00F319E9"/>
    <w:rsid w:val="00F34AFF"/>
    <w:rsid w:val="00F34B67"/>
    <w:rsid w:val="00F35333"/>
    <w:rsid w:val="00F37879"/>
    <w:rsid w:val="00F41038"/>
    <w:rsid w:val="00F43FE8"/>
    <w:rsid w:val="00F47DCE"/>
    <w:rsid w:val="00F54439"/>
    <w:rsid w:val="00F57D95"/>
    <w:rsid w:val="00F62786"/>
    <w:rsid w:val="00F62AF2"/>
    <w:rsid w:val="00F63453"/>
    <w:rsid w:val="00F65099"/>
    <w:rsid w:val="00F657A1"/>
    <w:rsid w:val="00F74C61"/>
    <w:rsid w:val="00F81E14"/>
    <w:rsid w:val="00F82902"/>
    <w:rsid w:val="00F84381"/>
    <w:rsid w:val="00F84AA4"/>
    <w:rsid w:val="00F85F39"/>
    <w:rsid w:val="00F86C01"/>
    <w:rsid w:val="00F913B1"/>
    <w:rsid w:val="00FA1005"/>
    <w:rsid w:val="00FA133A"/>
    <w:rsid w:val="00FA14BF"/>
    <w:rsid w:val="00FA2F4C"/>
    <w:rsid w:val="00FA4649"/>
    <w:rsid w:val="00FA5D5B"/>
    <w:rsid w:val="00FA62BD"/>
    <w:rsid w:val="00FA7F20"/>
    <w:rsid w:val="00FB50CA"/>
    <w:rsid w:val="00FB50EF"/>
    <w:rsid w:val="00FB60FC"/>
    <w:rsid w:val="00FB6ACD"/>
    <w:rsid w:val="00FC01AF"/>
    <w:rsid w:val="00FC5303"/>
    <w:rsid w:val="00FC611A"/>
    <w:rsid w:val="00FC63F7"/>
    <w:rsid w:val="00FC7D92"/>
    <w:rsid w:val="00FD4138"/>
    <w:rsid w:val="00FE1A7C"/>
    <w:rsid w:val="00FE4D08"/>
    <w:rsid w:val="00FE75A7"/>
    <w:rsid w:val="00FF0115"/>
    <w:rsid w:val="00FF1931"/>
    <w:rsid w:val="00FF3A5D"/>
    <w:rsid w:val="00FF5BB9"/>
    <w:rsid w:val="00FF62DB"/>
    <w:rsid w:val="00FF73B9"/>
    <w:rsid w:val="00FF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7386919"/>
  <w15:docId w15:val="{CBFD245F-72A7-46E4-AE7B-84B069956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DE4"/>
  </w:style>
  <w:style w:type="paragraph" w:styleId="1">
    <w:name w:val="heading 1"/>
    <w:basedOn w:val="a"/>
    <w:next w:val="a"/>
    <w:link w:val="10"/>
    <w:uiPriority w:val="9"/>
    <w:qFormat/>
    <w:rsid w:val="000012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A5F0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A5F0F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4A5F0F"/>
  </w:style>
  <w:style w:type="table" w:styleId="a3">
    <w:name w:val="Table Grid"/>
    <w:basedOn w:val="a1"/>
    <w:uiPriority w:val="39"/>
    <w:rsid w:val="004A5F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link w:val="a5"/>
    <w:semiHidden/>
    <w:rsid w:val="004A5F0F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a5">
    <w:name w:val="Схема документа Знак"/>
    <w:basedOn w:val="a0"/>
    <w:link w:val="a4"/>
    <w:semiHidden/>
    <w:rsid w:val="004A5F0F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6">
    <w:name w:val="header"/>
    <w:basedOn w:val="a"/>
    <w:link w:val="a7"/>
    <w:uiPriority w:val="99"/>
    <w:rsid w:val="004A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4A5F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4A5F0F"/>
  </w:style>
  <w:style w:type="paragraph" w:customStyle="1" w:styleId="ConsPlusNormal">
    <w:name w:val="ConsPlusNormal"/>
    <w:link w:val="ConsPlusNormal0"/>
    <w:rsid w:val="004A5F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4A5F0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4A5F0F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rsid w:val="004A5F0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4A5F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rsid w:val="004A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4A5F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"/>
    <w:basedOn w:val="a"/>
    <w:rsid w:val="004A5F0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4A5F0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5">
    <w:name w:val="Знак5 Знак Знак Знак"/>
    <w:basedOn w:val="a"/>
    <w:rsid w:val="004A5F0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st">
    <w:name w:val="st"/>
    <w:basedOn w:val="a0"/>
    <w:rsid w:val="004A5F0F"/>
  </w:style>
  <w:style w:type="character" w:styleId="ae">
    <w:name w:val="Emphasis"/>
    <w:qFormat/>
    <w:rsid w:val="004A5F0F"/>
    <w:rPr>
      <w:i/>
      <w:iCs/>
    </w:rPr>
  </w:style>
  <w:style w:type="paragraph" w:styleId="af">
    <w:name w:val="Body Text Indent"/>
    <w:basedOn w:val="a"/>
    <w:link w:val="af0"/>
    <w:rsid w:val="004A5F0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4A5F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4A5F0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4A5F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4A5F0F"/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Strong"/>
    <w:qFormat/>
    <w:rsid w:val="004A5F0F"/>
    <w:rPr>
      <w:b/>
      <w:bCs/>
    </w:rPr>
  </w:style>
  <w:style w:type="paragraph" w:styleId="af2">
    <w:name w:val="Body Text"/>
    <w:basedOn w:val="a"/>
    <w:link w:val="af3"/>
    <w:rsid w:val="004A5F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rsid w:val="004A5F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Заголовок №1_"/>
    <w:link w:val="13"/>
    <w:rsid w:val="004A5F0F"/>
    <w:rPr>
      <w:b/>
      <w:bCs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4A5F0F"/>
    <w:pPr>
      <w:widowControl w:val="0"/>
      <w:shd w:val="clear" w:color="auto" w:fill="FFFFFF"/>
      <w:spacing w:after="600" w:line="322" w:lineRule="exact"/>
      <w:ind w:hanging="1120"/>
      <w:jc w:val="center"/>
      <w:outlineLvl w:val="0"/>
    </w:pPr>
    <w:rPr>
      <w:b/>
      <w:bCs/>
      <w:sz w:val="27"/>
      <w:szCs w:val="27"/>
    </w:rPr>
  </w:style>
  <w:style w:type="character" w:customStyle="1" w:styleId="23">
    <w:name w:val="Основной текст (2)_"/>
    <w:link w:val="24"/>
    <w:rsid w:val="004A5F0F"/>
    <w:rPr>
      <w:b/>
      <w:bCs/>
      <w:sz w:val="27"/>
      <w:szCs w:val="27"/>
      <w:shd w:val="clear" w:color="auto" w:fill="FFFFFF"/>
    </w:rPr>
  </w:style>
  <w:style w:type="character" w:customStyle="1" w:styleId="110">
    <w:name w:val="Основной текст + 11"/>
    <w:aliases w:val="5 pt"/>
    <w:rsid w:val="004A5F0F"/>
    <w:rPr>
      <w:sz w:val="23"/>
      <w:szCs w:val="23"/>
      <w:lang w:val="ru-RU" w:eastAsia="ru-RU" w:bidi="ar-SA"/>
    </w:rPr>
  </w:style>
  <w:style w:type="paragraph" w:customStyle="1" w:styleId="24">
    <w:name w:val="Основной текст (2)"/>
    <w:basedOn w:val="a"/>
    <w:link w:val="23"/>
    <w:rsid w:val="004A5F0F"/>
    <w:pPr>
      <w:widowControl w:val="0"/>
      <w:shd w:val="clear" w:color="auto" w:fill="FFFFFF"/>
      <w:spacing w:before="600" w:after="0" w:line="322" w:lineRule="exact"/>
      <w:ind w:hanging="1120"/>
      <w:jc w:val="center"/>
    </w:pPr>
    <w:rPr>
      <w:b/>
      <w:bCs/>
      <w:sz w:val="27"/>
      <w:szCs w:val="27"/>
    </w:rPr>
  </w:style>
  <w:style w:type="character" w:customStyle="1" w:styleId="af4">
    <w:name w:val="Колонтитул_"/>
    <w:link w:val="14"/>
    <w:rsid w:val="004A5F0F"/>
    <w:rPr>
      <w:noProof/>
      <w:shd w:val="clear" w:color="auto" w:fill="FFFFFF"/>
    </w:rPr>
  </w:style>
  <w:style w:type="character" w:customStyle="1" w:styleId="af5">
    <w:name w:val="Колонтитул"/>
    <w:basedOn w:val="af4"/>
    <w:rsid w:val="004A5F0F"/>
    <w:rPr>
      <w:noProof/>
      <w:shd w:val="clear" w:color="auto" w:fill="FFFFFF"/>
    </w:rPr>
  </w:style>
  <w:style w:type="character" w:customStyle="1" w:styleId="111">
    <w:name w:val="Основной текст + 111"/>
    <w:aliases w:val="5 pt1,Полужирный"/>
    <w:rsid w:val="004A5F0F"/>
    <w:rPr>
      <w:b/>
      <w:bCs/>
      <w:sz w:val="23"/>
      <w:szCs w:val="23"/>
      <w:lang w:val="ru-RU" w:eastAsia="ru-RU" w:bidi="ar-SA"/>
    </w:rPr>
  </w:style>
  <w:style w:type="character" w:customStyle="1" w:styleId="af6">
    <w:name w:val="Подпись к таблице_"/>
    <w:link w:val="15"/>
    <w:rsid w:val="004A5F0F"/>
    <w:rPr>
      <w:sz w:val="27"/>
      <w:szCs w:val="27"/>
      <w:shd w:val="clear" w:color="auto" w:fill="FFFFFF"/>
    </w:rPr>
  </w:style>
  <w:style w:type="character" w:customStyle="1" w:styleId="af7">
    <w:name w:val="Подпись к таблице"/>
    <w:rsid w:val="004A5F0F"/>
    <w:rPr>
      <w:sz w:val="27"/>
      <w:szCs w:val="27"/>
      <w:u w:val="single"/>
      <w:lang w:bidi="ar-SA"/>
    </w:rPr>
  </w:style>
  <w:style w:type="character" w:customStyle="1" w:styleId="25">
    <w:name w:val="Подпись к таблице (2)_"/>
    <w:link w:val="26"/>
    <w:rsid w:val="004A5F0F"/>
    <w:rPr>
      <w:b/>
      <w:bCs/>
      <w:sz w:val="27"/>
      <w:szCs w:val="27"/>
      <w:shd w:val="clear" w:color="auto" w:fill="FFFFFF"/>
    </w:rPr>
  </w:style>
  <w:style w:type="paragraph" w:customStyle="1" w:styleId="14">
    <w:name w:val="Колонтитул1"/>
    <w:basedOn w:val="a"/>
    <w:link w:val="af4"/>
    <w:rsid w:val="004A5F0F"/>
    <w:pPr>
      <w:widowControl w:val="0"/>
      <w:shd w:val="clear" w:color="auto" w:fill="FFFFFF"/>
      <w:spacing w:after="0" w:line="240" w:lineRule="atLeast"/>
    </w:pPr>
    <w:rPr>
      <w:noProof/>
    </w:rPr>
  </w:style>
  <w:style w:type="paragraph" w:customStyle="1" w:styleId="15">
    <w:name w:val="Подпись к таблице1"/>
    <w:basedOn w:val="a"/>
    <w:link w:val="af6"/>
    <w:rsid w:val="004A5F0F"/>
    <w:pPr>
      <w:widowControl w:val="0"/>
      <w:shd w:val="clear" w:color="auto" w:fill="FFFFFF"/>
      <w:spacing w:after="0" w:line="326" w:lineRule="exact"/>
    </w:pPr>
    <w:rPr>
      <w:sz w:val="27"/>
      <w:szCs w:val="27"/>
    </w:rPr>
  </w:style>
  <w:style w:type="paragraph" w:customStyle="1" w:styleId="26">
    <w:name w:val="Подпись к таблице (2)"/>
    <w:basedOn w:val="a"/>
    <w:link w:val="25"/>
    <w:rsid w:val="004A5F0F"/>
    <w:pPr>
      <w:widowControl w:val="0"/>
      <w:shd w:val="clear" w:color="auto" w:fill="FFFFFF"/>
      <w:spacing w:after="0" w:line="240" w:lineRule="atLeast"/>
    </w:pPr>
    <w:rPr>
      <w:b/>
      <w:bCs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0012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8">
    <w:name w:val="Основной текст_"/>
    <w:basedOn w:val="a0"/>
    <w:link w:val="50"/>
    <w:rsid w:val="00DF024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50">
    <w:name w:val="Основной текст5"/>
    <w:basedOn w:val="a"/>
    <w:link w:val="af8"/>
    <w:rsid w:val="00DF0242"/>
    <w:pPr>
      <w:widowControl w:val="0"/>
      <w:shd w:val="clear" w:color="auto" w:fill="FFFFFF"/>
      <w:spacing w:after="300" w:line="322" w:lineRule="exact"/>
      <w:ind w:hanging="700"/>
      <w:jc w:val="righ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1pt">
    <w:name w:val="Основной текст + 11 pt"/>
    <w:basedOn w:val="af8"/>
    <w:rsid w:val="00DF0242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51">
    <w:name w:val="Знак5 Знак Знак Знак"/>
    <w:basedOn w:val="a"/>
    <w:rsid w:val="00A85D5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9">
    <w:name w:val="Hyperlink"/>
    <w:basedOn w:val="a0"/>
    <w:uiPriority w:val="99"/>
    <w:unhideWhenUsed/>
    <w:rsid w:val="00301B68"/>
    <w:rPr>
      <w:color w:val="0000FF" w:themeColor="hyperlink"/>
      <w:u w:val="single"/>
    </w:rPr>
  </w:style>
  <w:style w:type="paragraph" w:styleId="afa">
    <w:name w:val="List Paragraph"/>
    <w:basedOn w:val="a"/>
    <w:uiPriority w:val="34"/>
    <w:qFormat/>
    <w:rsid w:val="0037768A"/>
    <w:pPr>
      <w:ind w:left="720"/>
      <w:contextualSpacing/>
    </w:pPr>
  </w:style>
  <w:style w:type="paragraph" w:customStyle="1" w:styleId="52">
    <w:name w:val="Знак5 Знак Знак Знак"/>
    <w:basedOn w:val="a"/>
    <w:rsid w:val="00DB25D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53">
    <w:name w:val="Знак5 Знак Знак Знак"/>
    <w:basedOn w:val="a"/>
    <w:rsid w:val="000C330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6">
    <w:name w:val="Знак1"/>
    <w:basedOn w:val="a"/>
    <w:uiPriority w:val="99"/>
    <w:rsid w:val="003A5957"/>
    <w:pPr>
      <w:spacing w:after="160" w:line="240" w:lineRule="exact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styleId="afb">
    <w:name w:val="Normal (Web)"/>
    <w:basedOn w:val="a"/>
    <w:rsid w:val="00827A1B"/>
    <w:pPr>
      <w:spacing w:after="192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ConsPlusNonformat">
    <w:name w:val="ConsPlusNonformat"/>
    <w:rsid w:val="00F657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0200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7">
    <w:name w:val="Сетка таблицы1"/>
    <w:basedOn w:val="a1"/>
    <w:next w:val="a3"/>
    <w:uiPriority w:val="39"/>
    <w:rsid w:val="00C669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7">
    <w:name w:val="Нет списка2"/>
    <w:next w:val="a2"/>
    <w:uiPriority w:val="99"/>
    <w:semiHidden/>
    <w:unhideWhenUsed/>
    <w:rsid w:val="00C66993"/>
  </w:style>
  <w:style w:type="numbering" w:customStyle="1" w:styleId="112">
    <w:name w:val="Нет списка11"/>
    <w:next w:val="a2"/>
    <w:semiHidden/>
    <w:rsid w:val="00C66993"/>
  </w:style>
  <w:style w:type="table" w:customStyle="1" w:styleId="28">
    <w:name w:val="Сетка таблицы2"/>
    <w:basedOn w:val="a1"/>
    <w:next w:val="a3"/>
    <w:uiPriority w:val="39"/>
    <w:rsid w:val="00C669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73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&#1090;&#1080;&#1084;&#1088;&#1077;&#1075;&#1080;&#1086;&#1085;.&#1088;&#1092;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&#1090;&#1080;&#1084;&#1088;&#1077;&#1075;&#1080;&#1086;&#1085;.&#1088;&#1092;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3455F-C86C-4467-BE96-AC24E8550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1195</TotalTime>
  <Pages>29</Pages>
  <Words>6188</Words>
  <Characters>35272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Окно 25</dc:creator>
  <cp:lastModifiedBy>User</cp:lastModifiedBy>
  <cp:revision>10</cp:revision>
  <cp:lastPrinted>2021-10-08T06:53:00Z</cp:lastPrinted>
  <dcterms:created xsi:type="dcterms:W3CDTF">2022-12-21T15:01:00Z</dcterms:created>
  <dcterms:modified xsi:type="dcterms:W3CDTF">2023-01-09T07:56:00Z</dcterms:modified>
</cp:coreProperties>
</file>