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DE4" w:rsidRPr="00261C29" w:rsidRDefault="009E2DE4" w:rsidP="009B3520">
      <w:pPr>
        <w:widowControl w:val="0"/>
        <w:tabs>
          <w:tab w:val="left" w:pos="3969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935" w:rsidRPr="00261C29" w:rsidRDefault="00421935" w:rsidP="0021080E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DE4" w:rsidRPr="00261C29" w:rsidRDefault="009E2DE4" w:rsidP="00DF51F2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1F2" w:rsidRPr="00261C29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1F2" w:rsidRPr="00261C29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1F2" w:rsidRPr="00261C29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1F2" w:rsidRPr="00261C29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1F2" w:rsidRPr="00261C29" w:rsidRDefault="00DF51F2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9B2" w:rsidRPr="00261C29" w:rsidRDefault="008B59B2" w:rsidP="002C331A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4D6D" w:rsidRPr="00261C29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D6D" w:rsidRPr="00261C29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D6D" w:rsidRPr="00261C29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D6D" w:rsidRPr="00261C29" w:rsidRDefault="00E54D6D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Pr="00261C29" w:rsidRDefault="0016000B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261C29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261C29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261C29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261C29">
        <w:rPr>
          <w:rFonts w:ascii="Times New Roman" w:eastAsia="Calibri" w:hAnsi="Times New Roman" w:cs="Times New Roman"/>
          <w:sz w:val="28"/>
          <w:szCs w:val="28"/>
        </w:rPr>
        <w:t>Тимашевский район</w:t>
      </w:r>
    </w:p>
    <w:p w:rsidR="0016000B" w:rsidRPr="00261C29" w:rsidRDefault="00261C29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261C29">
        <w:rPr>
          <w:rFonts w:ascii="Times New Roman" w:hAnsi="Times New Roman" w:cs="Times New Roman"/>
          <w:sz w:val="28"/>
          <w:szCs w:val="28"/>
          <w:shd w:val="clear" w:color="auto" w:fill="FFFFFF"/>
        </w:rPr>
        <w:t>от 27.12.2023 № 2223</w:t>
      </w:r>
    </w:p>
    <w:p w:rsidR="00CE4DAA" w:rsidRPr="00261C29" w:rsidRDefault="00CE4DAA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Calibri" w:hAnsi="Times New Roman" w:cs="Times New Roman"/>
          <w:sz w:val="28"/>
          <w:szCs w:val="28"/>
        </w:rPr>
        <w:t>«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CE4DAA" w:rsidRPr="00261C29" w:rsidRDefault="00CE4DAA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E974FC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августа 2020 г. № 814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ind w:right="-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ind w:right="-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autoSpaceDE w:val="0"/>
        <w:autoSpaceDN w:val="0"/>
        <w:adjustRightInd w:val="0"/>
        <w:spacing w:after="0" w:line="240" w:lineRule="auto"/>
        <w:ind w:right="-9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CE4DAA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Calibri" w:hAnsi="Times New Roman" w:cs="Times New Roman"/>
          <w:sz w:val="28"/>
          <w:szCs w:val="28"/>
        </w:rPr>
      </w:pPr>
      <w:r w:rsidRPr="00261C2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61C29" w:rsidRPr="00261C29">
        <w:rPr>
          <w:rFonts w:ascii="Times New Roman" w:hAnsi="Times New Roman" w:cs="Times New Roman"/>
          <w:sz w:val="28"/>
          <w:szCs w:val="28"/>
          <w:shd w:val="clear" w:color="auto" w:fill="FFFFFF"/>
        </w:rPr>
        <w:t>27.12.2023 № 2223</w:t>
      </w:r>
      <w:r w:rsidR="00CE4DAA" w:rsidRPr="00261C2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_____________№____________)</w:t>
      </w: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-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Pr="00261C29" w:rsidRDefault="0016000B" w:rsidP="00DE2D1E">
      <w:pPr>
        <w:framePr w:w="4771" w:h="5746" w:hRule="exact" w:hSpace="180" w:wrap="around" w:vAnchor="text" w:hAnchor="page" w:x="6331" w:y="-4891"/>
        <w:widowControl w:val="0"/>
        <w:shd w:val="clear" w:color="auto" w:fill="FFFFFF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84" w:right="-28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000B" w:rsidRPr="00261C29" w:rsidRDefault="0016000B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Pr="00261C29" w:rsidRDefault="0016000B" w:rsidP="00CE4DAA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00B" w:rsidRPr="00261C29" w:rsidRDefault="0016000B" w:rsidP="0016000B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D1E" w:rsidRPr="00261C29" w:rsidRDefault="00DE2D1E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DE4" w:rsidRPr="00261C29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:rsidR="009E2DE4" w:rsidRPr="00261C29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9E2DE4" w:rsidRPr="00261C29" w:rsidRDefault="009E2DE4" w:rsidP="00DF51F2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</w:t>
      </w:r>
    </w:p>
    <w:p w:rsidR="009E2DE4" w:rsidRPr="00261C29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r w:rsidR="00E447E5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АШЕВСКОГО РАЙОНА» </w:t>
      </w:r>
    </w:p>
    <w:p w:rsidR="009E2DE4" w:rsidRPr="00261C29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439" w:rsidRPr="00261C29" w:rsidRDefault="00F54439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DE4" w:rsidRPr="00261C29" w:rsidRDefault="009E2DE4" w:rsidP="00DF51F2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9E2DE4" w:rsidRPr="00261C29" w:rsidRDefault="009E2DE4" w:rsidP="00D308DA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D308DA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Тимашевский район 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9E2DE4" w:rsidRPr="00261C29" w:rsidRDefault="009E2DE4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31A" w:rsidRPr="00261C29" w:rsidRDefault="002C331A" w:rsidP="00DF51F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656"/>
      </w:tblGrid>
      <w:tr w:rsidR="00261C29" w:rsidRPr="00261C29" w:rsidTr="0021080E">
        <w:trPr>
          <w:jc w:val="right"/>
        </w:trPr>
        <w:tc>
          <w:tcPr>
            <w:tcW w:w="2830" w:type="dxa"/>
          </w:tcPr>
          <w:p w:rsidR="009E2DE4" w:rsidRPr="00261C29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Координатор </w:t>
            </w:r>
          </w:p>
          <w:p w:rsidR="009E2DE4" w:rsidRPr="00261C29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муниципальной п</w:t>
            </w:r>
            <w:r w:rsidR="009E2DE4" w:rsidRPr="00261C29">
              <w:rPr>
                <w:sz w:val="28"/>
                <w:szCs w:val="28"/>
              </w:rPr>
              <w:t>рограммы</w:t>
            </w:r>
          </w:p>
        </w:tc>
        <w:tc>
          <w:tcPr>
            <w:tcW w:w="6656" w:type="dxa"/>
          </w:tcPr>
          <w:p w:rsidR="005A7555" w:rsidRPr="00261C29" w:rsidRDefault="00F657A1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о</w:t>
            </w:r>
            <w:r w:rsidR="009E2DE4" w:rsidRPr="00261C29">
              <w:rPr>
                <w:sz w:val="28"/>
                <w:szCs w:val="28"/>
              </w:rPr>
              <w:t xml:space="preserve">тдел информационных технологий администрации муниципального образования Тимашевский район </w:t>
            </w:r>
            <w:r w:rsidR="005A7555" w:rsidRPr="00261C29">
              <w:rPr>
                <w:sz w:val="28"/>
                <w:szCs w:val="28"/>
              </w:rPr>
              <w:t xml:space="preserve"> </w:t>
            </w:r>
          </w:p>
          <w:p w:rsidR="009E2DE4" w:rsidRPr="00261C29" w:rsidRDefault="005A7555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(</w:t>
            </w:r>
            <w:r w:rsidR="009E2DE4" w:rsidRPr="00261C29">
              <w:rPr>
                <w:sz w:val="28"/>
                <w:szCs w:val="28"/>
              </w:rPr>
              <w:t>далее – отдел информационных технологий)</w:t>
            </w:r>
          </w:p>
          <w:p w:rsidR="009E2DE4" w:rsidRPr="00261C29" w:rsidRDefault="009E2DE4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</w:tc>
      </w:tr>
      <w:tr w:rsidR="00261C29" w:rsidRPr="00261C29" w:rsidTr="0021080E">
        <w:trPr>
          <w:jc w:val="right"/>
        </w:trPr>
        <w:tc>
          <w:tcPr>
            <w:tcW w:w="2830" w:type="dxa"/>
          </w:tcPr>
          <w:p w:rsidR="009E2DE4" w:rsidRPr="00261C29" w:rsidRDefault="009E2DE4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Координаторы </w:t>
            </w:r>
          </w:p>
          <w:p w:rsidR="009E2DE4" w:rsidRPr="00261C29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п</w:t>
            </w:r>
            <w:r w:rsidR="009E2DE4" w:rsidRPr="00261C29">
              <w:rPr>
                <w:sz w:val="28"/>
                <w:szCs w:val="28"/>
              </w:rPr>
              <w:t>одпрограмм</w:t>
            </w:r>
          </w:p>
          <w:p w:rsidR="008604D7" w:rsidRPr="00261C29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:rsidR="009E2DE4" w:rsidRPr="00261C29" w:rsidRDefault="008604D7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не предусмотрены</w:t>
            </w:r>
          </w:p>
          <w:p w:rsidR="009E2DE4" w:rsidRPr="00261C29" w:rsidRDefault="009E2DE4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</w:tc>
      </w:tr>
      <w:tr w:rsidR="00261C29" w:rsidRPr="00261C29" w:rsidTr="0021080E">
        <w:trPr>
          <w:jc w:val="right"/>
        </w:trPr>
        <w:tc>
          <w:tcPr>
            <w:tcW w:w="2830" w:type="dxa"/>
          </w:tcPr>
          <w:p w:rsidR="009E2DE4" w:rsidRPr="00261C29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Участники </w:t>
            </w:r>
          </w:p>
          <w:p w:rsidR="009E2DE4" w:rsidRPr="00261C29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муниципальной </w:t>
            </w:r>
          </w:p>
          <w:p w:rsidR="009E2DE4" w:rsidRPr="00261C29" w:rsidRDefault="008604D7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п</w:t>
            </w:r>
            <w:r w:rsidR="009E2DE4" w:rsidRPr="00261C29">
              <w:rPr>
                <w:sz w:val="28"/>
                <w:szCs w:val="28"/>
              </w:rPr>
              <w:t>рограммы</w:t>
            </w:r>
          </w:p>
          <w:p w:rsidR="009E2DE4" w:rsidRPr="00261C29" w:rsidRDefault="009E2DE4" w:rsidP="00DF51F2">
            <w:pPr>
              <w:widowControl w:val="0"/>
              <w:ind w:right="-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:rsidR="009E2DE4" w:rsidRPr="00261C29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отдел информационных технологий;</w:t>
            </w:r>
          </w:p>
          <w:p w:rsidR="00B20CFA" w:rsidRPr="00261C29" w:rsidRDefault="00B20CFA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отдел по </w:t>
            </w:r>
            <w:r w:rsidR="0054584B" w:rsidRPr="00261C29">
              <w:rPr>
                <w:sz w:val="28"/>
                <w:szCs w:val="28"/>
              </w:rPr>
              <w:t>работе</w:t>
            </w:r>
            <w:r w:rsidRPr="00261C29">
              <w:rPr>
                <w:sz w:val="28"/>
                <w:szCs w:val="28"/>
              </w:rPr>
              <w:t xml:space="preserve"> со СМИ;</w:t>
            </w:r>
          </w:p>
          <w:p w:rsidR="00233673" w:rsidRPr="00261C29" w:rsidRDefault="00233673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сектор по взаимодействию с правоохранительными органами;</w:t>
            </w:r>
          </w:p>
          <w:p w:rsidR="00B540C8" w:rsidRPr="00261C29" w:rsidRDefault="00B540C8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редакции печатных и электронных средств массовой информации (по согласованию);</w:t>
            </w:r>
          </w:p>
          <w:p w:rsidR="009E2DE4" w:rsidRPr="00261C29" w:rsidRDefault="009E2DE4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муниципальное казенное учреждение «Центр муниципальных закупок»;</w:t>
            </w:r>
          </w:p>
          <w:p w:rsidR="009E2DE4" w:rsidRPr="00261C29" w:rsidRDefault="009E2DE4" w:rsidP="0021080E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lastRenderedPageBreak/>
              <w:t>муниципальное казенное учреждение «Централизованная межотраслевая бухгалтерия»</w:t>
            </w:r>
          </w:p>
        </w:tc>
      </w:tr>
      <w:tr w:rsidR="00261C29" w:rsidRPr="00261C29" w:rsidTr="0021080E">
        <w:trPr>
          <w:jc w:val="right"/>
        </w:trPr>
        <w:tc>
          <w:tcPr>
            <w:tcW w:w="2830" w:type="dxa"/>
          </w:tcPr>
          <w:p w:rsidR="0021080E" w:rsidRPr="00261C29" w:rsidRDefault="0021080E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b/>
                <w:sz w:val="28"/>
                <w:szCs w:val="28"/>
              </w:rPr>
            </w:pPr>
          </w:p>
          <w:p w:rsidR="0021080E" w:rsidRPr="00261C29" w:rsidRDefault="0021080E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Подпрограммы </w:t>
            </w:r>
          </w:p>
          <w:p w:rsidR="0021080E" w:rsidRPr="00261C29" w:rsidRDefault="0021080E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муниципальной </w:t>
            </w:r>
          </w:p>
          <w:p w:rsidR="0021080E" w:rsidRPr="00261C29" w:rsidRDefault="0021080E" w:rsidP="0021080E">
            <w:pPr>
              <w:widowControl w:val="0"/>
              <w:ind w:right="-1"/>
              <w:rPr>
                <w:b/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Программы</w:t>
            </w:r>
            <w:r w:rsidRPr="00261C29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6656" w:type="dxa"/>
          </w:tcPr>
          <w:p w:rsidR="0021080E" w:rsidRPr="00261C29" w:rsidRDefault="0021080E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  <w:p w:rsidR="0021080E" w:rsidRPr="00261C29" w:rsidRDefault="0021080E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не предусмотрены</w:t>
            </w:r>
          </w:p>
          <w:p w:rsidR="0021080E" w:rsidRPr="00261C29" w:rsidRDefault="0021080E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261C29" w:rsidRPr="00261C29" w:rsidTr="0021080E">
        <w:trPr>
          <w:jc w:val="right"/>
        </w:trPr>
        <w:tc>
          <w:tcPr>
            <w:tcW w:w="2830" w:type="dxa"/>
          </w:tcPr>
          <w:p w:rsidR="00F657A1" w:rsidRPr="00261C29" w:rsidRDefault="00F657A1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b/>
                <w:sz w:val="28"/>
                <w:szCs w:val="28"/>
              </w:rPr>
            </w:pPr>
          </w:p>
          <w:p w:rsidR="00F657A1" w:rsidRPr="00261C29" w:rsidRDefault="00F657A1" w:rsidP="00F657A1">
            <w:pPr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Ведомственные </w:t>
            </w:r>
          </w:p>
          <w:p w:rsidR="00F657A1" w:rsidRPr="00261C29" w:rsidRDefault="00F657A1" w:rsidP="00F657A1">
            <w:pPr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целевые программы</w:t>
            </w:r>
          </w:p>
          <w:p w:rsidR="00F657A1" w:rsidRPr="00261C29" w:rsidRDefault="00F657A1" w:rsidP="0021080E">
            <w:pPr>
              <w:widowControl w:val="0"/>
              <w:autoSpaceDE w:val="0"/>
              <w:autoSpaceDN w:val="0"/>
              <w:adjustRightInd w:val="0"/>
              <w:ind w:right="-1"/>
              <w:rPr>
                <w:b/>
                <w:sz w:val="28"/>
                <w:szCs w:val="28"/>
              </w:rPr>
            </w:pPr>
          </w:p>
        </w:tc>
        <w:tc>
          <w:tcPr>
            <w:tcW w:w="6656" w:type="dxa"/>
          </w:tcPr>
          <w:p w:rsidR="00F657A1" w:rsidRPr="00261C29" w:rsidRDefault="00F657A1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  <w:p w:rsidR="00F657A1" w:rsidRPr="00261C29" w:rsidRDefault="00F657A1" w:rsidP="00F657A1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не предусмотрены</w:t>
            </w:r>
          </w:p>
          <w:p w:rsidR="00F657A1" w:rsidRPr="00261C29" w:rsidRDefault="00F657A1" w:rsidP="0021080E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</w:p>
        </w:tc>
      </w:tr>
      <w:tr w:rsidR="00261C29" w:rsidRPr="00261C29" w:rsidTr="00DD007E">
        <w:trPr>
          <w:trHeight w:val="4652"/>
          <w:jc w:val="right"/>
        </w:trPr>
        <w:tc>
          <w:tcPr>
            <w:tcW w:w="2830" w:type="dxa"/>
          </w:tcPr>
          <w:p w:rsidR="0021080E" w:rsidRPr="00261C29" w:rsidRDefault="0021080E" w:rsidP="00DF51F2">
            <w:pPr>
              <w:widowControl w:val="0"/>
              <w:ind w:right="-1"/>
              <w:outlineLvl w:val="0"/>
              <w:rPr>
                <w:b/>
                <w:sz w:val="28"/>
                <w:szCs w:val="28"/>
              </w:rPr>
            </w:pPr>
          </w:p>
          <w:p w:rsidR="009E2DE4" w:rsidRPr="00261C29" w:rsidRDefault="000E69D6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Цель</w:t>
            </w:r>
            <w:r w:rsidR="009E2DE4" w:rsidRPr="00261C29">
              <w:rPr>
                <w:sz w:val="28"/>
                <w:szCs w:val="28"/>
              </w:rPr>
              <w:t xml:space="preserve"> </w:t>
            </w:r>
          </w:p>
          <w:p w:rsidR="000E69D6" w:rsidRPr="00261C29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муниципальной </w:t>
            </w:r>
          </w:p>
          <w:p w:rsidR="009E2DE4" w:rsidRPr="00261C29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п</w:t>
            </w:r>
            <w:r w:rsidR="009E2DE4" w:rsidRPr="00261C29">
              <w:rPr>
                <w:sz w:val="28"/>
                <w:szCs w:val="28"/>
              </w:rPr>
              <w:t>рограммы</w:t>
            </w:r>
          </w:p>
        </w:tc>
        <w:tc>
          <w:tcPr>
            <w:tcW w:w="6656" w:type="dxa"/>
          </w:tcPr>
          <w:p w:rsidR="0021080E" w:rsidRPr="00261C29" w:rsidRDefault="0021080E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</w:p>
          <w:p w:rsidR="004F39A4" w:rsidRPr="00261C29" w:rsidRDefault="004F39A4" w:rsidP="004F39A4">
            <w:pPr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развитие, сопровождение и поддержка информационно-телекоммуникационной инфраструктуры органов местного самоуправления муниципального образования Тимашевский район;</w:t>
            </w:r>
          </w:p>
          <w:p w:rsidR="0011545E" w:rsidRPr="00261C29" w:rsidRDefault="009E2DE4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реализация прав граждан на своевременное получение полной и достоверной информации о деятельности органов местного самоуправления муниципальног</w:t>
            </w:r>
            <w:r w:rsidR="0011545E" w:rsidRPr="00261C29">
              <w:rPr>
                <w:sz w:val="28"/>
                <w:szCs w:val="28"/>
              </w:rPr>
              <w:t>о образования Тимашевский район;</w:t>
            </w:r>
          </w:p>
          <w:p w:rsidR="009E2DE4" w:rsidRPr="00261C29" w:rsidRDefault="009E2DE4" w:rsidP="00DF51F2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сохранение и расширение информационного пространства муниципального образования Тимашевский район на территории Краснодарск</w:t>
            </w:r>
            <w:r w:rsidR="00DF51F2" w:rsidRPr="00261C29">
              <w:rPr>
                <w:sz w:val="28"/>
                <w:szCs w:val="28"/>
              </w:rPr>
              <w:t>ого края и Российской Федерации</w:t>
            </w:r>
          </w:p>
          <w:p w:rsidR="009E2DE4" w:rsidRPr="00261C29" w:rsidRDefault="009E2DE4" w:rsidP="004F39A4">
            <w:pPr>
              <w:rPr>
                <w:sz w:val="28"/>
                <w:szCs w:val="28"/>
              </w:rPr>
            </w:pPr>
          </w:p>
        </w:tc>
      </w:tr>
      <w:tr w:rsidR="00261C29" w:rsidRPr="00261C29" w:rsidTr="00F54439">
        <w:trPr>
          <w:jc w:val="right"/>
        </w:trPr>
        <w:tc>
          <w:tcPr>
            <w:tcW w:w="2830" w:type="dxa"/>
          </w:tcPr>
          <w:p w:rsidR="009E2DE4" w:rsidRPr="00261C29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Задачи </w:t>
            </w:r>
          </w:p>
          <w:p w:rsidR="009E2DE4" w:rsidRPr="00261C29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муниципальной </w:t>
            </w:r>
          </w:p>
          <w:p w:rsidR="009E2DE4" w:rsidRPr="00261C29" w:rsidRDefault="008604D7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п</w:t>
            </w:r>
            <w:r w:rsidR="009E2DE4" w:rsidRPr="00261C29">
              <w:rPr>
                <w:sz w:val="28"/>
                <w:szCs w:val="28"/>
              </w:rPr>
              <w:t xml:space="preserve">рограммы </w:t>
            </w:r>
          </w:p>
          <w:p w:rsidR="009E2DE4" w:rsidRPr="00261C29" w:rsidRDefault="009E2DE4" w:rsidP="00DF51F2">
            <w:pPr>
              <w:widowControl w:val="0"/>
              <w:ind w:right="-1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:rsidR="009E2DE4" w:rsidRPr="00261C29" w:rsidRDefault="004F39A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о</w:t>
            </w:r>
            <w:r w:rsidR="009E2DE4" w:rsidRPr="00261C29">
              <w:rPr>
                <w:sz w:val="28"/>
                <w:szCs w:val="28"/>
              </w:rPr>
              <w:t>беспечение информационной безопасности в муниципальном образовании Тимашевский район;</w:t>
            </w:r>
          </w:p>
          <w:p w:rsidR="009E2DE4" w:rsidRPr="00261C29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обеспечение требований законодательства Российской Федерации по своевременному размещению на официальном сайте муниципального образования Тимашевский район в сети «Интернет» официальных документов, издаваемых органами местного самоуправления муниципального образования Тимашевский район и иной официальной информации;</w:t>
            </w:r>
          </w:p>
          <w:p w:rsidR="009E2DE4" w:rsidRPr="00261C29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создание условий для оперативного и эффективного информационного взаимодействия органов местного самоуправления муниципального образования Тимашевский район с населением, коммерческими и некоммерческими организациями, изучение общественного мнения о деятельности органов местного самоуправления на основе информационно-телекоммуникационной инфраструктуры;</w:t>
            </w:r>
          </w:p>
          <w:p w:rsidR="009E2DE4" w:rsidRPr="00261C29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обеспечение в муниципальном образовании Тимашевский район функционирования информационно-коммуникационной инфраструктуры и информационных </w:t>
            </w:r>
            <w:r w:rsidRPr="00261C29">
              <w:rPr>
                <w:sz w:val="28"/>
                <w:szCs w:val="28"/>
              </w:rPr>
              <w:lastRenderedPageBreak/>
              <w:t>систем;</w:t>
            </w:r>
          </w:p>
          <w:p w:rsidR="00D14391" w:rsidRPr="00261C29" w:rsidRDefault="00D14391" w:rsidP="00D14391">
            <w:pPr>
              <w:widowControl w:val="0"/>
              <w:ind w:left="34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повышение эффективности внед</w:t>
            </w:r>
            <w:r w:rsidR="004F39A4" w:rsidRPr="00261C29">
              <w:rPr>
                <w:sz w:val="28"/>
                <w:szCs w:val="28"/>
              </w:rPr>
              <w:t>рения информационных технологий;</w:t>
            </w:r>
          </w:p>
          <w:p w:rsidR="00D14391" w:rsidRPr="00261C29" w:rsidRDefault="004F39A4" w:rsidP="004F39A4">
            <w:pPr>
              <w:widowControl w:val="0"/>
              <w:ind w:right="-115"/>
              <w:jc w:val="both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обеспечение доступа граждан и организаций к </w:t>
            </w:r>
            <w:r w:rsidR="00696B0D" w:rsidRPr="00261C29">
              <w:rPr>
                <w:sz w:val="28"/>
                <w:szCs w:val="28"/>
              </w:rPr>
              <w:t xml:space="preserve">муниципальным </w:t>
            </w:r>
            <w:r w:rsidRPr="00261C29">
              <w:rPr>
                <w:sz w:val="28"/>
                <w:szCs w:val="28"/>
              </w:rPr>
              <w:t>услугам на основе информационных и телекоммуникационных технологий</w:t>
            </w:r>
          </w:p>
          <w:p w:rsidR="009E2DE4" w:rsidRPr="00261C29" w:rsidRDefault="009E2DE4" w:rsidP="009F79E7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261C29" w:rsidRPr="00261C29" w:rsidTr="00F54439">
        <w:trPr>
          <w:jc w:val="right"/>
        </w:trPr>
        <w:tc>
          <w:tcPr>
            <w:tcW w:w="2830" w:type="dxa"/>
          </w:tcPr>
          <w:p w:rsidR="00F657A1" w:rsidRPr="00261C29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lastRenderedPageBreak/>
              <w:t xml:space="preserve">Увязка со стратегическими направлениями Стратегии социально-экономического </w:t>
            </w:r>
          </w:p>
          <w:p w:rsidR="00F657A1" w:rsidRPr="00261C29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развития </w:t>
            </w:r>
          </w:p>
          <w:p w:rsidR="00F657A1" w:rsidRPr="00261C29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муниципального </w:t>
            </w:r>
          </w:p>
          <w:p w:rsidR="00F657A1" w:rsidRPr="00261C29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образования </w:t>
            </w:r>
          </w:p>
          <w:p w:rsidR="00F657A1" w:rsidRPr="00261C29" w:rsidRDefault="00F657A1" w:rsidP="00F657A1">
            <w:pPr>
              <w:ind w:left="9" w:right="-108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Тимашевский район</w:t>
            </w:r>
          </w:p>
          <w:p w:rsidR="00F657A1" w:rsidRPr="00261C29" w:rsidRDefault="00F657A1" w:rsidP="00DF51F2">
            <w:pPr>
              <w:widowControl w:val="0"/>
              <w:ind w:right="-1"/>
              <w:rPr>
                <w:sz w:val="28"/>
                <w:szCs w:val="28"/>
              </w:rPr>
            </w:pPr>
          </w:p>
        </w:tc>
        <w:tc>
          <w:tcPr>
            <w:tcW w:w="6656" w:type="dxa"/>
          </w:tcPr>
          <w:p w:rsidR="00F657A1" w:rsidRPr="00261C29" w:rsidRDefault="00F657A1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kern w:val="1"/>
                <w:sz w:val="28"/>
                <w:szCs w:val="28"/>
              </w:rPr>
              <w:t xml:space="preserve">2.2.3. </w:t>
            </w:r>
            <w:r w:rsidRPr="00261C29">
              <w:rPr>
                <w:sz w:val="28"/>
                <w:szCs w:val="28"/>
              </w:rPr>
              <w:t>Приоритетное направление «Повышение эффективности управления муниципальным образованием».</w:t>
            </w:r>
          </w:p>
          <w:p w:rsidR="00F657A1" w:rsidRPr="00261C29" w:rsidRDefault="00F657A1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261C29" w:rsidRPr="00261C29" w:rsidTr="00F54439">
        <w:trPr>
          <w:jc w:val="right"/>
        </w:trPr>
        <w:tc>
          <w:tcPr>
            <w:tcW w:w="2830" w:type="dxa"/>
          </w:tcPr>
          <w:p w:rsidR="009E2DE4" w:rsidRPr="00261C29" w:rsidRDefault="009E2DE4" w:rsidP="00DF51F2">
            <w:pPr>
              <w:widowControl w:val="0"/>
              <w:ind w:right="-1"/>
              <w:outlineLvl w:val="0"/>
              <w:rPr>
                <w:rStyle w:val="ae"/>
                <w:i w:val="0"/>
                <w:iCs w:val="0"/>
                <w:sz w:val="28"/>
                <w:szCs w:val="28"/>
              </w:rPr>
            </w:pPr>
            <w:r w:rsidRPr="00261C29">
              <w:rPr>
                <w:rStyle w:val="ae"/>
                <w:i w:val="0"/>
                <w:iCs w:val="0"/>
                <w:sz w:val="28"/>
                <w:szCs w:val="28"/>
              </w:rPr>
              <w:t xml:space="preserve">Перечень целевых показателей </w:t>
            </w:r>
          </w:p>
          <w:p w:rsidR="009E2DE4" w:rsidRPr="00261C29" w:rsidRDefault="009E2DE4" w:rsidP="00DF51F2">
            <w:pPr>
              <w:widowControl w:val="0"/>
              <w:ind w:right="-1"/>
              <w:outlineLvl w:val="0"/>
              <w:rPr>
                <w:rStyle w:val="ae"/>
                <w:i w:val="0"/>
                <w:iCs w:val="0"/>
                <w:sz w:val="28"/>
                <w:szCs w:val="28"/>
              </w:rPr>
            </w:pPr>
            <w:r w:rsidRPr="00261C29">
              <w:rPr>
                <w:rStyle w:val="ae"/>
                <w:i w:val="0"/>
                <w:iCs w:val="0"/>
                <w:sz w:val="28"/>
                <w:szCs w:val="28"/>
              </w:rPr>
              <w:t xml:space="preserve">муниципальной </w:t>
            </w:r>
          </w:p>
          <w:p w:rsidR="009E2DE4" w:rsidRPr="00261C29" w:rsidRDefault="008604D7" w:rsidP="00DF51F2">
            <w:pPr>
              <w:widowControl w:val="0"/>
              <w:ind w:right="-1"/>
              <w:outlineLvl w:val="0"/>
              <w:rPr>
                <w:sz w:val="28"/>
                <w:szCs w:val="28"/>
              </w:rPr>
            </w:pPr>
            <w:r w:rsidRPr="00261C29">
              <w:rPr>
                <w:rStyle w:val="ae"/>
                <w:i w:val="0"/>
                <w:iCs w:val="0"/>
                <w:sz w:val="28"/>
                <w:szCs w:val="28"/>
              </w:rPr>
              <w:t>п</w:t>
            </w:r>
            <w:r w:rsidR="009E2DE4" w:rsidRPr="00261C29">
              <w:rPr>
                <w:rStyle w:val="ae"/>
                <w:i w:val="0"/>
                <w:iCs w:val="0"/>
                <w:sz w:val="28"/>
                <w:szCs w:val="28"/>
              </w:rPr>
              <w:t>рограммы</w:t>
            </w:r>
          </w:p>
        </w:tc>
        <w:tc>
          <w:tcPr>
            <w:tcW w:w="6656" w:type="dxa"/>
          </w:tcPr>
          <w:p w:rsidR="009E2DE4" w:rsidRPr="00261C29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rFonts w:eastAsia="Calibri"/>
                <w:sz w:val="28"/>
                <w:szCs w:val="28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район и </w:t>
            </w:r>
            <w:r w:rsidRPr="00261C29">
              <w:rPr>
                <w:sz w:val="28"/>
                <w:szCs w:val="28"/>
              </w:rPr>
              <w:t>подведомственных</w:t>
            </w:r>
            <w:r w:rsidRPr="00261C29">
              <w:rPr>
                <w:rFonts w:eastAsia="Calibri"/>
                <w:sz w:val="28"/>
                <w:szCs w:val="28"/>
              </w:rPr>
              <w:t xml:space="preserve"> учреждений, обеспеченных лицензионными программными продуктами</w:t>
            </w:r>
            <w:r w:rsidRPr="00261C29">
              <w:rPr>
                <w:sz w:val="28"/>
                <w:szCs w:val="28"/>
              </w:rPr>
              <w:t>;</w:t>
            </w:r>
          </w:p>
          <w:p w:rsidR="008F0857" w:rsidRPr="00261C29" w:rsidRDefault="008F0857" w:rsidP="008F0857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 и их технической поддержкой: офисными пакетами и операционными системами;</w:t>
            </w:r>
          </w:p>
          <w:p w:rsidR="006207F5" w:rsidRPr="00261C29" w:rsidRDefault="00BD0B40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мониторингов специализированного программного обеспечения на предмет истечения срока их действия;</w:t>
            </w:r>
          </w:p>
          <w:p w:rsidR="00BD0B40" w:rsidRPr="00261C29" w:rsidRDefault="00BD0B40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мониторингов состояния защиты персональных данных в администрации муниципального образования Тимашевский район;</w:t>
            </w:r>
          </w:p>
          <w:p w:rsidR="00BD0B40" w:rsidRPr="00261C29" w:rsidRDefault="00BD0B40" w:rsidP="00BD0B40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количество аттестованных рабочих мест; </w:t>
            </w:r>
          </w:p>
          <w:p w:rsidR="00BD0B40" w:rsidRPr="00261C29" w:rsidRDefault="00BD0B40" w:rsidP="00BD0B40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приобретенной криптографической защиты информации;</w:t>
            </w:r>
          </w:p>
          <w:p w:rsidR="008F0857" w:rsidRPr="00261C29" w:rsidRDefault="008F0857" w:rsidP="00BD0B40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приобретенного антивирусного программного обеспечения;</w:t>
            </w:r>
          </w:p>
          <w:p w:rsidR="008F0857" w:rsidRPr="00261C29" w:rsidRDefault="008F0857" w:rsidP="00BD0B40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оказанных услуг по анализу событий и выявлению инцидентов информационной безопасности в администрации муниципального образования Тимашевский район;</w:t>
            </w:r>
          </w:p>
          <w:p w:rsidR="00BD0B40" w:rsidRPr="00261C29" w:rsidRDefault="00BD0B40" w:rsidP="00BD0B40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приобретенной оргтехники;</w:t>
            </w:r>
          </w:p>
          <w:p w:rsidR="00BD0B40" w:rsidRPr="00261C29" w:rsidRDefault="00BD0B40" w:rsidP="00BD0B40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количество приобретенной компьютерной </w:t>
            </w:r>
            <w:r w:rsidR="0026631F" w:rsidRPr="00261C29">
              <w:rPr>
                <w:sz w:val="28"/>
                <w:szCs w:val="28"/>
              </w:rPr>
              <w:t>техники</w:t>
            </w:r>
            <w:r w:rsidRPr="00261C29">
              <w:rPr>
                <w:sz w:val="28"/>
                <w:szCs w:val="28"/>
              </w:rPr>
              <w:t>;</w:t>
            </w:r>
          </w:p>
          <w:p w:rsidR="00BD0B40" w:rsidRPr="00261C29" w:rsidRDefault="00BD0B40" w:rsidP="00BD0B40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lastRenderedPageBreak/>
              <w:t>количество пр</w:t>
            </w:r>
            <w:r w:rsidR="008F0857" w:rsidRPr="00261C29">
              <w:rPr>
                <w:sz w:val="28"/>
                <w:szCs w:val="28"/>
              </w:rPr>
              <w:t>иобретенного оборудования для ви</w:t>
            </w:r>
            <w:r w:rsidRPr="00261C29">
              <w:rPr>
                <w:sz w:val="28"/>
                <w:szCs w:val="28"/>
              </w:rPr>
              <w:t>деоконференцсвязи;</w:t>
            </w:r>
          </w:p>
          <w:p w:rsidR="00BD0B40" w:rsidRPr="00261C29" w:rsidRDefault="00BD0B40" w:rsidP="008F085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приобретенных серверов</w:t>
            </w:r>
            <w:r w:rsidR="008F0857" w:rsidRPr="00261C29">
              <w:rPr>
                <w:sz w:val="28"/>
                <w:szCs w:val="28"/>
              </w:rPr>
              <w:t xml:space="preserve"> и серверного оборудования</w:t>
            </w:r>
            <w:r w:rsidRPr="00261C29">
              <w:rPr>
                <w:sz w:val="28"/>
                <w:szCs w:val="28"/>
              </w:rPr>
              <w:t>;</w:t>
            </w:r>
          </w:p>
          <w:p w:rsidR="008F0857" w:rsidRPr="00261C29" w:rsidRDefault="008F0857" w:rsidP="008F085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оказанных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края;</w:t>
            </w:r>
          </w:p>
          <w:p w:rsidR="00933B4A" w:rsidRPr="00261C29" w:rsidRDefault="00933B4A" w:rsidP="008F0857">
            <w:pPr>
              <w:tabs>
                <w:tab w:val="left" w:pos="993"/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приобретенного программного обеспечения в сфере архитектуры и градостроительства;</w:t>
            </w:r>
          </w:p>
          <w:p w:rsidR="00BD0B40" w:rsidRPr="00261C29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мониторингов технического состояния компьютерной техники и оргтехники в администрации муниципального образования Тимашевский район;</w:t>
            </w:r>
          </w:p>
          <w:p w:rsidR="00933B4A" w:rsidRPr="00261C29" w:rsidRDefault="00933B4A" w:rsidP="00DF51F2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обслуживаемого программного обеспечения</w:t>
            </w:r>
            <w:r w:rsidR="0026631F" w:rsidRPr="00261C29">
              <w:t xml:space="preserve"> </w:t>
            </w:r>
            <w:r w:rsidR="0026631F" w:rsidRPr="00261C29">
              <w:rPr>
                <w:sz w:val="28"/>
                <w:szCs w:val="28"/>
              </w:rPr>
              <w:t>в администрации муниципального образования Тимашевский район</w:t>
            </w:r>
            <w:r w:rsidRPr="00261C29">
              <w:rPr>
                <w:sz w:val="28"/>
                <w:szCs w:val="28"/>
              </w:rPr>
              <w:t>;</w:t>
            </w:r>
          </w:p>
          <w:p w:rsidR="008F0857" w:rsidRPr="00261C29" w:rsidRDefault="008F0857" w:rsidP="008F0857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оказанных услуг по созданию официального сайта муниципального образования Тимашевский район и количество оказанных услуг по сопровождению официального сайта;</w:t>
            </w:r>
          </w:p>
          <w:p w:rsidR="008F0857" w:rsidRPr="00261C29" w:rsidRDefault="008F0857" w:rsidP="008F0857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100 % освоение денежных средств на ремонт компьютерной и оргтехники, приобретение расходных и комплектующих материалов и заправку картриджей;</w:t>
            </w:r>
          </w:p>
          <w:p w:rsidR="00933B4A" w:rsidRPr="00261C29" w:rsidRDefault="00933B4A" w:rsidP="006B4DD7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 продуктом 1С «Зарплата и кадры государственного учреждения 8 ПРОФ»;</w:t>
            </w:r>
          </w:p>
          <w:p w:rsidR="0026631F" w:rsidRPr="00261C29" w:rsidRDefault="0026631F" w:rsidP="006B4DD7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район;</w:t>
            </w:r>
          </w:p>
          <w:p w:rsidR="00BD0B40" w:rsidRPr="00261C29" w:rsidRDefault="006B4DD7" w:rsidP="006B4DD7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доля муниципальных услуг, переведённых в электронный вид от общего количества муниципальных услуг;</w:t>
            </w:r>
          </w:p>
          <w:p w:rsidR="006B4DD7" w:rsidRPr="00261C29" w:rsidRDefault="006B4DD7" w:rsidP="006B4DD7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мониторингов функционирования (актуальности) переведенных в электронную форму муниципальных услуг;</w:t>
            </w:r>
          </w:p>
          <w:p w:rsidR="009E2DE4" w:rsidRPr="00261C29" w:rsidRDefault="009E2DE4" w:rsidP="00DF51F2">
            <w:pPr>
              <w:widowControl w:val="0"/>
              <w:ind w:right="-115"/>
              <w:jc w:val="both"/>
              <w:rPr>
                <w:sz w:val="28"/>
                <w:szCs w:val="28"/>
                <w:u w:val="single"/>
              </w:rPr>
            </w:pPr>
            <w:r w:rsidRPr="00261C29">
              <w:rPr>
                <w:sz w:val="28"/>
                <w:szCs w:val="28"/>
              </w:rPr>
              <w:t>количество муниципальных правовых актов</w:t>
            </w:r>
            <w:r w:rsidR="00593615" w:rsidRPr="00261C29">
              <w:rPr>
                <w:sz w:val="28"/>
                <w:szCs w:val="28"/>
              </w:rPr>
              <w:t xml:space="preserve"> и иных официальных документов </w:t>
            </w:r>
            <w:r w:rsidRPr="00261C29">
              <w:rPr>
                <w:sz w:val="28"/>
                <w:szCs w:val="28"/>
              </w:rPr>
              <w:t>органов местного самоуправления</w:t>
            </w:r>
            <w:r w:rsidR="00593615" w:rsidRPr="00261C29">
              <w:rPr>
                <w:sz w:val="28"/>
                <w:szCs w:val="28"/>
              </w:rPr>
              <w:t xml:space="preserve"> муниципального образования Тимашевский район</w:t>
            </w:r>
            <w:r w:rsidRPr="00261C29">
              <w:rPr>
                <w:sz w:val="28"/>
                <w:szCs w:val="28"/>
              </w:rPr>
              <w:t xml:space="preserve">, размещенных на официальном сайте </w:t>
            </w:r>
            <w:r w:rsidR="001B7C7E" w:rsidRPr="00261C29">
              <w:rPr>
                <w:sz w:val="28"/>
                <w:szCs w:val="28"/>
              </w:rPr>
              <w:t>https://тимрегион.рф/</w:t>
            </w:r>
            <w:r w:rsidRPr="00261C29">
              <w:rPr>
                <w:sz w:val="28"/>
                <w:szCs w:val="28"/>
                <w:u w:val="single"/>
              </w:rPr>
              <w:t>;</w:t>
            </w:r>
          </w:p>
          <w:p w:rsidR="0098052C" w:rsidRPr="00261C29" w:rsidRDefault="0098052C" w:rsidP="0098052C">
            <w:pPr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lastRenderedPageBreak/>
              <w:t xml:space="preserve">количество информационных материалов в печатных изданиях, количество </w:t>
            </w:r>
            <w:r w:rsidR="00212145" w:rsidRPr="00261C29">
              <w:rPr>
                <w:sz w:val="28"/>
                <w:szCs w:val="28"/>
              </w:rPr>
              <w:t xml:space="preserve">изготовленных </w:t>
            </w:r>
            <w:r w:rsidRPr="00261C29">
              <w:rPr>
                <w:sz w:val="28"/>
                <w:szCs w:val="28"/>
              </w:rPr>
              <w:t>буклетов;</w:t>
            </w:r>
          </w:p>
          <w:p w:rsidR="0098052C" w:rsidRPr="00261C29" w:rsidRDefault="0098052C" w:rsidP="0098052C">
            <w:pPr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информационных сюжетов на телевидении и радио;</w:t>
            </w:r>
          </w:p>
          <w:p w:rsidR="00593615" w:rsidRPr="00261C29" w:rsidRDefault="0098052C" w:rsidP="0098052C">
            <w:pPr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информаций</w:t>
            </w:r>
            <w:r w:rsidR="006B4DD7" w:rsidRPr="00261C29">
              <w:rPr>
                <w:sz w:val="28"/>
                <w:szCs w:val="28"/>
              </w:rPr>
              <w:t>, размещенных в сети «Интернет»,</w:t>
            </w:r>
            <w:r w:rsidR="00116C0E" w:rsidRPr="00261C29">
              <w:rPr>
                <w:sz w:val="28"/>
                <w:szCs w:val="28"/>
              </w:rPr>
              <w:t xml:space="preserve"> в том числе </w:t>
            </w:r>
            <w:r w:rsidR="00593615" w:rsidRPr="00261C29">
              <w:rPr>
                <w:sz w:val="28"/>
                <w:szCs w:val="28"/>
              </w:rPr>
              <w:t>на официальном сайте</w:t>
            </w:r>
            <w:r w:rsidR="001B7C7E" w:rsidRPr="00261C29">
              <w:rPr>
                <w:sz w:val="28"/>
                <w:szCs w:val="28"/>
              </w:rPr>
              <w:t>:</w:t>
            </w:r>
            <w:r w:rsidR="00593615" w:rsidRPr="00261C29">
              <w:rPr>
                <w:sz w:val="28"/>
                <w:szCs w:val="28"/>
              </w:rPr>
              <w:t xml:space="preserve"> </w:t>
            </w:r>
            <w:r w:rsidR="001B7C7E" w:rsidRPr="00261C29">
              <w:rPr>
                <w:sz w:val="28"/>
                <w:szCs w:val="28"/>
              </w:rPr>
              <w:t>https://тимрегион.рф/</w:t>
            </w:r>
            <w:r w:rsidR="00593615" w:rsidRPr="00261C29">
              <w:rPr>
                <w:sz w:val="28"/>
                <w:szCs w:val="28"/>
              </w:rPr>
              <w:t>;</w:t>
            </w:r>
          </w:p>
          <w:p w:rsidR="00037F5A" w:rsidRPr="00261C29" w:rsidRDefault="006B4DD7" w:rsidP="00037F5A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организованных и проведенных «прямых линий», пресс-конференций с участием органов местного самоуправле</w:t>
            </w:r>
            <w:r w:rsidR="008F0857" w:rsidRPr="00261C29">
              <w:rPr>
                <w:sz w:val="28"/>
                <w:szCs w:val="28"/>
              </w:rPr>
              <w:t>ния;</w:t>
            </w:r>
          </w:p>
          <w:p w:rsidR="008F0857" w:rsidRPr="00261C29" w:rsidRDefault="008F0857" w:rsidP="00037F5A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количество информационных видеоматериалов о социально- 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</w:t>
            </w:r>
          </w:p>
          <w:p w:rsidR="00F657A1" w:rsidRPr="00261C29" w:rsidRDefault="00F657A1" w:rsidP="00BD0B40">
            <w:pPr>
              <w:widowControl w:val="0"/>
              <w:ind w:right="-115"/>
              <w:jc w:val="both"/>
              <w:rPr>
                <w:sz w:val="28"/>
                <w:szCs w:val="28"/>
              </w:rPr>
            </w:pPr>
          </w:p>
        </w:tc>
      </w:tr>
      <w:tr w:rsidR="00261C29" w:rsidRPr="00261C29" w:rsidTr="00E974FC">
        <w:trPr>
          <w:trHeight w:val="604"/>
          <w:jc w:val="right"/>
        </w:trPr>
        <w:tc>
          <w:tcPr>
            <w:tcW w:w="2830" w:type="dxa"/>
          </w:tcPr>
          <w:p w:rsidR="007F3AC0" w:rsidRPr="00261C29" w:rsidRDefault="00F657A1" w:rsidP="00F657A1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Проекты и (или) </w:t>
            </w:r>
          </w:p>
          <w:p w:rsidR="00F657A1" w:rsidRPr="00261C29" w:rsidRDefault="00F657A1" w:rsidP="00F657A1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56" w:type="dxa"/>
          </w:tcPr>
          <w:p w:rsidR="00F657A1" w:rsidRPr="00261C29" w:rsidRDefault="00F657A1" w:rsidP="00F657A1">
            <w:pPr>
              <w:ind w:right="34"/>
              <w:jc w:val="both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не предусмотрены</w:t>
            </w:r>
          </w:p>
          <w:p w:rsidR="00F657A1" w:rsidRPr="00261C29" w:rsidRDefault="00F657A1" w:rsidP="00F657A1">
            <w:pPr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261C29" w:rsidRPr="00261C29" w:rsidTr="00F54439">
        <w:trPr>
          <w:jc w:val="right"/>
        </w:trPr>
        <w:tc>
          <w:tcPr>
            <w:tcW w:w="2830" w:type="dxa"/>
          </w:tcPr>
          <w:p w:rsidR="00F657A1" w:rsidRPr="00261C29" w:rsidRDefault="00F657A1" w:rsidP="00DF51F2">
            <w:pPr>
              <w:widowControl w:val="0"/>
              <w:ind w:right="-1"/>
              <w:outlineLvl w:val="0"/>
              <w:rPr>
                <w:rStyle w:val="ae"/>
                <w:i w:val="0"/>
                <w:iCs w:val="0"/>
                <w:sz w:val="28"/>
                <w:szCs w:val="28"/>
              </w:rPr>
            </w:pPr>
          </w:p>
        </w:tc>
        <w:tc>
          <w:tcPr>
            <w:tcW w:w="6656" w:type="dxa"/>
          </w:tcPr>
          <w:p w:rsidR="00F657A1" w:rsidRPr="00261C29" w:rsidRDefault="00F657A1" w:rsidP="00DF51F2">
            <w:pPr>
              <w:widowControl w:val="0"/>
              <w:ind w:right="-115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261C29" w:rsidRPr="00261C29" w:rsidTr="007F3AC0">
        <w:trPr>
          <w:trHeight w:val="1229"/>
          <w:jc w:val="right"/>
        </w:trPr>
        <w:tc>
          <w:tcPr>
            <w:tcW w:w="2830" w:type="dxa"/>
          </w:tcPr>
          <w:p w:rsidR="009E2DE4" w:rsidRPr="00261C29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Этапы и сроки </w:t>
            </w:r>
          </w:p>
          <w:p w:rsidR="009E2DE4" w:rsidRPr="00261C29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реализации </w:t>
            </w:r>
          </w:p>
          <w:p w:rsidR="009E2DE4" w:rsidRPr="00261C29" w:rsidRDefault="009E2DE4" w:rsidP="00DF51F2">
            <w:pPr>
              <w:widowControl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 xml:space="preserve">муниципальной </w:t>
            </w:r>
          </w:p>
          <w:p w:rsidR="009E2DE4" w:rsidRPr="00261C29" w:rsidRDefault="008604D7" w:rsidP="007F3AC0">
            <w:pPr>
              <w:widowControl w:val="0"/>
              <w:ind w:right="-1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п</w:t>
            </w:r>
            <w:r w:rsidR="009E2DE4" w:rsidRPr="00261C29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656" w:type="dxa"/>
          </w:tcPr>
          <w:p w:rsidR="009E2DE4" w:rsidRPr="00261C29" w:rsidRDefault="00883355" w:rsidP="00DF51F2">
            <w:pPr>
              <w:widowControl w:val="0"/>
              <w:ind w:right="-115"/>
              <w:outlineLvl w:val="0"/>
              <w:rPr>
                <w:sz w:val="28"/>
                <w:szCs w:val="28"/>
              </w:rPr>
            </w:pPr>
            <w:r w:rsidRPr="00261C29">
              <w:rPr>
                <w:sz w:val="28"/>
                <w:szCs w:val="28"/>
              </w:rPr>
              <w:t>2021</w:t>
            </w:r>
            <w:r w:rsidR="00E447E5" w:rsidRPr="00261C29">
              <w:rPr>
                <w:sz w:val="28"/>
                <w:szCs w:val="28"/>
              </w:rPr>
              <w:t xml:space="preserve"> – </w:t>
            </w:r>
            <w:r w:rsidR="008D24F3" w:rsidRPr="00261C29">
              <w:rPr>
                <w:sz w:val="28"/>
                <w:szCs w:val="28"/>
              </w:rPr>
              <w:t>2026</w:t>
            </w:r>
            <w:r w:rsidR="009E2DE4" w:rsidRPr="00261C29">
              <w:rPr>
                <w:sz w:val="28"/>
                <w:szCs w:val="28"/>
              </w:rPr>
              <w:t xml:space="preserve"> годы</w:t>
            </w:r>
            <w:r w:rsidR="007F3AC0" w:rsidRPr="00261C29">
              <w:rPr>
                <w:sz w:val="28"/>
                <w:szCs w:val="28"/>
              </w:rPr>
              <w:t>, этапы не предусмотрены</w:t>
            </w:r>
          </w:p>
        </w:tc>
      </w:tr>
    </w:tbl>
    <w:p w:rsidR="007F3AC0" w:rsidRPr="00261C29" w:rsidRDefault="004721F8" w:rsidP="00883355">
      <w:pPr>
        <w:pStyle w:val="afa"/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A95CBB" w:rsidRPr="00261C29" w:rsidRDefault="004721F8" w:rsidP="00E974FC">
      <w:pPr>
        <w:pStyle w:val="afa"/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9739" w:type="dxa"/>
        <w:jc w:val="center"/>
        <w:tblLayout w:type="fixed"/>
        <w:tblLook w:val="04A0" w:firstRow="1" w:lastRow="0" w:firstColumn="1" w:lastColumn="0" w:noHBand="0" w:noVBand="1"/>
      </w:tblPr>
      <w:tblGrid>
        <w:gridCol w:w="2659"/>
        <w:gridCol w:w="1275"/>
        <w:gridCol w:w="1276"/>
        <w:gridCol w:w="992"/>
        <w:gridCol w:w="1276"/>
        <w:gridCol w:w="992"/>
        <w:gridCol w:w="1269"/>
      </w:tblGrid>
      <w:tr w:rsidR="00261C29" w:rsidRPr="00261C29" w:rsidTr="00002466">
        <w:trPr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A95CBB" w:rsidP="00A95CBB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</w:t>
            </w:r>
          </w:p>
          <w:p w:rsidR="00A95CBB" w:rsidRPr="00261C29" w:rsidRDefault="00A95CBB" w:rsidP="00A95CBB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  <w:p w:rsidR="00A95CBB" w:rsidRPr="00261C29" w:rsidRDefault="00A95CBB" w:rsidP="00A95CBB">
            <w:pPr>
              <w:widowControl w:val="0"/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</w:p>
          <w:p w:rsidR="00A95CBB" w:rsidRPr="00261C29" w:rsidRDefault="00A95CBB" w:rsidP="00A95CBB">
            <w:pPr>
              <w:widowControl w:val="0"/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программы, </w:t>
            </w:r>
          </w:p>
          <w:p w:rsidR="00A95CBB" w:rsidRPr="00261C29" w:rsidRDefault="00A95CBB" w:rsidP="00A95CBB">
            <w:pPr>
              <w:widowControl w:val="0"/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A95CBB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A95CBB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разрезе источников финансирования</w:t>
            </w:r>
          </w:p>
        </w:tc>
      </w:tr>
      <w:tr w:rsidR="00261C29" w:rsidRPr="00261C29" w:rsidTr="00002466">
        <w:trPr>
          <w:trHeight w:val="629"/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A95CBB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 реализации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A95CBB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 w:firstLine="1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A95CBB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D26268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бюджет Краснодарского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D26268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A95CBB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A95CBB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</w:tr>
      <w:tr w:rsidR="00261C29" w:rsidRPr="00261C29" w:rsidTr="00002466">
        <w:trPr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BB" w:rsidRPr="00261C29" w:rsidRDefault="00A95CBB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BB" w:rsidRPr="00261C29" w:rsidRDefault="00A95CBB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A95CBB" w:rsidP="00A95CB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BB" w:rsidRPr="00261C29" w:rsidRDefault="00A95CBB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BB" w:rsidRPr="00261C29" w:rsidRDefault="00A95CBB" w:rsidP="00A95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A95CBB" w:rsidP="00A95CB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CBB" w:rsidRPr="00261C29" w:rsidRDefault="00A95CBB" w:rsidP="00A95CBB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61C29" w:rsidRPr="00261C29" w:rsidTr="00002466">
        <w:trPr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10 414,8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10 414,8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61C29" w:rsidRPr="00261C29" w:rsidTr="00002466">
        <w:trPr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9 322,3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9 322,3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61C29" w:rsidRPr="00261C29" w:rsidTr="00002466">
        <w:trPr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47F61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eastAsia="Calibri" w:hAnsi="Times New Roman" w:cs="Times New Roman"/>
                <w:sz w:val="28"/>
                <w:szCs w:val="28"/>
              </w:rPr>
              <w:t>12 020,3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47F61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eastAsia="Calibri" w:hAnsi="Times New Roman" w:cs="Times New Roman"/>
                <w:sz w:val="28"/>
                <w:szCs w:val="28"/>
              </w:rPr>
              <w:t>12 020,3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61C29" w:rsidRPr="00261C29" w:rsidTr="00002466">
        <w:trPr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8226,8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8226,8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61C29" w:rsidRPr="00261C29" w:rsidTr="00002466">
        <w:trPr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AA" w:rsidRPr="00261C29" w:rsidRDefault="00CE4DAA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8226,8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AA" w:rsidRPr="00261C29" w:rsidRDefault="00CE4DAA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8226,8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61C29" w:rsidRPr="00261C29" w:rsidTr="00002466">
        <w:trPr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AA" w:rsidRPr="00261C29" w:rsidRDefault="00CE4DAA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7 176,1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AA" w:rsidRPr="00261C29" w:rsidRDefault="00CE4DAA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hAnsi="Times New Roman" w:cs="Times New Roman"/>
                <w:sz w:val="28"/>
                <w:szCs w:val="28"/>
              </w:rPr>
              <w:t>7 176,1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CE4DAA" w:rsidRPr="00261C29" w:rsidTr="00002466">
        <w:trPr>
          <w:jc w:val="center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AA" w:rsidRPr="00261C29" w:rsidRDefault="00C47F61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55 387,1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DAA" w:rsidRPr="00261C29" w:rsidRDefault="00CE4DAA" w:rsidP="00CE4D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AA" w:rsidRPr="00261C29" w:rsidRDefault="00C47F61" w:rsidP="00CE4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55 387,1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AA" w:rsidRPr="00261C29" w:rsidRDefault="00CE4DAA" w:rsidP="00CE4DA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5961A6" w:rsidRPr="00261C29" w:rsidRDefault="005961A6" w:rsidP="00CE4DAA">
      <w:pPr>
        <w:pStyle w:val="afa"/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555" w:rsidRPr="00261C29" w:rsidRDefault="005A7555" w:rsidP="00CE4DAA">
      <w:pPr>
        <w:pStyle w:val="afa"/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B78" w:rsidRPr="00261C29" w:rsidRDefault="007F3AC0" w:rsidP="007F3AC0">
      <w:pPr>
        <w:pStyle w:val="afa"/>
        <w:widowControl w:val="0"/>
        <w:numPr>
          <w:ilvl w:val="0"/>
          <w:numId w:val="24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7F3AC0" w:rsidRPr="00261C29" w:rsidRDefault="007F3AC0" w:rsidP="007F3AC0">
      <w:pPr>
        <w:pStyle w:val="afa"/>
        <w:widowControl w:val="0"/>
        <w:spacing w:after="0" w:line="240" w:lineRule="auto"/>
        <w:ind w:left="450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29">
        <w:rPr>
          <w:rFonts w:ascii="Times New Roman" w:hAnsi="Times New Roman" w:cs="Times New Roman"/>
          <w:sz w:val="28"/>
          <w:szCs w:val="28"/>
        </w:rPr>
        <w:t>Информация о целевых показателях муниципальной программы муниципального образования Тимашевский район «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обеспечение населения Тимашевского района</w:t>
      </w:r>
      <w:r w:rsidRPr="00261C29">
        <w:rPr>
          <w:rFonts w:ascii="Times New Roman" w:hAnsi="Times New Roman" w:cs="Times New Roman"/>
          <w:sz w:val="28"/>
          <w:szCs w:val="28"/>
        </w:rPr>
        <w:t>» (далее – муниципальная Программа) приведена в приложении № 1.</w:t>
      </w:r>
    </w:p>
    <w:p w:rsidR="007F3AC0" w:rsidRPr="00261C29" w:rsidRDefault="007F3AC0" w:rsidP="007F3AC0">
      <w:pPr>
        <w:pStyle w:val="afa"/>
        <w:widowControl w:val="0"/>
        <w:spacing w:after="0" w:line="240" w:lineRule="auto"/>
        <w:ind w:left="450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 CYR"/>
          <w:sz w:val="28"/>
          <w:szCs w:val="28"/>
          <w:lang w:eastAsia="ru-RU"/>
        </w:rPr>
        <w:t>2. Перечень основных мероприятий муниципальной Программы</w:t>
      </w:r>
    </w:p>
    <w:p w:rsidR="007F3AC0" w:rsidRPr="00261C29" w:rsidRDefault="007F3AC0" w:rsidP="007F3AC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Программы определен в приложении 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2 к </w:t>
      </w:r>
      <w:r w:rsidRPr="00261C29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муниципальной 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Программе.</w:t>
      </w:r>
    </w:p>
    <w:p w:rsidR="007F3AC0" w:rsidRPr="00261C29" w:rsidRDefault="007F3AC0" w:rsidP="007F3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Методика 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</w:t>
      </w:r>
    </w:p>
    <w:p w:rsidR="007F3AC0" w:rsidRPr="00261C29" w:rsidRDefault="007F3AC0" w:rsidP="007F3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Оценка эффективности реализации муниципальной Программы (далее – Оценка программы) проводится координатором Программы ежегодно в срок до 1 февраля года, следующего за отчетным. Результаты оценки эффективности реализации муниципальной программы представляются ее координатором в отдел финансового контроля администрации муниципального образования Тимашевский район в составе ежегодного доклада о ходе реализации муниципальной программы и об оценке эффективности ее реализации.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Оценка степени реализации мероприятий.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Степень реализации мероприятий оценивается как доля мероприятий, выполненных в полном объеме, по следующей формуле: </w:t>
      </w:r>
    </w:p>
    <w:p w:rsidR="007F3AC0" w:rsidRPr="00261C29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261C29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261C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proofErr w:type="spellStart"/>
      <w:proofErr w:type="gram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61C29">
        <w:rPr>
          <w:rFonts w:ascii="Times New Roman" w:eastAsia="Times New Roman" w:hAnsi="Times New Roman" w:cs="Times New Roman"/>
          <w:lang w:eastAsia="ru-RU"/>
        </w:rPr>
        <w:t>в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 * 100, где:</w:t>
      </w:r>
    </w:p>
    <w:p w:rsidR="007F3AC0" w:rsidRPr="00261C29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261C29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степень реализации мероприятий;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61C29">
        <w:rPr>
          <w:rFonts w:ascii="Times New Roman" w:eastAsia="Times New Roman" w:hAnsi="Times New Roman" w:cs="Times New Roman"/>
          <w:lang w:eastAsia="ru-RU"/>
        </w:rPr>
        <w:t>в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мероприятий, выполненных в полном объеме, из числа мероприятий, запланированных к реализации в отчетном году;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общее количество мероприятий, запланированных к реализации в отчетном году.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Мероприятие может считаться выполненным в полном объеме при достижении следующих результатов: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95 %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 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данного условия подразумевает, что в случае, если степень достижения показателя Результата составляет менее 100 %, проводится сопо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1 % в отчетном году по сравнению с годом, предшествующим отчетному).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случае, когда для описания Результатов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районного, краевого бюджетов,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бюджетной сметы муниципального образования Тимашевский район.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3.2.2.3.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Оценка степени соответствия запланированному уровню расходов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Степень соответствия запланированному уровню расходов оценивается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261C29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61C29">
        <w:rPr>
          <w:rFonts w:ascii="Times New Roman" w:eastAsia="Times New Roman" w:hAnsi="Times New Roman" w:cs="Times New Roman"/>
          <w:lang w:eastAsia="ru-RU"/>
        </w:rPr>
        <w:t>ф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61C29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261C29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61C29">
        <w:rPr>
          <w:rFonts w:ascii="Times New Roman" w:eastAsia="Times New Roman" w:hAnsi="Times New Roman" w:cs="Times New Roman"/>
          <w:lang w:eastAsia="ru-RU"/>
        </w:rPr>
        <w:t>ф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фактические расходы на реализацию программы в отчётном году;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</w:t>
      </w:r>
      <w:r w:rsidRPr="00261C29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объемы бюджетных ассигнований, предусмотренные на реализацию соответствующей программы в районном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Оценка эффективности использования бюджетных средств</w:t>
      </w:r>
    </w:p>
    <w:p w:rsidR="007F3AC0" w:rsidRPr="00261C29" w:rsidRDefault="007F3AC0" w:rsidP="0016000B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районного и краевого</w:t>
      </w:r>
      <w:r w:rsidR="0016000B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 по следующей формуле:</w:t>
      </w:r>
    </w:p>
    <w:p w:rsidR="007F3AC0" w:rsidRPr="00261C29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61C29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261C29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261C29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F3AC0" w:rsidRPr="00261C29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61C29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эффективность использования средств краевого и районного бюджетов;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261C29">
        <w:rPr>
          <w:rFonts w:ascii="Times New Roman" w:eastAsia="Times New Roman" w:hAnsi="Times New Roman" w:cs="Times New Roman"/>
          <w:lang w:eastAsia="ru-RU"/>
        </w:rPr>
        <w:t>м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мероприятий, полностью или частично финансируемых из средств краевого и районного бюджетов;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261C29">
        <w:rPr>
          <w:rFonts w:ascii="Times New Roman" w:eastAsia="Times New Roman" w:hAnsi="Times New Roman" w:cs="Times New Roman"/>
          <w:lang w:eastAsia="ru-RU"/>
        </w:rPr>
        <w:t>уз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 из средств краевого и районного бюджетов.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Оценка степени достижения целей и решения задач программы 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Для оценки степени достижения целей и решения задач (далее – степень реализации) определяется степень достижения плановых значений каждого целевого показателя, характеризующего цели и задачи программы.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Степень достижения планового значения целевого показателя рассчитывается по формуле: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261C29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261C29">
        <w:rPr>
          <w:rFonts w:ascii="Times New Roman" w:eastAsia="Times New Roman" w:hAnsi="Times New Roman" w:cs="Times New Roman"/>
          <w:lang w:eastAsia="ru-RU"/>
        </w:rPr>
        <w:t>пф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261C29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F3AC0" w:rsidRPr="00261C29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261C29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261C29">
        <w:rPr>
          <w:rFonts w:ascii="Times New Roman" w:eastAsia="Times New Roman" w:hAnsi="Times New Roman" w:cs="Times New Roman"/>
          <w:lang w:eastAsia="ru-RU"/>
        </w:rPr>
        <w:t>пф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значение целевого показателя программы, фактически достигнутое на конец отчетного периода;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261C29">
        <w:rPr>
          <w:rFonts w:ascii="Times New Roman" w:eastAsia="Times New Roman" w:hAnsi="Times New Roman" w:cs="Times New Roman"/>
          <w:lang w:eastAsia="ru-RU"/>
        </w:rPr>
        <w:t>пп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целевого показателя программы.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Степень реализации программы рассчитывается по формуле:</w:t>
      </w:r>
    </w:p>
    <w:p w:rsidR="007F3AC0" w:rsidRPr="00261C29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</w:p>
    <w:p w:rsidR="007F3AC0" w:rsidRPr="00261C29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261C29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>/п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∑ 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261C29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61C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F3AC0" w:rsidRPr="00261C29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F3AC0" w:rsidRPr="00261C29" w:rsidRDefault="007F3AC0" w:rsidP="007F3AC0">
      <w:pPr>
        <w:spacing w:after="0" w:line="240" w:lineRule="auto"/>
        <w:ind w:firstLine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261C29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 xml:space="preserve">/п – 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реализации программы;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261C29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программы;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proofErr w:type="gram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целевых показателей программы.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261C29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&gt;1, значение 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261C29">
        <w:rPr>
          <w:rFonts w:ascii="Times New Roman" w:eastAsia="Times New Roman" w:hAnsi="Times New Roman" w:cs="Times New Roman"/>
          <w:lang w:eastAsia="ru-RU"/>
        </w:rPr>
        <w:t>ппз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равным 1.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Оценка эффективности реализации программы 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3.6.1. Эффективность реализации программы оценивается в зависимости от значений оценки степени реализации программы и оценки эффективности использования бюджетных средств по следующей формуле: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261C29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>/п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261C29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>/п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61C29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F3AC0" w:rsidRPr="00261C29" w:rsidRDefault="007F3AC0" w:rsidP="007F3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261C29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>/п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программы;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261C29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>/п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программы;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61C29">
        <w:rPr>
          <w:rFonts w:ascii="Times New Roman" w:eastAsia="Times New Roman" w:hAnsi="Times New Roman" w:cs="Times New Roman"/>
          <w:lang w:eastAsia="ru-RU"/>
        </w:rPr>
        <w:t>ис</w:t>
      </w:r>
      <w:proofErr w:type="spellEnd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использования бюджетных средств.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Эффективность реализации программы признается высокой в случае, если значение 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261C29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>/п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признается средней в случае, если значение 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261C29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>/п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0,8.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признается удовлетворительной в случае, если значение 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261C29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261C29">
        <w:rPr>
          <w:rFonts w:ascii="Times New Roman" w:eastAsia="Times New Roman" w:hAnsi="Times New Roman" w:cs="Times New Roman"/>
          <w:lang w:eastAsia="ru-RU"/>
        </w:rPr>
        <w:t>/п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0,7.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программы признается неудовлетворительной.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эффективности оформляются в форме таблицы:</w:t>
      </w: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AC0" w:rsidRPr="00261C29" w:rsidRDefault="007F3AC0" w:rsidP="007F3AC0">
      <w:pPr>
        <w:spacing w:after="0" w:line="240" w:lineRule="auto"/>
        <w:ind w:firstLine="7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критериев, применяемая для оценки эффективности Программы 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38"/>
        <w:gridCol w:w="1560"/>
        <w:gridCol w:w="1278"/>
      </w:tblGrid>
      <w:tr w:rsidR="00261C29" w:rsidRPr="00261C29" w:rsidTr="007F3AC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критерия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обозначение показателя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261C29" w:rsidRPr="00261C29" w:rsidTr="007F3AC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61C29" w:rsidRPr="00261C29" w:rsidTr="007F3AC0">
        <w:tc>
          <w:tcPr>
            <w:tcW w:w="9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степени достижения целей и решения задач муниципальной программы              </w:t>
            </w:r>
            <w:r w:rsidRPr="00261C29">
              <w:rPr>
                <w:rFonts w:ascii="Times New Roman" w:eastAsia="Times New Roman" w:hAnsi="Times New Roman" w:cs="Times New Roman CYR"/>
                <w:sz w:val="24"/>
                <w:szCs w:val="24"/>
                <w:lang w:eastAsia="ru-RU"/>
              </w:rPr>
              <w:t>«Создание условий для развития сельскохозяйственного производства»</w:t>
            </w:r>
          </w:p>
        </w:tc>
      </w:tr>
      <w:tr w:rsidR="00261C29" w:rsidRPr="00261C29" w:rsidTr="007F3AC0">
        <w:trPr>
          <w:trHeight w:val="3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достижения планового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</w:t>
            </w:r>
            <w:r w:rsidRPr="00261C29">
              <w:rPr>
                <w:rFonts w:ascii="Times New Roman" w:eastAsia="Times New Roman" w:hAnsi="Times New Roman" w:cs="Times New Roman"/>
                <w:lang w:eastAsia="ru-RU"/>
              </w:rPr>
              <w:t>пзз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261C29" w:rsidTr="007F3AC0">
        <w:trPr>
          <w:trHeight w:val="1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реализации Программы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</w:t>
            </w:r>
            <w:r w:rsidRPr="00261C2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261C29" w:rsidTr="007F3AC0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эффективности реализации Программы: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1C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61C2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261C29" w:rsidTr="007F3AC0">
        <w:trPr>
          <w:trHeight w:val="3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 эффективность (если &gt; 0,9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261C29" w:rsidTr="007F3AC0">
        <w:trPr>
          <w:trHeight w:val="3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эффективность (если 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&gt;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= 0,80)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tabs>
                <w:tab w:val="left" w:pos="79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261C29" w:rsidTr="007F3AC0">
        <w:trPr>
          <w:trHeight w:val="3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Удовлетворительная эффективность (если 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&gt; 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0,70)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29" w:rsidRPr="00261C29" w:rsidTr="007F3AC0">
        <w:trPr>
          <w:trHeight w:val="4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Неудовлетворительная эффективность (если 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&lt; </w:t>
            </w: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AC0" w:rsidRPr="00261C29" w:rsidTr="007F3AC0">
        <w:trPr>
          <w:trHeight w:val="2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C0" w:rsidRPr="00261C29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AC0" w:rsidRPr="00261C29" w:rsidRDefault="007F3AC0" w:rsidP="007F3A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ВЫВОДЫ и ПРЕДЛОЖЕНИЯ</w:t>
            </w:r>
          </w:p>
        </w:tc>
      </w:tr>
    </w:tbl>
    <w:p w:rsidR="007F3AC0" w:rsidRPr="00261C29" w:rsidRDefault="007F3AC0" w:rsidP="007F3AC0">
      <w:pPr>
        <w:pStyle w:val="afa"/>
        <w:widowControl w:val="0"/>
        <w:spacing w:after="0" w:line="240" w:lineRule="auto"/>
        <w:ind w:left="450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61C2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4. Механизм реализации муниципальной Программы и 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61C2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контроль за ее выполнением</w:t>
      </w:r>
    </w:p>
    <w:p w:rsidR="00E54D6D" w:rsidRPr="00261C29" w:rsidRDefault="00E54D6D" w:rsidP="00E54D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D6D" w:rsidRPr="00261C29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Организацию реализации мероприятий муниципальной Программы осуществляет координатор муниципальной Программы – отдел информационных технологий.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муниципальной Программой осуществляет координатор программы.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программы: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муниципальной программы, ее согласование с участниками муниципальной программы (далее - участники муниципальной программы);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формирует структуру муниципальной программы и перечень участников муниципальной программы;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реализацию муниципальной Программы, координацию деятельности участников муниципальной Программы; несет совместно с участниками муниципальной Программы ответственность за достижение целевых показателей муниципальной Программы;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средств, направленных на реализацию мероприятий программы;</w:t>
      </w:r>
    </w:p>
    <w:p w:rsidR="00E54D6D" w:rsidRPr="00261C29" w:rsidRDefault="00E54D6D" w:rsidP="00E54D6D">
      <w:pPr>
        <w:spacing w:after="0" w:line="240" w:lineRule="auto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сбор ценовых предложений для заключения муниципального контракта в соответствии с пунктом 4 частью 1 статьи 93 ФЗ от 5 апреля 2013 г. № 44-ФЗ «О контрактной системе в сфере закупок товаров, работ, услуг для обеспечения государственных и муниципальных нужд» на оказание услуг (приобретение товара);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ежеквартальных отчетов и ежегодного доклада о ходе реализации муниципальной Программы;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оценку эффективности муниципальной Программы;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в сети «Интернет».</w:t>
      </w:r>
    </w:p>
    <w:p w:rsidR="00E54D6D" w:rsidRPr="00261C29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Финансовое обеспечение программы, осуществляется в пределах выделенных средств бюджета муниципального образования Тимашевский район, в том числе источником финансового обеспечения которых являются средства краевого бюджета, предоставляемые в форме межбюджетных трансфертов на выполнение переданных отдельных государственных полномочий. </w:t>
      </w:r>
    </w:p>
    <w:p w:rsidR="00E54D6D" w:rsidRPr="00261C29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 CYR"/>
          <w:sz w:val="28"/>
          <w:szCs w:val="28"/>
          <w:lang w:eastAsia="ru-RU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предоставляет на согласование курирующему заместителю главы муниципального образования</w:t>
      </w:r>
      <w:r w:rsidRPr="00261C29">
        <w:rPr>
          <w:rFonts w:ascii="Times New Roman" w:eastAsia="Times New Roman" w:hAnsi="Times New Roman" w:cs="Times New Roman CYR"/>
          <w:sz w:val="28"/>
          <w:szCs w:val="28"/>
          <w:lang w:eastAsia="ru-RU"/>
        </w:rPr>
        <w:t>, который содержит:</w:t>
      </w:r>
    </w:p>
    <w:p w:rsidR="00E54D6D" w:rsidRPr="00261C29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Программы;</w:t>
      </w:r>
    </w:p>
    <w:p w:rsidR="00E54D6D" w:rsidRPr="00261C29" w:rsidRDefault="00E54D6D" w:rsidP="00E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Согласованный заместителем главы отчет о реализации муниципальной программы ежеквартально до 25 числа месяца, следующего за отчетным кварталом, координатор программы направляет в отдел финансового контроля администрации муниципального образования Тимашевский район (далее – отдел финансового контроля).</w:t>
      </w:r>
    </w:p>
    <w:p w:rsidR="00E54D6D" w:rsidRPr="00261C29" w:rsidRDefault="00E54D6D" w:rsidP="00E54D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до 15 февраля года, следующего за отчетным годом.</w:t>
      </w:r>
    </w:p>
    <w:p w:rsidR="00E54D6D" w:rsidRPr="00261C29" w:rsidRDefault="00E54D6D" w:rsidP="00E54D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Годовой отчет о реализации Программы должен содержать аналитическую записку, в которой указываются общая характеристика выполнения муниципальной Программы, общий объем фактически произведенных расходов, всего и в том числе по источникам финансирования.</w:t>
      </w:r>
    </w:p>
    <w:p w:rsidR="00E54D6D" w:rsidRPr="00261C29" w:rsidRDefault="00E54D6D" w:rsidP="005A75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мероприятий муниципальной программы, которые будут осуществляться координатором программы, заказчиком выступает администрация муниципального образования Тимашевский район. Координатор программы участвует в процедурах проведения закупки товаров (работ, услуг) в рамках полномочий, предусмотренных положением о контрактной службе администрации муниципального образования Тимашевский район.</w:t>
      </w:r>
    </w:p>
    <w:p w:rsidR="00E54D6D" w:rsidRPr="00261C29" w:rsidRDefault="00E54D6D" w:rsidP="005A755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реализацией муниципальной программы осуществляет заместитель главы муниципального образования Тимашевский район, курирующий деятельность отдела информационных технологий.</w:t>
      </w:r>
    </w:p>
    <w:p w:rsidR="00E54D6D" w:rsidRPr="00261C29" w:rsidRDefault="00E54D6D" w:rsidP="00E54D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1A6" w:rsidRPr="00261C29" w:rsidRDefault="005961A6" w:rsidP="00E54D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433" w:rsidRPr="00261C29" w:rsidRDefault="005A7555" w:rsidP="00E54D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C2184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6300B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51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</w:p>
    <w:p w:rsidR="00EA2251" w:rsidRPr="00261C29" w:rsidRDefault="00EA2251" w:rsidP="00DF51F2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CE4DAA" w:rsidRPr="00261C29" w:rsidRDefault="00E54D6D" w:rsidP="00887B15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</w:t>
      </w:r>
      <w:r w:rsidR="00B87EE5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A7555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87B15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И.А. </w:t>
      </w:r>
      <w:proofErr w:type="spellStart"/>
      <w:r w:rsidR="00887B15"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Скрипиль</w:t>
      </w:r>
      <w:proofErr w:type="spellEnd"/>
    </w:p>
    <w:p w:rsidR="00261C29" w:rsidRPr="00261C29" w:rsidRDefault="00261C29" w:rsidP="00887B15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261C29" w:rsidRPr="00261C29" w:rsidSect="00887B15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1C29" w:rsidRPr="00261C29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61C29" w:rsidRPr="00261C29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261C29" w:rsidRPr="00261C29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261C29" w:rsidRPr="00261C29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261C29" w:rsidRPr="00261C29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</w:t>
      </w:r>
    </w:p>
    <w:p w:rsidR="00261C29" w:rsidRPr="00261C29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Тимашевского района» </w:t>
      </w:r>
    </w:p>
    <w:p w:rsidR="00261C29" w:rsidRPr="00261C29" w:rsidRDefault="00261C29" w:rsidP="00261C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61C29" w:rsidRPr="00261C29" w:rsidRDefault="00261C29" w:rsidP="00261C2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</w:p>
    <w:p w:rsidR="00261C29" w:rsidRPr="00261C29" w:rsidRDefault="00261C29" w:rsidP="00261C2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:rsidR="00261C29" w:rsidRPr="00261C29" w:rsidRDefault="00261C29" w:rsidP="00261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261C29" w:rsidRPr="00261C29" w:rsidRDefault="00261C29" w:rsidP="00261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C29" w:rsidRPr="00261C29" w:rsidRDefault="00261C29" w:rsidP="00261C2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7"/>
        <w:tblW w:w="1461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77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261C29" w:rsidRPr="00261C29" w:rsidTr="003F0F38">
        <w:tc>
          <w:tcPr>
            <w:tcW w:w="577" w:type="dxa"/>
            <w:vMerge w:val="restart"/>
            <w:vAlign w:val="center"/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ind w:right="-97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№</w:t>
            </w:r>
            <w:r w:rsidRPr="00261C2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387" w:type="dxa"/>
            <w:vMerge w:val="restart"/>
            <w:vAlign w:val="center"/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 xml:space="preserve">Наименование целевого показателя </w:t>
            </w:r>
          </w:p>
        </w:tc>
        <w:tc>
          <w:tcPr>
            <w:tcW w:w="1417" w:type="dxa"/>
            <w:vMerge w:val="restart"/>
            <w:vAlign w:val="center"/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230" w:type="dxa"/>
            <w:gridSpan w:val="6"/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Значение показателей</w:t>
            </w:r>
          </w:p>
        </w:tc>
      </w:tr>
      <w:tr w:rsidR="00261C29" w:rsidRPr="00261C29" w:rsidTr="003F0F38">
        <w:tc>
          <w:tcPr>
            <w:tcW w:w="577" w:type="dxa"/>
            <w:vMerge/>
            <w:vAlign w:val="center"/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ind w:left="-70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vAlign w:val="center"/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2026 год</w:t>
            </w:r>
          </w:p>
        </w:tc>
      </w:tr>
    </w:tbl>
    <w:p w:rsidR="00261C29" w:rsidRPr="00261C29" w:rsidRDefault="00261C29" w:rsidP="00261C29">
      <w:pPr>
        <w:tabs>
          <w:tab w:val="left" w:pos="7920"/>
        </w:tabs>
        <w:spacing w:after="0" w:line="1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17"/>
        <w:tblW w:w="14650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616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261C29" w:rsidRPr="00261C29" w:rsidTr="003F0F38">
        <w:trPr>
          <w:tblHeader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9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 и их технической поддержкой: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офисными пакетами и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операционными системами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255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255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255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255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255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мониторингов состояния защиты персональных данных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 xml:space="preserve">Количество аттестованных рабочих мест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 xml:space="preserve">рабочее 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приобретенной криптографической защиты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приобретенного антивирусного программного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о</w:t>
            </w:r>
            <w:r w:rsidRPr="00261C29">
              <w:rPr>
                <w:sz w:val="24"/>
                <w:szCs w:val="24"/>
                <w:shd w:val="clear" w:color="auto" w:fill="FFFFFF"/>
              </w:rPr>
              <w:t xml:space="preserve">казанных услуг по </w:t>
            </w:r>
            <w:r w:rsidRPr="00261C29">
              <w:rPr>
                <w:bCs/>
                <w:sz w:val="24"/>
                <w:szCs w:val="24"/>
              </w:rPr>
              <w:t>анализу событий и выявлению инцидентов информационной безопасности</w:t>
            </w:r>
            <w:r w:rsidRPr="00261C29">
              <w:rPr>
                <w:sz w:val="24"/>
                <w:szCs w:val="24"/>
                <w:shd w:val="clear" w:color="auto" w:fill="FFFFFF"/>
              </w:rPr>
              <w:t xml:space="preserve">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приобретенной оргтехники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rPr>
          <w:trHeight w:val="697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 xml:space="preserve">Количество приобретенной компьютерной техники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приобретенного оборудования для видеоконференцсвязи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приобретенных: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серверов и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серверного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о</w:t>
            </w:r>
            <w:r w:rsidRPr="00261C29">
              <w:rPr>
                <w:sz w:val="24"/>
                <w:szCs w:val="24"/>
                <w:shd w:val="clear" w:color="auto" w:fill="FFFFFF"/>
              </w:rPr>
              <w:t>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приобретенного программного обеспечения в сфере архитектуры и градостроительства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обслуживаемого программного обес</w:t>
            </w:r>
            <w:r w:rsidRPr="00261C29">
              <w:rPr>
                <w:sz w:val="24"/>
                <w:szCs w:val="24"/>
              </w:rPr>
              <w:lastRenderedPageBreak/>
              <w:t>печения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19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мониторингов технического состояния компьютерной техники и оргтехники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 xml:space="preserve">Количество оказанных услуг по созданию официального сайта муниципального образования Тимашевский район 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оказанных услуг по сопровождению официального сайта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условных единиц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100% освоение денежных средств на ремонт компьютерной и оргтехники, приобретение расходных и комплектующих материалов и заправку картриджей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 продуктом 1С «Зарплата и кадры государственного учреждения 8 ПРОФ»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rPr>
          <w:trHeight w:val="1152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ind w:left="55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85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Доля муниципальных услуг, переведённых в электронный вид от общего количества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100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мониторингов функционирования (актуальности) переведенных в электронную форму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150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175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</w:t>
            </w:r>
            <w:hyperlink r:id="rId10" w:history="1">
              <w:r w:rsidRPr="00261C29">
                <w:rPr>
                  <w:sz w:val="24"/>
                  <w:szCs w:val="24"/>
                </w:rPr>
                <w:t>https://тимрегион.рф/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1300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информационных материалов в печатных изданиях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изготовленных буклетов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тыс. кв. см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80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70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271</w:t>
            </w: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58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58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58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280</w:t>
            </w:r>
          </w:p>
        </w:tc>
      </w:tr>
      <w:tr w:rsidR="00261C29" w:rsidRPr="00261C29" w:rsidTr="003F0F38">
        <w:tc>
          <w:tcPr>
            <w:tcW w:w="616" w:type="dxa"/>
          </w:tcPr>
          <w:p w:rsidR="00261C29" w:rsidRPr="00261C29" w:rsidRDefault="00261C29" w:rsidP="003F0F38">
            <w:pPr>
              <w:tabs>
                <w:tab w:val="left" w:pos="7920"/>
              </w:tabs>
              <w:jc w:val="both"/>
              <w:rPr>
                <w:bCs/>
                <w:sz w:val="24"/>
                <w:szCs w:val="24"/>
              </w:rPr>
            </w:pPr>
            <w:r w:rsidRPr="00261C29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 xml:space="preserve">Количество информационных сюжетов на телевидении 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информационных сюжетов на радио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минута</w:t>
            </w: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тыс. секунд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Количество информаций, размещенных в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900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900</w:t>
            </w:r>
          </w:p>
          <w:p w:rsidR="00261C29" w:rsidRPr="00261C29" w:rsidRDefault="00261C29" w:rsidP="003F0F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 xml:space="preserve">Количество информаций, размещенных на официальном сайте: </w:t>
            </w:r>
            <w:hyperlink r:id="rId11" w:history="1">
              <w:r w:rsidRPr="00261C29">
                <w:rPr>
                  <w:sz w:val="24"/>
                  <w:szCs w:val="24"/>
                </w:rPr>
                <w:t>https://тимрегион.рф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1350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 xml:space="preserve">Количество организованных и проведенных «прямых линий», пресс-конференций с участием органов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не менее 25</w:t>
            </w:r>
          </w:p>
        </w:tc>
      </w:tr>
      <w:tr w:rsidR="00261C29" w:rsidRPr="00261C29" w:rsidTr="003F0F38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 xml:space="preserve"> Количество информационных видеоматериалов о социально-экономическом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1C29" w:rsidRPr="00261C29" w:rsidRDefault="00261C29" w:rsidP="003F0F38">
            <w:pPr>
              <w:jc w:val="center"/>
              <w:rPr>
                <w:sz w:val="24"/>
                <w:szCs w:val="24"/>
              </w:rPr>
            </w:pPr>
            <w:r w:rsidRPr="00261C29">
              <w:rPr>
                <w:sz w:val="24"/>
                <w:szCs w:val="24"/>
              </w:rPr>
              <w:t>0</w:t>
            </w:r>
          </w:p>
        </w:tc>
      </w:tr>
    </w:tbl>
    <w:p w:rsidR="00261C29" w:rsidRPr="00261C29" w:rsidRDefault="00261C29" w:rsidP="00261C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C29" w:rsidRPr="00261C29" w:rsidRDefault="00261C29" w:rsidP="00261C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C29" w:rsidRPr="00261C29" w:rsidRDefault="00261C29" w:rsidP="00261C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261C29" w:rsidRPr="00261C29" w:rsidRDefault="00261C29" w:rsidP="00261C29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61C29" w:rsidRPr="00261C29" w:rsidRDefault="00261C29" w:rsidP="00261C29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                                                                        И.А. </w:t>
      </w:r>
      <w:proofErr w:type="spellStart"/>
      <w:r w:rsidRPr="00261C29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Скрипиль</w:t>
      </w:r>
      <w:proofErr w:type="spellEnd"/>
    </w:p>
    <w:p w:rsidR="00261C29" w:rsidRDefault="00261C29" w:rsidP="00887B15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261C29" w:rsidSect="007720CC">
          <w:headerReference w:type="default" r:id="rId12"/>
          <w:headerReference w:type="first" r:id="rId13"/>
          <w:pgSz w:w="16838" w:h="11906" w:orient="landscape"/>
          <w:pgMar w:top="1588" w:right="1134" w:bottom="567" w:left="1134" w:header="709" w:footer="709" w:gutter="0"/>
          <w:cols w:space="708"/>
          <w:titlePg/>
          <w:docGrid w:linePitch="360"/>
        </w:sectPr>
      </w:pPr>
    </w:p>
    <w:p w:rsidR="00261C29" w:rsidRPr="001B5507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261C29" w:rsidRPr="001B5507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261C29" w:rsidRPr="001B5507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261C29" w:rsidRPr="001B5507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261C29" w:rsidRPr="001B5507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</w:t>
      </w:r>
    </w:p>
    <w:p w:rsidR="00261C29" w:rsidRPr="001B5507" w:rsidRDefault="00261C29" w:rsidP="00261C29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Тимашевского района» </w:t>
      </w:r>
    </w:p>
    <w:p w:rsidR="00261C29" w:rsidRPr="001B5507" w:rsidRDefault="00261C29" w:rsidP="00261C29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C29" w:rsidRPr="001B5507" w:rsidRDefault="00261C29" w:rsidP="00261C29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C29" w:rsidRPr="001B5507" w:rsidRDefault="00261C29" w:rsidP="00261C29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</w:t>
      </w:r>
    </w:p>
    <w:p w:rsidR="00261C29" w:rsidRPr="001B5507" w:rsidRDefault="00261C29" w:rsidP="00261C29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:rsidR="00261C29" w:rsidRPr="001B5507" w:rsidRDefault="00261C29" w:rsidP="00261C29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261C29" w:rsidRPr="001B5507" w:rsidRDefault="00261C29" w:rsidP="00261C29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1134"/>
        <w:gridCol w:w="1134"/>
        <w:gridCol w:w="1134"/>
        <w:gridCol w:w="1417"/>
        <w:gridCol w:w="1134"/>
        <w:gridCol w:w="1134"/>
        <w:gridCol w:w="992"/>
        <w:gridCol w:w="1985"/>
        <w:gridCol w:w="1559"/>
      </w:tblGrid>
      <w:tr w:rsidR="00261C29" w:rsidRPr="001B5507" w:rsidTr="003F0F38">
        <w:trPr>
          <w:trHeight w:val="3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50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507"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proofErr w:type="spellEnd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Муниципаль-ный</w:t>
            </w:r>
            <w:proofErr w:type="spellEnd"/>
            <w:proofErr w:type="gramEnd"/>
          </w:p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 Заказчик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</w:tr>
      <w:tr w:rsidR="00261C29" w:rsidRPr="001B5507" w:rsidTr="003F0F38">
        <w:trPr>
          <w:trHeight w:val="3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82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proofErr w:type="spellEnd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ральный</w:t>
            </w:r>
            <w:proofErr w:type="spellEnd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бюджет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поселе</w:t>
            </w:r>
            <w:proofErr w:type="spellEnd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proofErr w:type="spellEnd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  <w:r w:rsidRPr="001B5507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61C29" w:rsidRPr="001B5507" w:rsidRDefault="00261C29" w:rsidP="00261C29">
      <w:pPr>
        <w:widowControl w:val="0"/>
        <w:tabs>
          <w:tab w:val="left" w:pos="1545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2410"/>
        <w:gridCol w:w="1134"/>
        <w:gridCol w:w="1134"/>
        <w:gridCol w:w="1134"/>
        <w:gridCol w:w="1417"/>
        <w:gridCol w:w="1134"/>
        <w:gridCol w:w="1134"/>
        <w:gridCol w:w="992"/>
        <w:gridCol w:w="1985"/>
        <w:gridCol w:w="1559"/>
      </w:tblGrid>
      <w:tr w:rsidR="00261C29" w:rsidRPr="001B5507" w:rsidTr="003F0F38">
        <w:trPr>
          <w:trHeight w:val="37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261C29" w:rsidRPr="001B5507" w:rsidTr="003F0F38">
        <w:trPr>
          <w:trHeight w:val="3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Цель: Развитие, сопровождение и поддержка информационно-телекоммуникационной инфраструктуры органов местного самоуправления муниципального образования Тимашевский район.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7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2 179,7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2 179,7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28 709,4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28 709,4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неисключительных (пользовательских) прав на единое программное решение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продуктами, в 2021, 2022 годах не менее 260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5 143,6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5 143,6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5507">
              <w:rPr>
                <w:rFonts w:ascii="Times New Roman" w:hAnsi="Times New Roman" w:cs="Times New Roman"/>
                <w:color w:val="000000"/>
              </w:rPr>
              <w:t>10 319,7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10 319,7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1.1.1.2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и техническая поддержка неисключительных (пользовательских) прав на единое программное решение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 и их технической поддержкой,                   в 2023 - 2026 годах не менее 255 офисных пакетов и не менее 255 операционных систем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2 140,1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2 140,1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17 668,4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hAnsi="Times New Roman" w:cs="Times New Roman"/>
              </w:rPr>
              <w:t>17 668,4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1.1.1.3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Количество мониторингов специализированного программного обеспечения на предмет истечения срока их действия; ежегодно, 2 раза в год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1.1.1.4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состояния защиты персональных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состояния защиты персональных данных в администрации муниципального образования Тимашевский район, ежегодно,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1.1.1.5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работ по аттестации информационных систем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аттестованных рабочих мест в администрации муниципального образования Тимашевский район,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 2021 году –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 рабочих места,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 в 2022 году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 рабочее место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отдел земельных и имущественных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отношений;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и градостроительства;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1.1.1.6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Приобретение, установка и настройка криптографической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29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Количество приобретенной криптографической защиты информации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(СКЗИ </w:t>
            </w:r>
            <w:proofErr w:type="spellStart"/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VipNet</w:t>
            </w:r>
            <w:proofErr w:type="spellEnd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),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2 шт.,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3 шт., в 2023 году  - 2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отдел земельных и имущественных отношений;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отдел архитектуры и градостроительства;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B050"/>
              </w:rPr>
            </w:pPr>
            <w:r w:rsidRPr="001B5507">
              <w:rPr>
                <w:rFonts w:ascii="Times New Roman" w:eastAsia="Calibri" w:hAnsi="Times New Roman" w:cs="Times New Roman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1.1.1.7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Приобретение антивирусного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Количество приобретенного антивирусного программного обеспе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чения в администрации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150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Муниципальный заказчик: администрация муници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1.1.1.8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событий и выявление инцидентов информационной без-опасности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1B5507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анализу событий и выявлению инцидентов информационной безопасности</w:t>
            </w:r>
            <w:r w:rsidRPr="001B5507">
              <w:rPr>
                <w:rFonts w:ascii="Times New Roman" w:hAnsi="Times New Roman" w:cs="Times New Roman"/>
                <w:shd w:val="clear" w:color="auto" w:fill="FFFFFF"/>
              </w:rPr>
              <w:t xml:space="preserve"> в администрации муниципального образования Тимашевский район,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21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Задачи: 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Обеспечение в муниципальном образовании Тимашевский район функционирования информационно-коммуникационной инфраструктуры и информационных систем.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внедрения информационных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в муниципальном образовании Тимашевский район функционирования информационно коммуникационной инфраструктуры и информационных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5 340,6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5 340,6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9 900,7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9 900,7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Количество приоб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ретенной оргтехники,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18 шт., из них: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16 многофункциональных устройств,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 шт. цветных принтеров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компьютерной техники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компьютерной техники,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28 шт., в том числе 14 системных блоков шт., 12 мониторов шт., 2 рабочих станций;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 2023 году –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176 шт., в том числе мониторов -88 шт., системных блоков - 88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Исполнитель: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отдел по взаимодействию с правоохранительными органами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2 575,2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2 575,2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3 149,2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3 149,2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1.2.1.3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Приобретение системы видеоконференцсвязи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оборудования для видеоконференцсвязи (камера стационарная настольная),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информационных технологий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1.2.1.4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Приобретение серверов и серверного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приобретённых в 2022 году серверов – 1 шт.,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году серверов – 1 шт.</w:t>
            </w:r>
          </w:p>
          <w:p w:rsidR="00261C29" w:rsidRPr="001B5507" w:rsidRDefault="00261C29" w:rsidP="003F0F38">
            <w:pPr>
              <w:widowControl w:val="0"/>
              <w:tabs>
                <w:tab w:val="left" w:pos="361"/>
              </w:tabs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55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1 263,1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1 263,1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1.2.1.5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hAnsi="Times New Roman" w:cs="Times New Roman"/>
                <w:shd w:val="clear" w:color="auto" w:fill="FFFFFF"/>
              </w:rPr>
              <w:t xml:space="preserve">Адаптация, модификация и </w:t>
            </w:r>
            <w:r w:rsidRPr="001B5507">
              <w:rPr>
                <w:rFonts w:ascii="Times New Roman" w:hAnsi="Times New Roman" w:cs="Times New Roman"/>
              </w:rPr>
              <w:t>сопровождение</w:t>
            </w:r>
            <w:r w:rsidRPr="001B5507">
              <w:rPr>
                <w:rFonts w:ascii="Times New Roman" w:hAnsi="Times New Roman" w:cs="Times New Roman"/>
                <w:shd w:val="clear" w:color="auto" w:fill="FFFFFF"/>
              </w:rPr>
              <w:t xml:space="preserve">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1B5507">
              <w:rPr>
                <w:rFonts w:ascii="Times New Roman" w:hAnsi="Times New Roman" w:cs="Times New Roman"/>
                <w:shd w:val="clear" w:color="auto" w:fill="FFFFFF"/>
              </w:rPr>
              <w:t>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. ед.;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2023 году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. ед.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Исполнитель: общий отдел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638,6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638,6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940,2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940,2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1.2.1.6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Приобретение программное обеспечение в сфере архитектуры и градостроительства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программного обеспечения в сфере архитектуры и градостроительства,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архитектуры и градостроительства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404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1.2.1.7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технического состояния компьютерной техники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мониторингов технического состояния компьютерной техники и оргтехники в администрации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ежегодно, не менее 2 раз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технологий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1.2.1.8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Обслуживание, настройка и продление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обслуживаемого программного обеспечения: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2023-2026 </w:t>
            </w:r>
            <w:proofErr w:type="spellStart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г.г</w:t>
            </w:r>
            <w:proofErr w:type="spellEnd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. -19 шт. ежегодно,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АРМ «Муниципал»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 шт., СЭД «Об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ращение граждан» – 1 шт., «Консультант Плюс»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1 шт., </w:t>
            </w:r>
            <w:proofErr w:type="spellStart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ViPNet</w:t>
            </w:r>
            <w:proofErr w:type="spellEnd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 – 12 шт.,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АС «Единая система учета объектов и неналоговых доходов в Краснодарском крае» – 1 шт., KAISXMLCREATOR – 1 шт., «</w:t>
            </w:r>
            <w:proofErr w:type="spellStart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Технокад</w:t>
            </w:r>
            <w:proofErr w:type="spellEnd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» –          1 шт., «Контур. Экстерн»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2 367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2 367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1.2.1.9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hAnsi="Times New Roman" w:cs="Times New Roman"/>
              </w:rPr>
              <w:t>Создание и сопровождение официального сайта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1B5507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1B5507">
              <w:rPr>
                <w:rFonts w:ascii="Times New Roman" w:hAnsi="Times New Roman" w:cs="Times New Roman"/>
              </w:rPr>
              <w:t>созданию официального сайта муниципального образования 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hAnsi="Times New Roman" w:cs="Times New Roman"/>
              </w:rPr>
              <w:t xml:space="preserve"> -1 </w:t>
            </w:r>
            <w:proofErr w:type="spellStart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. ед.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 2023 году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1B5507">
              <w:rPr>
                <w:rFonts w:ascii="Times New Roman" w:hAnsi="Times New Roman" w:cs="Times New Roman"/>
                <w:shd w:val="clear" w:color="auto" w:fill="FFFFFF"/>
              </w:rPr>
              <w:t>казанных услуг по с</w:t>
            </w:r>
            <w:r w:rsidRPr="001B5507">
              <w:rPr>
                <w:rFonts w:ascii="Times New Roman" w:hAnsi="Times New Roman" w:cs="Times New Roman"/>
              </w:rPr>
              <w:t xml:space="preserve">опровождению официального сайта: 1 </w:t>
            </w:r>
            <w:proofErr w:type="spellStart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. ед.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 2023 году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1.2.1.10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Обеспечение беспере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бойной работы компьютерной и оргтехники в администрации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100 % освоение денежных средств 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 ремонт компьютерной и оргтехники, приобретение расходных и комплектующих материалов и заправку картриджей,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 2023-2026 годах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938,8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val="en-US" w:eastAsia="ru-RU"/>
              </w:rPr>
              <w:t>938,8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1.2.1.11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Приобретение неисключительных прав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использование программ для ЭВМ 1С «Зарплата и кадры государственного учреждения 8 ПРОФ»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район обеспеченных лицензионным программным продуктом 1С «Зарплата и кадры государственного учреждения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8 ПРОФ» (установка, тестирование, техническое сопровождение), в 2023 году -3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56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доступа граждан и организаций к муниципальным услугам на основе информационных и телекоммуникационных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1.3.1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Общее финансирование мероприятия по повышению доступности муниципальных 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1.3.1.1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Увеличение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приоритетных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</w:p>
          <w:p w:rsidR="00261C29" w:rsidRPr="001B5507" w:rsidRDefault="00261C29" w:rsidP="003F0F38">
            <w:pPr>
              <w:widowControl w:val="0"/>
              <w:tabs>
                <w:tab w:val="left" w:pos="331"/>
              </w:tabs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район: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30"/>
              </w:numPr>
              <w:tabs>
                <w:tab w:val="left" w:pos="180"/>
                <w:tab w:val="left" w:pos="331"/>
                <w:tab w:val="left" w:pos="42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 2021 году – не менее 60 единиц;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30"/>
              </w:numPr>
              <w:tabs>
                <w:tab w:val="left" w:pos="180"/>
                <w:tab w:val="left" w:pos="331"/>
                <w:tab w:val="left" w:pos="42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не менее 65 единиц; 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30"/>
              </w:numPr>
              <w:tabs>
                <w:tab w:val="left" w:pos="180"/>
                <w:tab w:val="left" w:pos="331"/>
                <w:tab w:val="left" w:pos="42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 2023 году – не менее 51 единицы;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30"/>
              </w:numPr>
              <w:tabs>
                <w:tab w:val="left" w:pos="180"/>
                <w:tab w:val="left" w:pos="331"/>
                <w:tab w:val="left" w:pos="42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 2024 году – не менее 53 единицы;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30"/>
              </w:numPr>
              <w:tabs>
                <w:tab w:val="left" w:pos="180"/>
                <w:tab w:val="left" w:pos="241"/>
                <w:tab w:val="left" w:pos="331"/>
                <w:tab w:val="left" w:pos="42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 2025 году – не менее 80 единиц;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30"/>
              </w:numPr>
              <w:tabs>
                <w:tab w:val="left" w:pos="180"/>
                <w:tab w:val="left" w:pos="331"/>
                <w:tab w:val="left" w:pos="42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 2026 году – не менее 85 единиц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1.3.1.2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доступности муниципальных услуг, предоставляемых в электронном 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виде, без необходимости личного посещения администрации МО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Доля муниципальных услуг, переведённых в электронный вид 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общего количества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100 %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Муниципальный заказчик: администрация муници</w:t>
            </w: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1.3.1.3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Предоставление полной и актуальной информации гражданам и юридическим лицам о предоставляемых муниципальных услугах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Количество мониторингов функционирования (актуальности) переведенных в электронную форму муниципальных услуг: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 2021 году –</w:t>
            </w:r>
          </w:p>
          <w:p w:rsidR="00261C29" w:rsidRPr="001B5507" w:rsidRDefault="00261C29" w:rsidP="003F0F38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135 раз; 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 2022 году –</w:t>
            </w:r>
          </w:p>
          <w:p w:rsidR="00261C29" w:rsidRPr="001B5507" w:rsidRDefault="00261C29" w:rsidP="003F0F38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150 раз;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 в 2023 году – </w:t>
            </w:r>
          </w:p>
          <w:p w:rsidR="00261C29" w:rsidRPr="001B5507" w:rsidRDefault="00261C29" w:rsidP="003F0F38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160 раз;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 в 2024 году –</w:t>
            </w:r>
          </w:p>
          <w:p w:rsidR="00261C29" w:rsidRPr="001B5507" w:rsidRDefault="00261C29" w:rsidP="003F0F38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 165 раз;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 в 2025 году –</w:t>
            </w:r>
          </w:p>
          <w:p w:rsidR="00261C29" w:rsidRPr="001B5507" w:rsidRDefault="00261C29" w:rsidP="003F0F38">
            <w:pPr>
              <w:widowControl w:val="0"/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170 раз; 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 в 2026 году – </w:t>
            </w:r>
          </w:p>
          <w:p w:rsidR="00261C29" w:rsidRPr="001B5507" w:rsidRDefault="00261C29" w:rsidP="003F0F38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175 раз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Цель: Реализация прав граждан на своевременное получение полной и достоверной информации о деятельности органов местного самоуправления муниципального образования Тимашевский район.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Сохранение и расширение информационного пространства муниципального образования Тимашевский район на территории Краснодарского края и Российской Федерации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24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Задачи: Обеспечение требований законодательства Российской Федерации по своевременному размещению на официальном сайте муниципального образования Тимашевский район в сети «Интернет» официальных документов, издаваемых органами местного самоуправления муниципального образования Тимашевский район и иной официальной информации.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Создание условий для оперативного и эффективного информационного взаимодействия органов местного самоуправления муни</w:t>
            </w:r>
            <w:r w:rsidRPr="001B5507">
              <w:rPr>
                <w:rFonts w:ascii="Times New Roman" w:eastAsia="Calibri" w:hAnsi="Times New Roman" w:cs="Times New Roman"/>
              </w:rPr>
              <w:lastRenderedPageBreak/>
              <w:t>ципального образования Тимашевский район с населением, коммерческими и некоммерческими организациями, изучение общественного мнения о деятельности органов местного самоуправления на основе информационно-телекоммуникационной инфраструктуры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мероприятия: 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3 147,0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3 147,0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4 000,0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16 227,0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16 227,0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2.1.1.1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официальных документов, издаваемых органами местного самоуправления муниципального образования Тимашевский район на официальном сайте: </w:t>
            </w:r>
            <w:r w:rsidRPr="001B5507">
              <w:rPr>
                <w:rFonts w:ascii="Times New Roman" w:eastAsia="Calibri" w:hAnsi="Times New Roman" w:cs="Times New Roman"/>
              </w:rPr>
              <w:t>https://тимрегион.рф/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https://тимрегион.рф/, не менее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1300 шт.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2.1.1.2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Изготовление и размещение информационных материалов в печатных изданиях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Количество информационных материалов в печатных изданиях: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31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lastRenderedPageBreak/>
              <w:t xml:space="preserve">в 2021 году- </w:t>
            </w:r>
          </w:p>
          <w:p w:rsidR="00261C29" w:rsidRPr="001B5507" w:rsidRDefault="00261C29" w:rsidP="003F0F38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не менее  </w:t>
            </w:r>
          </w:p>
          <w:p w:rsidR="00261C29" w:rsidRPr="001B5507" w:rsidRDefault="00261C29" w:rsidP="003F0F38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80,0 тыс. кв. см;</w:t>
            </w:r>
          </w:p>
          <w:p w:rsidR="00261C29" w:rsidRPr="001B5507" w:rsidRDefault="00261C29" w:rsidP="003F0F38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 2022 году –</w:t>
            </w:r>
            <w:r w:rsidRPr="001B5507">
              <w:rPr>
                <w:rFonts w:ascii="Times New Roman" w:hAnsi="Times New Roman" w:cs="Times New Roman"/>
              </w:rPr>
              <w:t xml:space="preserve"> </w:t>
            </w:r>
          </w:p>
          <w:p w:rsidR="00261C29" w:rsidRPr="001B5507" w:rsidRDefault="00261C29" w:rsidP="003F0F38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не менее                  70,0 тыс. кв. см;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31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в 2023 году - </w:t>
            </w:r>
          </w:p>
          <w:p w:rsidR="00261C29" w:rsidRPr="001B5507" w:rsidRDefault="00261C29" w:rsidP="003F0F38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не менее</w:t>
            </w:r>
          </w:p>
          <w:p w:rsidR="00261C29" w:rsidRPr="001B5507" w:rsidRDefault="00261C29" w:rsidP="003F0F38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271,0 тыс. кв. см;</w:t>
            </w:r>
          </w:p>
          <w:p w:rsidR="00261C29" w:rsidRPr="001B5507" w:rsidRDefault="00261C29" w:rsidP="00261C29">
            <w:pPr>
              <w:widowControl w:val="0"/>
              <w:numPr>
                <w:ilvl w:val="0"/>
                <w:numId w:val="31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45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2024 -2026 годах – не менее </w:t>
            </w:r>
          </w:p>
          <w:p w:rsidR="00261C29" w:rsidRPr="001B5507" w:rsidRDefault="00261C29" w:rsidP="003F0F38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58,0 тыс. кв. см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lastRenderedPageBreak/>
              <w:t>Муниципальный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заказчик: 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lastRenderedPageBreak/>
              <w:t xml:space="preserve">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Тимашевский район. 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3 750,0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3 750,0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14 480,0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14 480,0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2.1.1.3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Изготовление буклетов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Количество изготовленных буклетов, не менее 280 штук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2.1.1.4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Изготовление и размещение информационных сюжетов на телевидении, радио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Количество информационных сюжетов на телевидении,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 в 2021 – 2026 годах – 0 секунд.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Количество информационных сюжетов на радио: в 2021 – 2026 годах – 0 секунд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2.1.1.5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Изготовление и размещение информаций в сети Интернет, в том числе на официальном сайте муниципального образования Тимашевский район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Количество информаций, размещенных в сети «Интернет»: 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900 шт. ежегодно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Количество информаций, размещенных на официальном сайте https://тимрегион.рф/: не менее 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1350 шт.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Муниципальный заказчик: администрация муниципального образования 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2.1.1.6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Организация и проведение «прямых линий», пресс-конференций с участием органов местного самоуправления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Количество организованных и проведенных «прямых линий», пресс-конференций с участием органов местного самоуправления: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25 штук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Основное мероприятие: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</w:t>
            </w:r>
            <w:r w:rsidRPr="001B5507">
              <w:rPr>
                <w:rFonts w:ascii="Times New Roman" w:eastAsia="Calibri" w:hAnsi="Times New Roman" w:cs="Times New Roman"/>
              </w:rPr>
              <w:lastRenderedPageBreak/>
              <w:t>официальной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lastRenderedPageBreak/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2.1.2.1.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Информирование населения о социально-экономическом и культурном развитии муниципального образования с использованием печатных средств массовой информации, телевидения, радио, сети «Интернет»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Количество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информационных видеоматериалов: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в 2023 году –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 xml:space="preserve">2 шт.; 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2024 -2026 годах</w:t>
            </w:r>
          </w:p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– 0 шт.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10 414,8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10 414,8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9 322,3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9 322,3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12 020,3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12 020,3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8226,8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8226,8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8226,8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8226,8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7 176,1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7 176,1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1C29" w:rsidRPr="001B5507" w:rsidTr="003F0F38">
        <w:trPr>
          <w:trHeight w:val="369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55 387,1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Times New Roman" w:hAnsi="Times New Roman" w:cs="Times New Roman"/>
                <w:lang w:eastAsia="ru-RU"/>
              </w:rPr>
              <w:t>55 387,1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550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29" w:rsidRPr="001B5507" w:rsidRDefault="00261C29" w:rsidP="003F0F38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61C29" w:rsidRPr="001B5507" w:rsidRDefault="00261C29" w:rsidP="00261C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61C29" w:rsidRPr="001B5507" w:rsidRDefault="00261C29" w:rsidP="00261C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C29" w:rsidRPr="001B5507" w:rsidRDefault="00261C29" w:rsidP="00261C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261C29" w:rsidRPr="001B5507" w:rsidRDefault="00261C29" w:rsidP="00261C29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61C29" w:rsidRPr="00CE4DAA" w:rsidRDefault="00261C29" w:rsidP="00261C29">
      <w:pPr>
        <w:widowControl w:val="0"/>
        <w:tabs>
          <w:tab w:val="left" w:pos="7470"/>
          <w:tab w:val="left" w:pos="14459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                                                                         И.А. </w:t>
      </w:r>
      <w:proofErr w:type="spellStart"/>
      <w:r w:rsidRPr="001B5507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Скрипиль</w:t>
      </w:r>
      <w:proofErr w:type="spellEnd"/>
    </w:p>
    <w:p w:rsidR="00261C29" w:rsidRPr="00CE4DAA" w:rsidRDefault="00261C29" w:rsidP="00261C29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61C29" w:rsidRPr="00467165" w:rsidRDefault="00261C29" w:rsidP="00261C29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61C29" w:rsidRDefault="00261C29" w:rsidP="00261C29"/>
    <w:p w:rsidR="00261C29" w:rsidRPr="00261C29" w:rsidRDefault="00261C29" w:rsidP="00887B15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sectPr w:rsidR="00261C29" w:rsidRPr="00261C29" w:rsidSect="00141FC3">
      <w:headerReference w:type="default" r:id="rId14"/>
      <w:headerReference w:type="first" r:id="rId15"/>
      <w:pgSz w:w="16838" w:h="11906" w:orient="landscape"/>
      <w:pgMar w:top="158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2E6" w:rsidRDefault="007262E6">
      <w:pPr>
        <w:spacing w:after="0" w:line="240" w:lineRule="auto"/>
      </w:pPr>
      <w:r>
        <w:separator/>
      </w:r>
    </w:p>
  </w:endnote>
  <w:endnote w:type="continuationSeparator" w:id="0">
    <w:p w:rsidR="007262E6" w:rsidRDefault="00726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2E6" w:rsidRDefault="007262E6">
      <w:pPr>
        <w:spacing w:after="0" w:line="240" w:lineRule="auto"/>
      </w:pPr>
      <w:r>
        <w:separator/>
      </w:r>
    </w:p>
  </w:footnote>
  <w:footnote w:type="continuationSeparator" w:id="0">
    <w:p w:rsidR="007262E6" w:rsidRDefault="00726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2E6" w:rsidRDefault="00261C29">
    <w:pPr>
      <w:pStyle w:val="a6"/>
      <w:jc w:val="center"/>
    </w:pPr>
    <w:sdt>
      <w:sdtPr>
        <w:id w:val="-1683045952"/>
        <w:docPartObj>
          <w:docPartGallery w:val="Page Numbers (Margins)"/>
          <w:docPartUnique/>
        </w:docPartObj>
      </w:sdtPr>
      <w:sdtEndPr/>
      <w:sdtContent>
        <w:r w:rsidR="007262E6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5FA7A9A5" wp14:editId="3E23FC2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5" name="Прямоугольни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745932297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262E6" w:rsidRPr="00321B14" w:rsidRDefault="007262E6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261C29" w:rsidRPr="00261C29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11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FA7A9A5" id="Прямоугольник 5" o:spid="_x0000_s1026" style="position:absolute;left:0;text-align:left;margin-left:0;margin-top:0;width:39pt;height:70.5pt;z-index:25166540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745932297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262E6" w:rsidRPr="00321B14" w:rsidRDefault="007262E6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61C29" w:rsidRPr="00261C29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11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7262E6" w:rsidRDefault="007262E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1737619"/>
      <w:docPartObj>
        <w:docPartGallery w:val="Page Numbers (Margins)"/>
        <w:docPartUnique/>
      </w:docPartObj>
    </w:sdtPr>
    <w:sdtEndPr/>
    <w:sdtContent>
      <w:p w:rsidR="007262E6" w:rsidRDefault="007262E6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058D3C83" wp14:editId="165726FD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7" name="Прямоугольни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62E6" w:rsidRPr="00321B14" w:rsidRDefault="007262E6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58D3C83" id="Прямоугольник 7" o:spid="_x0000_s1027" style="position:absolute;margin-left:0;margin-top:0;width:35.25pt;height:70.5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" o:allowincell="f" stroked="f">
                  <v:textbox style="layout-flow:vertical">
                    <w:txbxContent>
                      <w:p w:rsidR="007262E6" w:rsidRPr="00321B14" w:rsidRDefault="007262E6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8D0" w:rsidRDefault="00261C29">
    <w:pPr>
      <w:pStyle w:val="a6"/>
      <w:jc w:val="center"/>
    </w:pPr>
    <w:sdt>
      <w:sdtPr>
        <w:id w:val="-323441416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3187B6F1" wp14:editId="3E81FF8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48242828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CB18D0" w:rsidRPr="00321B14" w:rsidRDefault="00261C2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Pr="00261C29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14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187B6F1" id="Прямоугольник 4" o:spid="_x0000_s1028" style="position:absolute;left:0;text-align:left;margin-left:0;margin-top:0;width:39pt;height:70.5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48242828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CB18D0" w:rsidRPr="00321B14" w:rsidRDefault="00261C2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261C29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14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CB18D0" w:rsidRDefault="00261C29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0595015"/>
      <w:docPartObj>
        <w:docPartGallery w:val="Page Numbers (Margins)"/>
        <w:docPartUnique/>
      </w:docPartObj>
    </w:sdtPr>
    <w:sdtEndPr/>
    <w:sdtContent>
      <w:p w:rsidR="00CB18D0" w:rsidRDefault="00261C29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1C3414C4" wp14:editId="150D6452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6" name="Прямоугольни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8D0" w:rsidRPr="00321B14" w:rsidRDefault="00261C29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C3414C4" id="Прямоугольник 6" o:spid="_x0000_s1029" style="position:absolute;margin-left:0;margin-top:0;width:35.25pt;height:70.5pt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" o:allowincell="f" stroked="f">
                  <v:textbox style="layout-flow:vertical">
                    <w:txbxContent>
                      <w:p w:rsidR="00CB18D0" w:rsidRPr="00321B14" w:rsidRDefault="00261C2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507" w:rsidRDefault="00261C29">
    <w:pPr>
      <w:pStyle w:val="a6"/>
      <w:jc w:val="center"/>
    </w:pPr>
    <w:sdt>
      <w:sdtPr>
        <w:id w:val="-422101860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1552" behindDoc="0" locked="0" layoutInCell="0" allowOverlap="1" wp14:anchorId="2DE12A1A" wp14:editId="3218ED4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16428479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1B5507" w:rsidRPr="00321B14" w:rsidRDefault="00261C2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Pr="00261C29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25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E12A1A" id="Прямоугольник 1" o:spid="_x0000_s1030" style="position:absolute;left:0;text-align:left;margin-left:0;margin-top:0;width:39pt;height:70.5pt;z-index:2516715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164284793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1B5507" w:rsidRPr="00321B14" w:rsidRDefault="00261C2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261C29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25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1B5507" w:rsidRDefault="00261C29">
    <w:pPr>
      <w:pStyle w:val="a6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1551076"/>
      <w:docPartObj>
        <w:docPartGallery w:val="Page Numbers (Margins)"/>
        <w:docPartUnique/>
      </w:docPartObj>
    </w:sdtPr>
    <w:sdtEndPr/>
    <w:sdtContent>
      <w:p w:rsidR="001B5507" w:rsidRDefault="00261C29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0153A1BA" wp14:editId="0070036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507" w:rsidRPr="00321B14" w:rsidRDefault="00261C29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53A1BA" id="Прямоугольник 2" o:spid="_x0000_s1031" style="position:absolute;margin-left:0;margin-top:0;width:35.25pt;height:70.5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" o:allowincell="f" stroked="f">
                  <v:textbox style="layout-flow:vertical">
                    <w:txbxContent>
                      <w:p w:rsidR="001B5507" w:rsidRPr="00321B14" w:rsidRDefault="00261C2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B200811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F7C458D"/>
    <w:multiLevelType w:val="hybridMultilevel"/>
    <w:tmpl w:val="74F42826"/>
    <w:lvl w:ilvl="0" w:tplc="86A2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E0129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3542A8B"/>
    <w:multiLevelType w:val="hybridMultilevel"/>
    <w:tmpl w:val="A426D71C"/>
    <w:lvl w:ilvl="0" w:tplc="27B6C01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3BE0DFD"/>
    <w:multiLevelType w:val="multilevel"/>
    <w:tmpl w:val="0F58DF1A"/>
    <w:lvl w:ilvl="0">
      <w:start w:val="3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abstractNum w:abstractNumId="9" w15:restartNumberingAfterBreak="0">
    <w:nsid w:val="16740C9B"/>
    <w:multiLevelType w:val="hybridMultilevel"/>
    <w:tmpl w:val="C324C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87119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E5C93"/>
    <w:multiLevelType w:val="hybridMultilevel"/>
    <w:tmpl w:val="7FC66094"/>
    <w:lvl w:ilvl="0" w:tplc="B2BE91F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 w15:restartNumberingAfterBreak="0">
    <w:nsid w:val="1EF83746"/>
    <w:multiLevelType w:val="hybridMultilevel"/>
    <w:tmpl w:val="5610FD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203843C6"/>
    <w:multiLevelType w:val="multilevel"/>
    <w:tmpl w:val="971EF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E94DDF"/>
    <w:multiLevelType w:val="hybridMultilevel"/>
    <w:tmpl w:val="5AD2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42767"/>
    <w:multiLevelType w:val="hybridMultilevel"/>
    <w:tmpl w:val="4192FDB6"/>
    <w:lvl w:ilvl="0" w:tplc="1FB023C2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6" w15:restartNumberingAfterBreak="0">
    <w:nsid w:val="285B7806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92DE1"/>
    <w:multiLevelType w:val="hybridMultilevel"/>
    <w:tmpl w:val="6EB0A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D03ED"/>
    <w:multiLevelType w:val="hybridMultilevel"/>
    <w:tmpl w:val="AF5272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7574F76"/>
    <w:multiLevelType w:val="multilevel"/>
    <w:tmpl w:val="5A8AF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FD1628"/>
    <w:multiLevelType w:val="hybridMultilevel"/>
    <w:tmpl w:val="7DEEAC36"/>
    <w:lvl w:ilvl="0" w:tplc="C4E2C874">
      <w:start w:val="2009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B241B8"/>
    <w:multiLevelType w:val="multilevel"/>
    <w:tmpl w:val="E70EC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0" w:hanging="2160"/>
      </w:pPr>
      <w:rPr>
        <w:rFonts w:hint="default"/>
      </w:rPr>
    </w:lvl>
  </w:abstractNum>
  <w:abstractNum w:abstractNumId="22" w15:restartNumberingAfterBreak="0">
    <w:nsid w:val="44B51A14"/>
    <w:multiLevelType w:val="hybridMultilevel"/>
    <w:tmpl w:val="DA161120"/>
    <w:lvl w:ilvl="0" w:tplc="E4485C4A">
      <w:start w:val="202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D96D36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5B27277B"/>
    <w:multiLevelType w:val="hybridMultilevel"/>
    <w:tmpl w:val="545003CE"/>
    <w:lvl w:ilvl="0" w:tplc="0F360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DE27A7E"/>
    <w:multiLevelType w:val="hybridMultilevel"/>
    <w:tmpl w:val="8FAC4546"/>
    <w:lvl w:ilvl="0" w:tplc="A09E61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392587"/>
    <w:multiLevelType w:val="hybridMultilevel"/>
    <w:tmpl w:val="39DC3E8C"/>
    <w:lvl w:ilvl="0" w:tplc="70D6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34DAC"/>
    <w:multiLevelType w:val="hybridMultilevel"/>
    <w:tmpl w:val="2ED2A4FA"/>
    <w:lvl w:ilvl="0" w:tplc="5126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F1609F"/>
    <w:multiLevelType w:val="hybridMultilevel"/>
    <w:tmpl w:val="E4A2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57328"/>
    <w:multiLevelType w:val="hybridMultilevel"/>
    <w:tmpl w:val="9EA01034"/>
    <w:lvl w:ilvl="0" w:tplc="B894B06C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25"/>
  </w:num>
  <w:num w:numId="5">
    <w:abstractNumId w:val="24"/>
  </w:num>
  <w:num w:numId="6">
    <w:abstractNumId w:val="6"/>
  </w:num>
  <w:num w:numId="7">
    <w:abstractNumId w:val="12"/>
  </w:num>
  <w:num w:numId="8">
    <w:abstractNumId w:val="18"/>
  </w:num>
  <w:num w:numId="9">
    <w:abstractNumId w:val="23"/>
  </w:num>
  <w:num w:numId="10">
    <w:abstractNumId w:val="4"/>
  </w:num>
  <w:num w:numId="11">
    <w:abstractNumId w:val="6"/>
  </w:num>
  <w:num w:numId="12">
    <w:abstractNumId w:val="27"/>
  </w:num>
  <w:num w:numId="13">
    <w:abstractNumId w:val="26"/>
  </w:num>
  <w:num w:numId="14">
    <w:abstractNumId w:val="5"/>
  </w:num>
  <w:num w:numId="15">
    <w:abstractNumId w:val="11"/>
  </w:num>
  <w:num w:numId="16">
    <w:abstractNumId w:val="20"/>
  </w:num>
  <w:num w:numId="17">
    <w:abstractNumId w:val="29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19"/>
  </w:num>
  <w:num w:numId="23">
    <w:abstractNumId w:val="13"/>
  </w:num>
  <w:num w:numId="24">
    <w:abstractNumId w:val="21"/>
  </w:num>
  <w:num w:numId="25">
    <w:abstractNumId w:val="8"/>
  </w:num>
  <w:num w:numId="26">
    <w:abstractNumId w:val="14"/>
  </w:num>
  <w:num w:numId="27">
    <w:abstractNumId w:val="28"/>
  </w:num>
  <w:num w:numId="28">
    <w:abstractNumId w:val="22"/>
  </w:num>
  <w:num w:numId="29">
    <w:abstractNumId w:val="15"/>
  </w:num>
  <w:num w:numId="30">
    <w:abstractNumId w:val="7"/>
  </w:num>
  <w:num w:numId="31">
    <w:abstractNumId w:val="10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E8"/>
    <w:rsid w:val="00001256"/>
    <w:rsid w:val="00001961"/>
    <w:rsid w:val="00002466"/>
    <w:rsid w:val="0000327E"/>
    <w:rsid w:val="00013AE6"/>
    <w:rsid w:val="00022F09"/>
    <w:rsid w:val="00034219"/>
    <w:rsid w:val="00037083"/>
    <w:rsid w:val="00037F5A"/>
    <w:rsid w:val="00040B75"/>
    <w:rsid w:val="00042BAE"/>
    <w:rsid w:val="00042C57"/>
    <w:rsid w:val="00052526"/>
    <w:rsid w:val="00054F35"/>
    <w:rsid w:val="00057546"/>
    <w:rsid w:val="00060DED"/>
    <w:rsid w:val="0006345A"/>
    <w:rsid w:val="00064BEA"/>
    <w:rsid w:val="00066BC7"/>
    <w:rsid w:val="00072E2C"/>
    <w:rsid w:val="000778FB"/>
    <w:rsid w:val="00083326"/>
    <w:rsid w:val="00084702"/>
    <w:rsid w:val="00086528"/>
    <w:rsid w:val="00087B80"/>
    <w:rsid w:val="000925B8"/>
    <w:rsid w:val="000967E1"/>
    <w:rsid w:val="000A0CC6"/>
    <w:rsid w:val="000A4C4D"/>
    <w:rsid w:val="000A5940"/>
    <w:rsid w:val="000A5B4D"/>
    <w:rsid w:val="000B269E"/>
    <w:rsid w:val="000B28B5"/>
    <w:rsid w:val="000B2B71"/>
    <w:rsid w:val="000B388E"/>
    <w:rsid w:val="000C2D68"/>
    <w:rsid w:val="000C330B"/>
    <w:rsid w:val="000C5715"/>
    <w:rsid w:val="000C684F"/>
    <w:rsid w:val="000C76A7"/>
    <w:rsid w:val="000D075E"/>
    <w:rsid w:val="000D0AC6"/>
    <w:rsid w:val="000D4003"/>
    <w:rsid w:val="000D5CA5"/>
    <w:rsid w:val="000E1740"/>
    <w:rsid w:val="000E5317"/>
    <w:rsid w:val="000E69D6"/>
    <w:rsid w:val="000F0D0D"/>
    <w:rsid w:val="000F510B"/>
    <w:rsid w:val="000F54F0"/>
    <w:rsid w:val="000F72B8"/>
    <w:rsid w:val="00102481"/>
    <w:rsid w:val="001029BE"/>
    <w:rsid w:val="001048CE"/>
    <w:rsid w:val="001065CA"/>
    <w:rsid w:val="00107F7D"/>
    <w:rsid w:val="00111637"/>
    <w:rsid w:val="00112BAF"/>
    <w:rsid w:val="001137CC"/>
    <w:rsid w:val="0011545E"/>
    <w:rsid w:val="00116C0E"/>
    <w:rsid w:val="001172DB"/>
    <w:rsid w:val="00117C25"/>
    <w:rsid w:val="00117F3D"/>
    <w:rsid w:val="00121921"/>
    <w:rsid w:val="00124844"/>
    <w:rsid w:val="001263DE"/>
    <w:rsid w:val="00126B5A"/>
    <w:rsid w:val="00127317"/>
    <w:rsid w:val="001321E5"/>
    <w:rsid w:val="00134E50"/>
    <w:rsid w:val="00136C4A"/>
    <w:rsid w:val="001426EA"/>
    <w:rsid w:val="00144CD8"/>
    <w:rsid w:val="0014582F"/>
    <w:rsid w:val="00150BD5"/>
    <w:rsid w:val="001537EE"/>
    <w:rsid w:val="00156AF4"/>
    <w:rsid w:val="0016000B"/>
    <w:rsid w:val="00163CC4"/>
    <w:rsid w:val="00164901"/>
    <w:rsid w:val="001664B3"/>
    <w:rsid w:val="00167D55"/>
    <w:rsid w:val="001716B2"/>
    <w:rsid w:val="00171B0B"/>
    <w:rsid w:val="00173882"/>
    <w:rsid w:val="00175213"/>
    <w:rsid w:val="0017744E"/>
    <w:rsid w:val="001800C0"/>
    <w:rsid w:val="00182D04"/>
    <w:rsid w:val="00184C35"/>
    <w:rsid w:val="00186921"/>
    <w:rsid w:val="001934AE"/>
    <w:rsid w:val="00194129"/>
    <w:rsid w:val="001A0EF7"/>
    <w:rsid w:val="001A2578"/>
    <w:rsid w:val="001A3335"/>
    <w:rsid w:val="001B20FB"/>
    <w:rsid w:val="001B3DE9"/>
    <w:rsid w:val="001B4FBB"/>
    <w:rsid w:val="001B597E"/>
    <w:rsid w:val="001B67DE"/>
    <w:rsid w:val="001B72BF"/>
    <w:rsid w:val="001B7C7E"/>
    <w:rsid w:val="001C1DDC"/>
    <w:rsid w:val="001C6538"/>
    <w:rsid w:val="001D0126"/>
    <w:rsid w:val="001D59F6"/>
    <w:rsid w:val="001D5A33"/>
    <w:rsid w:val="001D63FD"/>
    <w:rsid w:val="001D693E"/>
    <w:rsid w:val="001E042A"/>
    <w:rsid w:val="001E0EE8"/>
    <w:rsid w:val="001E23AF"/>
    <w:rsid w:val="001E2D33"/>
    <w:rsid w:val="001E5F39"/>
    <w:rsid w:val="001E663E"/>
    <w:rsid w:val="001F10BC"/>
    <w:rsid w:val="001F131A"/>
    <w:rsid w:val="001F286B"/>
    <w:rsid w:val="001F3CD1"/>
    <w:rsid w:val="001F4197"/>
    <w:rsid w:val="00206471"/>
    <w:rsid w:val="00206568"/>
    <w:rsid w:val="00206B9B"/>
    <w:rsid w:val="00206BF2"/>
    <w:rsid w:val="0021080E"/>
    <w:rsid w:val="00210FD1"/>
    <w:rsid w:val="00211ED3"/>
    <w:rsid w:val="00212145"/>
    <w:rsid w:val="002157D7"/>
    <w:rsid w:val="00217928"/>
    <w:rsid w:val="00224409"/>
    <w:rsid w:val="00225F4C"/>
    <w:rsid w:val="0023170B"/>
    <w:rsid w:val="00231BDB"/>
    <w:rsid w:val="00233673"/>
    <w:rsid w:val="00233DBC"/>
    <w:rsid w:val="00235FF7"/>
    <w:rsid w:val="00241C6E"/>
    <w:rsid w:val="00242E30"/>
    <w:rsid w:val="00245074"/>
    <w:rsid w:val="00246BE8"/>
    <w:rsid w:val="002470B7"/>
    <w:rsid w:val="0025279C"/>
    <w:rsid w:val="002614CE"/>
    <w:rsid w:val="00261C29"/>
    <w:rsid w:val="00262A69"/>
    <w:rsid w:val="0026300B"/>
    <w:rsid w:val="002646A8"/>
    <w:rsid w:val="0026631F"/>
    <w:rsid w:val="00266A49"/>
    <w:rsid w:val="00270C12"/>
    <w:rsid w:val="0027131A"/>
    <w:rsid w:val="002716C6"/>
    <w:rsid w:val="00272719"/>
    <w:rsid w:val="0027366F"/>
    <w:rsid w:val="0028260A"/>
    <w:rsid w:val="00285DC5"/>
    <w:rsid w:val="0028735E"/>
    <w:rsid w:val="00287986"/>
    <w:rsid w:val="00291321"/>
    <w:rsid w:val="00292083"/>
    <w:rsid w:val="00292501"/>
    <w:rsid w:val="00292B78"/>
    <w:rsid w:val="002939EB"/>
    <w:rsid w:val="002A236F"/>
    <w:rsid w:val="002A34B9"/>
    <w:rsid w:val="002A4A67"/>
    <w:rsid w:val="002A7D08"/>
    <w:rsid w:val="002B10CE"/>
    <w:rsid w:val="002B1449"/>
    <w:rsid w:val="002B3662"/>
    <w:rsid w:val="002B5CA5"/>
    <w:rsid w:val="002B6E2A"/>
    <w:rsid w:val="002B7D7F"/>
    <w:rsid w:val="002C176E"/>
    <w:rsid w:val="002C2184"/>
    <w:rsid w:val="002C32D8"/>
    <w:rsid w:val="002C331A"/>
    <w:rsid w:val="002C3FB0"/>
    <w:rsid w:val="002C52AB"/>
    <w:rsid w:val="002C64EA"/>
    <w:rsid w:val="002D2C4C"/>
    <w:rsid w:val="002D2E82"/>
    <w:rsid w:val="002D5C5F"/>
    <w:rsid w:val="002E1D17"/>
    <w:rsid w:val="002E2833"/>
    <w:rsid w:val="002E6192"/>
    <w:rsid w:val="002E772C"/>
    <w:rsid w:val="002E7C6F"/>
    <w:rsid w:val="002F21B7"/>
    <w:rsid w:val="002F55E6"/>
    <w:rsid w:val="003016F4"/>
    <w:rsid w:val="00301B68"/>
    <w:rsid w:val="0030292D"/>
    <w:rsid w:val="00303A07"/>
    <w:rsid w:val="003069ED"/>
    <w:rsid w:val="0031029E"/>
    <w:rsid w:val="003129C0"/>
    <w:rsid w:val="00322A52"/>
    <w:rsid w:val="0032316C"/>
    <w:rsid w:val="00326970"/>
    <w:rsid w:val="00330BFD"/>
    <w:rsid w:val="003314B9"/>
    <w:rsid w:val="003366DA"/>
    <w:rsid w:val="00341FE4"/>
    <w:rsid w:val="00345608"/>
    <w:rsid w:val="003508A5"/>
    <w:rsid w:val="00352C33"/>
    <w:rsid w:val="003559C2"/>
    <w:rsid w:val="003603FE"/>
    <w:rsid w:val="00361469"/>
    <w:rsid w:val="00362FD8"/>
    <w:rsid w:val="003670B9"/>
    <w:rsid w:val="00371091"/>
    <w:rsid w:val="0037229D"/>
    <w:rsid w:val="003738AB"/>
    <w:rsid w:val="00374BE3"/>
    <w:rsid w:val="003774F6"/>
    <w:rsid w:val="0037768A"/>
    <w:rsid w:val="00380237"/>
    <w:rsid w:val="0038103C"/>
    <w:rsid w:val="00381AB2"/>
    <w:rsid w:val="00386F5B"/>
    <w:rsid w:val="00393046"/>
    <w:rsid w:val="003949FF"/>
    <w:rsid w:val="00396F72"/>
    <w:rsid w:val="00397C98"/>
    <w:rsid w:val="003A5957"/>
    <w:rsid w:val="003B5385"/>
    <w:rsid w:val="003B56D6"/>
    <w:rsid w:val="003C060C"/>
    <w:rsid w:val="003C2D10"/>
    <w:rsid w:val="003C3AA4"/>
    <w:rsid w:val="003C5C41"/>
    <w:rsid w:val="003C72CF"/>
    <w:rsid w:val="003C7A8A"/>
    <w:rsid w:val="003D00E3"/>
    <w:rsid w:val="003D1140"/>
    <w:rsid w:val="003D2050"/>
    <w:rsid w:val="003D5231"/>
    <w:rsid w:val="003D5FFA"/>
    <w:rsid w:val="003E5F20"/>
    <w:rsid w:val="003E687E"/>
    <w:rsid w:val="003E713A"/>
    <w:rsid w:val="003E7175"/>
    <w:rsid w:val="003F2223"/>
    <w:rsid w:val="003F263A"/>
    <w:rsid w:val="003F67C4"/>
    <w:rsid w:val="0040067B"/>
    <w:rsid w:val="00402AFC"/>
    <w:rsid w:val="00406FDB"/>
    <w:rsid w:val="00410CC6"/>
    <w:rsid w:val="00414923"/>
    <w:rsid w:val="00421267"/>
    <w:rsid w:val="00421353"/>
    <w:rsid w:val="00421935"/>
    <w:rsid w:val="004251BF"/>
    <w:rsid w:val="00426C82"/>
    <w:rsid w:val="00427342"/>
    <w:rsid w:val="0043401C"/>
    <w:rsid w:val="00437C42"/>
    <w:rsid w:val="0044491C"/>
    <w:rsid w:val="00451149"/>
    <w:rsid w:val="00452175"/>
    <w:rsid w:val="004529E8"/>
    <w:rsid w:val="004543EA"/>
    <w:rsid w:val="0045491F"/>
    <w:rsid w:val="00456886"/>
    <w:rsid w:val="00465F6B"/>
    <w:rsid w:val="00467165"/>
    <w:rsid w:val="0046781C"/>
    <w:rsid w:val="004721F8"/>
    <w:rsid w:val="00473B7F"/>
    <w:rsid w:val="004743D3"/>
    <w:rsid w:val="0047516F"/>
    <w:rsid w:val="004803AF"/>
    <w:rsid w:val="004849CE"/>
    <w:rsid w:val="00490E01"/>
    <w:rsid w:val="0049113A"/>
    <w:rsid w:val="004A4C78"/>
    <w:rsid w:val="004A5F0F"/>
    <w:rsid w:val="004A74EA"/>
    <w:rsid w:val="004B2C1E"/>
    <w:rsid w:val="004B37A9"/>
    <w:rsid w:val="004C0C6F"/>
    <w:rsid w:val="004C2F99"/>
    <w:rsid w:val="004C4F72"/>
    <w:rsid w:val="004C5362"/>
    <w:rsid w:val="004C7050"/>
    <w:rsid w:val="004D0203"/>
    <w:rsid w:val="004D626A"/>
    <w:rsid w:val="004D7612"/>
    <w:rsid w:val="004D777E"/>
    <w:rsid w:val="004E6030"/>
    <w:rsid w:val="004E68D3"/>
    <w:rsid w:val="004E77EE"/>
    <w:rsid w:val="004F39A4"/>
    <w:rsid w:val="004F3D00"/>
    <w:rsid w:val="004F3DB6"/>
    <w:rsid w:val="004F5B66"/>
    <w:rsid w:val="004F6D7E"/>
    <w:rsid w:val="00501848"/>
    <w:rsid w:val="00502CB2"/>
    <w:rsid w:val="00505C4B"/>
    <w:rsid w:val="005065D2"/>
    <w:rsid w:val="00514881"/>
    <w:rsid w:val="0051504B"/>
    <w:rsid w:val="00520E24"/>
    <w:rsid w:val="00520E78"/>
    <w:rsid w:val="0052252C"/>
    <w:rsid w:val="00522A19"/>
    <w:rsid w:val="0052398E"/>
    <w:rsid w:val="00524462"/>
    <w:rsid w:val="0053035A"/>
    <w:rsid w:val="00530FEC"/>
    <w:rsid w:val="00531599"/>
    <w:rsid w:val="005350EF"/>
    <w:rsid w:val="00537D17"/>
    <w:rsid w:val="005438E3"/>
    <w:rsid w:val="0054584B"/>
    <w:rsid w:val="005459D2"/>
    <w:rsid w:val="0054697D"/>
    <w:rsid w:val="0055032C"/>
    <w:rsid w:val="00560888"/>
    <w:rsid w:val="00561B50"/>
    <w:rsid w:val="00561F68"/>
    <w:rsid w:val="00566186"/>
    <w:rsid w:val="005677BF"/>
    <w:rsid w:val="005719E1"/>
    <w:rsid w:val="00572D63"/>
    <w:rsid w:val="0057734B"/>
    <w:rsid w:val="00577BF1"/>
    <w:rsid w:val="00577C68"/>
    <w:rsid w:val="00586F7A"/>
    <w:rsid w:val="0058708D"/>
    <w:rsid w:val="00587237"/>
    <w:rsid w:val="00593615"/>
    <w:rsid w:val="0059427D"/>
    <w:rsid w:val="00594F9B"/>
    <w:rsid w:val="00595FA4"/>
    <w:rsid w:val="005961A6"/>
    <w:rsid w:val="0059708D"/>
    <w:rsid w:val="005972E0"/>
    <w:rsid w:val="00597F90"/>
    <w:rsid w:val="005A0A5A"/>
    <w:rsid w:val="005A246C"/>
    <w:rsid w:val="005A2737"/>
    <w:rsid w:val="005A611F"/>
    <w:rsid w:val="005A7555"/>
    <w:rsid w:val="005A7F10"/>
    <w:rsid w:val="005B1D0B"/>
    <w:rsid w:val="005B2A05"/>
    <w:rsid w:val="005B5EC1"/>
    <w:rsid w:val="005C06A7"/>
    <w:rsid w:val="005C31C6"/>
    <w:rsid w:val="005C735D"/>
    <w:rsid w:val="005D099B"/>
    <w:rsid w:val="005D70CD"/>
    <w:rsid w:val="005D7DB3"/>
    <w:rsid w:val="005E193E"/>
    <w:rsid w:val="005E24B5"/>
    <w:rsid w:val="005E3BEC"/>
    <w:rsid w:val="005E651D"/>
    <w:rsid w:val="005E6A8A"/>
    <w:rsid w:val="005E6FC4"/>
    <w:rsid w:val="005F09A1"/>
    <w:rsid w:val="005F1C54"/>
    <w:rsid w:val="005F2AC0"/>
    <w:rsid w:val="005F5CD2"/>
    <w:rsid w:val="005F5F6D"/>
    <w:rsid w:val="0060652F"/>
    <w:rsid w:val="006106FB"/>
    <w:rsid w:val="00613A90"/>
    <w:rsid w:val="00615A41"/>
    <w:rsid w:val="00617C21"/>
    <w:rsid w:val="006207F5"/>
    <w:rsid w:val="006215D2"/>
    <w:rsid w:val="006263DF"/>
    <w:rsid w:val="00633222"/>
    <w:rsid w:val="00640B0C"/>
    <w:rsid w:val="006411EA"/>
    <w:rsid w:val="00641DD6"/>
    <w:rsid w:val="006438D6"/>
    <w:rsid w:val="00644C0B"/>
    <w:rsid w:val="006462C6"/>
    <w:rsid w:val="0064750A"/>
    <w:rsid w:val="00651D94"/>
    <w:rsid w:val="00653E50"/>
    <w:rsid w:val="00655157"/>
    <w:rsid w:val="006555EA"/>
    <w:rsid w:val="00660FBE"/>
    <w:rsid w:val="006629A8"/>
    <w:rsid w:val="00672373"/>
    <w:rsid w:val="00673C37"/>
    <w:rsid w:val="00674015"/>
    <w:rsid w:val="00674BB6"/>
    <w:rsid w:val="00676D02"/>
    <w:rsid w:val="00680641"/>
    <w:rsid w:val="0068219E"/>
    <w:rsid w:val="0068591C"/>
    <w:rsid w:val="006867E8"/>
    <w:rsid w:val="00686EC2"/>
    <w:rsid w:val="0068722F"/>
    <w:rsid w:val="00687C0F"/>
    <w:rsid w:val="00691DA2"/>
    <w:rsid w:val="00695C2A"/>
    <w:rsid w:val="00696B0D"/>
    <w:rsid w:val="006A191F"/>
    <w:rsid w:val="006A4F2B"/>
    <w:rsid w:val="006A6260"/>
    <w:rsid w:val="006B2923"/>
    <w:rsid w:val="006B2C68"/>
    <w:rsid w:val="006B4773"/>
    <w:rsid w:val="006B4CB4"/>
    <w:rsid w:val="006B4DD7"/>
    <w:rsid w:val="006C40BE"/>
    <w:rsid w:val="006C5C62"/>
    <w:rsid w:val="006C7217"/>
    <w:rsid w:val="006D3C00"/>
    <w:rsid w:val="006E0809"/>
    <w:rsid w:val="006E4291"/>
    <w:rsid w:val="006E7E79"/>
    <w:rsid w:val="006F3066"/>
    <w:rsid w:val="006F56B8"/>
    <w:rsid w:val="006F5833"/>
    <w:rsid w:val="006F5BE6"/>
    <w:rsid w:val="006F70A8"/>
    <w:rsid w:val="006F736B"/>
    <w:rsid w:val="006F7989"/>
    <w:rsid w:val="007001F8"/>
    <w:rsid w:val="00700C08"/>
    <w:rsid w:val="00701036"/>
    <w:rsid w:val="00707122"/>
    <w:rsid w:val="007104F2"/>
    <w:rsid w:val="00710F69"/>
    <w:rsid w:val="00711459"/>
    <w:rsid w:val="0071479E"/>
    <w:rsid w:val="00715FBB"/>
    <w:rsid w:val="00716256"/>
    <w:rsid w:val="00717F41"/>
    <w:rsid w:val="00720345"/>
    <w:rsid w:val="00720362"/>
    <w:rsid w:val="007262E6"/>
    <w:rsid w:val="007300B1"/>
    <w:rsid w:val="007315EB"/>
    <w:rsid w:val="00731F7B"/>
    <w:rsid w:val="007329F8"/>
    <w:rsid w:val="00735489"/>
    <w:rsid w:val="00735FC8"/>
    <w:rsid w:val="00736E7F"/>
    <w:rsid w:val="00741239"/>
    <w:rsid w:val="0074259C"/>
    <w:rsid w:val="00743227"/>
    <w:rsid w:val="00744988"/>
    <w:rsid w:val="007509F7"/>
    <w:rsid w:val="007542B3"/>
    <w:rsid w:val="00755136"/>
    <w:rsid w:val="00760A57"/>
    <w:rsid w:val="00760F28"/>
    <w:rsid w:val="007621F2"/>
    <w:rsid w:val="0076438B"/>
    <w:rsid w:val="00773C8B"/>
    <w:rsid w:val="007765BE"/>
    <w:rsid w:val="00777B67"/>
    <w:rsid w:val="007855F3"/>
    <w:rsid w:val="00786732"/>
    <w:rsid w:val="00786B0F"/>
    <w:rsid w:val="00787F2B"/>
    <w:rsid w:val="0079255D"/>
    <w:rsid w:val="007940E0"/>
    <w:rsid w:val="007952C3"/>
    <w:rsid w:val="00796354"/>
    <w:rsid w:val="007A108A"/>
    <w:rsid w:val="007A37A1"/>
    <w:rsid w:val="007A3F34"/>
    <w:rsid w:val="007A4576"/>
    <w:rsid w:val="007A584F"/>
    <w:rsid w:val="007A5EDE"/>
    <w:rsid w:val="007B21D1"/>
    <w:rsid w:val="007B4611"/>
    <w:rsid w:val="007C2534"/>
    <w:rsid w:val="007C4B70"/>
    <w:rsid w:val="007C52DA"/>
    <w:rsid w:val="007C693F"/>
    <w:rsid w:val="007C7CD3"/>
    <w:rsid w:val="007D2F4E"/>
    <w:rsid w:val="007D6020"/>
    <w:rsid w:val="007D6DEB"/>
    <w:rsid w:val="007E17E6"/>
    <w:rsid w:val="007E43E5"/>
    <w:rsid w:val="007E4B64"/>
    <w:rsid w:val="007E713B"/>
    <w:rsid w:val="007F337C"/>
    <w:rsid w:val="007F3AC0"/>
    <w:rsid w:val="007F4C07"/>
    <w:rsid w:val="007F7D0E"/>
    <w:rsid w:val="00804C78"/>
    <w:rsid w:val="00805A04"/>
    <w:rsid w:val="008148F7"/>
    <w:rsid w:val="00816653"/>
    <w:rsid w:val="00823D81"/>
    <w:rsid w:val="008240FD"/>
    <w:rsid w:val="00827030"/>
    <w:rsid w:val="00827A1B"/>
    <w:rsid w:val="00831897"/>
    <w:rsid w:val="00837BCD"/>
    <w:rsid w:val="00841047"/>
    <w:rsid w:val="0084326C"/>
    <w:rsid w:val="00852385"/>
    <w:rsid w:val="00852E52"/>
    <w:rsid w:val="008539A2"/>
    <w:rsid w:val="008559D4"/>
    <w:rsid w:val="00855D8E"/>
    <w:rsid w:val="008604D7"/>
    <w:rsid w:val="00861264"/>
    <w:rsid w:val="008641F6"/>
    <w:rsid w:val="00864451"/>
    <w:rsid w:val="00867276"/>
    <w:rsid w:val="008712AF"/>
    <w:rsid w:val="00880352"/>
    <w:rsid w:val="00881BDB"/>
    <w:rsid w:val="008826A5"/>
    <w:rsid w:val="00883355"/>
    <w:rsid w:val="00883FFC"/>
    <w:rsid w:val="008849C0"/>
    <w:rsid w:val="0088665B"/>
    <w:rsid w:val="008867E7"/>
    <w:rsid w:val="00887B15"/>
    <w:rsid w:val="008902C4"/>
    <w:rsid w:val="00892269"/>
    <w:rsid w:val="008946C0"/>
    <w:rsid w:val="008946D7"/>
    <w:rsid w:val="008977D6"/>
    <w:rsid w:val="008A06AC"/>
    <w:rsid w:val="008A1C09"/>
    <w:rsid w:val="008A29AA"/>
    <w:rsid w:val="008A79EA"/>
    <w:rsid w:val="008A7C82"/>
    <w:rsid w:val="008B2002"/>
    <w:rsid w:val="008B2F16"/>
    <w:rsid w:val="008B395D"/>
    <w:rsid w:val="008B4433"/>
    <w:rsid w:val="008B59B2"/>
    <w:rsid w:val="008B6308"/>
    <w:rsid w:val="008B7196"/>
    <w:rsid w:val="008B7C63"/>
    <w:rsid w:val="008C2153"/>
    <w:rsid w:val="008C421C"/>
    <w:rsid w:val="008D24F3"/>
    <w:rsid w:val="008D32EF"/>
    <w:rsid w:val="008D563D"/>
    <w:rsid w:val="008E141B"/>
    <w:rsid w:val="008E2EDE"/>
    <w:rsid w:val="008E6537"/>
    <w:rsid w:val="008F0857"/>
    <w:rsid w:val="008F2C21"/>
    <w:rsid w:val="008F5296"/>
    <w:rsid w:val="008F5349"/>
    <w:rsid w:val="00903478"/>
    <w:rsid w:val="00904DED"/>
    <w:rsid w:val="0091011A"/>
    <w:rsid w:val="00913FF8"/>
    <w:rsid w:val="00915E30"/>
    <w:rsid w:val="00924AD1"/>
    <w:rsid w:val="009302FE"/>
    <w:rsid w:val="0093231D"/>
    <w:rsid w:val="00933B4A"/>
    <w:rsid w:val="00933EBE"/>
    <w:rsid w:val="009354D8"/>
    <w:rsid w:val="00936F2E"/>
    <w:rsid w:val="00946726"/>
    <w:rsid w:val="00950306"/>
    <w:rsid w:val="00950D24"/>
    <w:rsid w:val="00951854"/>
    <w:rsid w:val="0095258C"/>
    <w:rsid w:val="009530A6"/>
    <w:rsid w:val="00954241"/>
    <w:rsid w:val="00955FB8"/>
    <w:rsid w:val="009565CB"/>
    <w:rsid w:val="00956836"/>
    <w:rsid w:val="00956ECB"/>
    <w:rsid w:val="0095775D"/>
    <w:rsid w:val="00963B4F"/>
    <w:rsid w:val="00972756"/>
    <w:rsid w:val="00975DB5"/>
    <w:rsid w:val="0098052C"/>
    <w:rsid w:val="00981E13"/>
    <w:rsid w:val="009853AF"/>
    <w:rsid w:val="00985E54"/>
    <w:rsid w:val="00985EB0"/>
    <w:rsid w:val="0098670B"/>
    <w:rsid w:val="00992DFB"/>
    <w:rsid w:val="00993105"/>
    <w:rsid w:val="0099378B"/>
    <w:rsid w:val="009939D1"/>
    <w:rsid w:val="00994B62"/>
    <w:rsid w:val="009A0544"/>
    <w:rsid w:val="009A4DA0"/>
    <w:rsid w:val="009A572C"/>
    <w:rsid w:val="009A68E1"/>
    <w:rsid w:val="009A7ECB"/>
    <w:rsid w:val="009B1B8F"/>
    <w:rsid w:val="009B290D"/>
    <w:rsid w:val="009B2F9D"/>
    <w:rsid w:val="009B3520"/>
    <w:rsid w:val="009B519D"/>
    <w:rsid w:val="009B68F2"/>
    <w:rsid w:val="009C175B"/>
    <w:rsid w:val="009C625D"/>
    <w:rsid w:val="009D2E90"/>
    <w:rsid w:val="009D6D84"/>
    <w:rsid w:val="009E2D63"/>
    <w:rsid w:val="009E2DE4"/>
    <w:rsid w:val="009F264B"/>
    <w:rsid w:val="009F3BDC"/>
    <w:rsid w:val="009F79E7"/>
    <w:rsid w:val="00A02EFC"/>
    <w:rsid w:val="00A0418E"/>
    <w:rsid w:val="00A04F74"/>
    <w:rsid w:val="00A05130"/>
    <w:rsid w:val="00A10158"/>
    <w:rsid w:val="00A11B1D"/>
    <w:rsid w:val="00A161FB"/>
    <w:rsid w:val="00A202F3"/>
    <w:rsid w:val="00A21A1B"/>
    <w:rsid w:val="00A239AE"/>
    <w:rsid w:val="00A26AA5"/>
    <w:rsid w:val="00A30078"/>
    <w:rsid w:val="00A30CC7"/>
    <w:rsid w:val="00A318CE"/>
    <w:rsid w:val="00A40C96"/>
    <w:rsid w:val="00A449BE"/>
    <w:rsid w:val="00A47ED1"/>
    <w:rsid w:val="00A50B34"/>
    <w:rsid w:val="00A51891"/>
    <w:rsid w:val="00A53EFE"/>
    <w:rsid w:val="00A543DA"/>
    <w:rsid w:val="00A560A3"/>
    <w:rsid w:val="00A5610C"/>
    <w:rsid w:val="00A63BB6"/>
    <w:rsid w:val="00A63D2E"/>
    <w:rsid w:val="00A65266"/>
    <w:rsid w:val="00A73120"/>
    <w:rsid w:val="00A73427"/>
    <w:rsid w:val="00A75E5A"/>
    <w:rsid w:val="00A770DF"/>
    <w:rsid w:val="00A801C7"/>
    <w:rsid w:val="00A8475D"/>
    <w:rsid w:val="00A85D5E"/>
    <w:rsid w:val="00A87CED"/>
    <w:rsid w:val="00A92F23"/>
    <w:rsid w:val="00A935C7"/>
    <w:rsid w:val="00A9406B"/>
    <w:rsid w:val="00A94DF9"/>
    <w:rsid w:val="00A94DFA"/>
    <w:rsid w:val="00A95CBB"/>
    <w:rsid w:val="00AA077F"/>
    <w:rsid w:val="00AA2C73"/>
    <w:rsid w:val="00AA5641"/>
    <w:rsid w:val="00AA5F2E"/>
    <w:rsid w:val="00AA63F5"/>
    <w:rsid w:val="00AA71C0"/>
    <w:rsid w:val="00AB1E7C"/>
    <w:rsid w:val="00AB289B"/>
    <w:rsid w:val="00AB5789"/>
    <w:rsid w:val="00AC0837"/>
    <w:rsid w:val="00AC257E"/>
    <w:rsid w:val="00AC30D8"/>
    <w:rsid w:val="00AC33C2"/>
    <w:rsid w:val="00AC3A68"/>
    <w:rsid w:val="00AC3D5C"/>
    <w:rsid w:val="00AC50DF"/>
    <w:rsid w:val="00AC5240"/>
    <w:rsid w:val="00AC7212"/>
    <w:rsid w:val="00AD2A7B"/>
    <w:rsid w:val="00AD5B85"/>
    <w:rsid w:val="00AE181D"/>
    <w:rsid w:val="00AE1E2C"/>
    <w:rsid w:val="00AE2865"/>
    <w:rsid w:val="00AE6B5B"/>
    <w:rsid w:val="00AE7443"/>
    <w:rsid w:val="00AF09AA"/>
    <w:rsid w:val="00AF4B53"/>
    <w:rsid w:val="00AF6BE1"/>
    <w:rsid w:val="00AF6E43"/>
    <w:rsid w:val="00AF7887"/>
    <w:rsid w:val="00B00A73"/>
    <w:rsid w:val="00B01577"/>
    <w:rsid w:val="00B01925"/>
    <w:rsid w:val="00B01F21"/>
    <w:rsid w:val="00B0429B"/>
    <w:rsid w:val="00B04ADF"/>
    <w:rsid w:val="00B05FBC"/>
    <w:rsid w:val="00B14444"/>
    <w:rsid w:val="00B155FB"/>
    <w:rsid w:val="00B17628"/>
    <w:rsid w:val="00B20BFA"/>
    <w:rsid w:val="00B20CFA"/>
    <w:rsid w:val="00B21938"/>
    <w:rsid w:val="00B245BD"/>
    <w:rsid w:val="00B25413"/>
    <w:rsid w:val="00B27878"/>
    <w:rsid w:val="00B30741"/>
    <w:rsid w:val="00B31F84"/>
    <w:rsid w:val="00B321BF"/>
    <w:rsid w:val="00B46A39"/>
    <w:rsid w:val="00B47A21"/>
    <w:rsid w:val="00B540C8"/>
    <w:rsid w:val="00B542C3"/>
    <w:rsid w:val="00B54B74"/>
    <w:rsid w:val="00B625A7"/>
    <w:rsid w:val="00B66A8F"/>
    <w:rsid w:val="00B7334A"/>
    <w:rsid w:val="00B73A24"/>
    <w:rsid w:val="00B740F4"/>
    <w:rsid w:val="00B75B5F"/>
    <w:rsid w:val="00B81C71"/>
    <w:rsid w:val="00B83606"/>
    <w:rsid w:val="00B845A6"/>
    <w:rsid w:val="00B87EE5"/>
    <w:rsid w:val="00B95593"/>
    <w:rsid w:val="00B97B13"/>
    <w:rsid w:val="00BA0CCD"/>
    <w:rsid w:val="00BA0F42"/>
    <w:rsid w:val="00BA4133"/>
    <w:rsid w:val="00BA4C0F"/>
    <w:rsid w:val="00BB3EC0"/>
    <w:rsid w:val="00BB49B2"/>
    <w:rsid w:val="00BB4DFD"/>
    <w:rsid w:val="00BC0779"/>
    <w:rsid w:val="00BC1AC5"/>
    <w:rsid w:val="00BC25EF"/>
    <w:rsid w:val="00BC6764"/>
    <w:rsid w:val="00BD09BC"/>
    <w:rsid w:val="00BD0B40"/>
    <w:rsid w:val="00BD13E7"/>
    <w:rsid w:val="00BD1A6C"/>
    <w:rsid w:val="00BD2E1C"/>
    <w:rsid w:val="00BD56C5"/>
    <w:rsid w:val="00BD5EB2"/>
    <w:rsid w:val="00BD6BE6"/>
    <w:rsid w:val="00BE1BD9"/>
    <w:rsid w:val="00BE3216"/>
    <w:rsid w:val="00BE6241"/>
    <w:rsid w:val="00BE7B42"/>
    <w:rsid w:val="00BF06F8"/>
    <w:rsid w:val="00BF4B1D"/>
    <w:rsid w:val="00C017F5"/>
    <w:rsid w:val="00C03E0D"/>
    <w:rsid w:val="00C164BE"/>
    <w:rsid w:val="00C235D6"/>
    <w:rsid w:val="00C271EA"/>
    <w:rsid w:val="00C272C2"/>
    <w:rsid w:val="00C319D6"/>
    <w:rsid w:val="00C325BC"/>
    <w:rsid w:val="00C32D3A"/>
    <w:rsid w:val="00C35789"/>
    <w:rsid w:val="00C35CFA"/>
    <w:rsid w:val="00C47F61"/>
    <w:rsid w:val="00C540AD"/>
    <w:rsid w:val="00C56361"/>
    <w:rsid w:val="00C612D2"/>
    <w:rsid w:val="00C6184E"/>
    <w:rsid w:val="00C62019"/>
    <w:rsid w:val="00C63991"/>
    <w:rsid w:val="00C65F41"/>
    <w:rsid w:val="00C670EA"/>
    <w:rsid w:val="00C7089D"/>
    <w:rsid w:val="00C73706"/>
    <w:rsid w:val="00C7722D"/>
    <w:rsid w:val="00C801A1"/>
    <w:rsid w:val="00C80262"/>
    <w:rsid w:val="00C809BD"/>
    <w:rsid w:val="00C816CC"/>
    <w:rsid w:val="00C82334"/>
    <w:rsid w:val="00C860AE"/>
    <w:rsid w:val="00C872F1"/>
    <w:rsid w:val="00C9060C"/>
    <w:rsid w:val="00C93C7E"/>
    <w:rsid w:val="00C95B3D"/>
    <w:rsid w:val="00C95CCE"/>
    <w:rsid w:val="00C97558"/>
    <w:rsid w:val="00CA31DF"/>
    <w:rsid w:val="00CA3555"/>
    <w:rsid w:val="00CA4BC5"/>
    <w:rsid w:val="00CA585F"/>
    <w:rsid w:val="00CA79E7"/>
    <w:rsid w:val="00CB0A43"/>
    <w:rsid w:val="00CB15F3"/>
    <w:rsid w:val="00CB2453"/>
    <w:rsid w:val="00CB7D75"/>
    <w:rsid w:val="00CC083D"/>
    <w:rsid w:val="00CC26A4"/>
    <w:rsid w:val="00CC795A"/>
    <w:rsid w:val="00CD49C9"/>
    <w:rsid w:val="00CD694D"/>
    <w:rsid w:val="00CD7A2B"/>
    <w:rsid w:val="00CE1638"/>
    <w:rsid w:val="00CE4836"/>
    <w:rsid w:val="00CE4AAC"/>
    <w:rsid w:val="00CE4DAA"/>
    <w:rsid w:val="00CE620F"/>
    <w:rsid w:val="00CF1530"/>
    <w:rsid w:val="00CF20C0"/>
    <w:rsid w:val="00CF3683"/>
    <w:rsid w:val="00CF4DCF"/>
    <w:rsid w:val="00CF69E3"/>
    <w:rsid w:val="00D00B25"/>
    <w:rsid w:val="00D01F94"/>
    <w:rsid w:val="00D0220F"/>
    <w:rsid w:val="00D05BAC"/>
    <w:rsid w:val="00D07373"/>
    <w:rsid w:val="00D10498"/>
    <w:rsid w:val="00D10B21"/>
    <w:rsid w:val="00D11F0C"/>
    <w:rsid w:val="00D13FC3"/>
    <w:rsid w:val="00D14391"/>
    <w:rsid w:val="00D178C1"/>
    <w:rsid w:val="00D178E0"/>
    <w:rsid w:val="00D20247"/>
    <w:rsid w:val="00D2097F"/>
    <w:rsid w:val="00D22D60"/>
    <w:rsid w:val="00D23FF5"/>
    <w:rsid w:val="00D26268"/>
    <w:rsid w:val="00D27CBB"/>
    <w:rsid w:val="00D308DA"/>
    <w:rsid w:val="00D3124D"/>
    <w:rsid w:val="00D3345F"/>
    <w:rsid w:val="00D341F6"/>
    <w:rsid w:val="00D36AF3"/>
    <w:rsid w:val="00D4176F"/>
    <w:rsid w:val="00D43B14"/>
    <w:rsid w:val="00D446A4"/>
    <w:rsid w:val="00D46411"/>
    <w:rsid w:val="00D518C1"/>
    <w:rsid w:val="00D52CEE"/>
    <w:rsid w:val="00D57AB5"/>
    <w:rsid w:val="00D60AFE"/>
    <w:rsid w:val="00D618D6"/>
    <w:rsid w:val="00D679FF"/>
    <w:rsid w:val="00D67DB5"/>
    <w:rsid w:val="00D73858"/>
    <w:rsid w:val="00D82259"/>
    <w:rsid w:val="00D87F1E"/>
    <w:rsid w:val="00D90342"/>
    <w:rsid w:val="00D91ECF"/>
    <w:rsid w:val="00D92C92"/>
    <w:rsid w:val="00D94609"/>
    <w:rsid w:val="00D94A05"/>
    <w:rsid w:val="00D96C1F"/>
    <w:rsid w:val="00D97C75"/>
    <w:rsid w:val="00DA139B"/>
    <w:rsid w:val="00DB1CEE"/>
    <w:rsid w:val="00DB25D7"/>
    <w:rsid w:val="00DB32D6"/>
    <w:rsid w:val="00DB362A"/>
    <w:rsid w:val="00DB6B58"/>
    <w:rsid w:val="00DC082F"/>
    <w:rsid w:val="00DC448C"/>
    <w:rsid w:val="00DC4806"/>
    <w:rsid w:val="00DD007E"/>
    <w:rsid w:val="00DD51B1"/>
    <w:rsid w:val="00DD64D4"/>
    <w:rsid w:val="00DD74E8"/>
    <w:rsid w:val="00DE2D1E"/>
    <w:rsid w:val="00DF0242"/>
    <w:rsid w:val="00DF362F"/>
    <w:rsid w:val="00DF3CFB"/>
    <w:rsid w:val="00DF51F2"/>
    <w:rsid w:val="00DF614C"/>
    <w:rsid w:val="00E00237"/>
    <w:rsid w:val="00E02837"/>
    <w:rsid w:val="00E0319A"/>
    <w:rsid w:val="00E05AA1"/>
    <w:rsid w:val="00E06AE9"/>
    <w:rsid w:val="00E10FF8"/>
    <w:rsid w:val="00E13055"/>
    <w:rsid w:val="00E131BE"/>
    <w:rsid w:val="00E15E67"/>
    <w:rsid w:val="00E17E41"/>
    <w:rsid w:val="00E2062D"/>
    <w:rsid w:val="00E2183E"/>
    <w:rsid w:val="00E312F3"/>
    <w:rsid w:val="00E318BE"/>
    <w:rsid w:val="00E32CDC"/>
    <w:rsid w:val="00E37365"/>
    <w:rsid w:val="00E40F0F"/>
    <w:rsid w:val="00E41DD5"/>
    <w:rsid w:val="00E447E5"/>
    <w:rsid w:val="00E456F7"/>
    <w:rsid w:val="00E46C97"/>
    <w:rsid w:val="00E528D3"/>
    <w:rsid w:val="00E532E3"/>
    <w:rsid w:val="00E537A2"/>
    <w:rsid w:val="00E53916"/>
    <w:rsid w:val="00E53A96"/>
    <w:rsid w:val="00E53C6B"/>
    <w:rsid w:val="00E54D6D"/>
    <w:rsid w:val="00E6160B"/>
    <w:rsid w:val="00E61CFC"/>
    <w:rsid w:val="00E65D80"/>
    <w:rsid w:val="00E728E1"/>
    <w:rsid w:val="00E80E50"/>
    <w:rsid w:val="00E8491B"/>
    <w:rsid w:val="00E85811"/>
    <w:rsid w:val="00E92882"/>
    <w:rsid w:val="00E94826"/>
    <w:rsid w:val="00E96EFE"/>
    <w:rsid w:val="00E974FC"/>
    <w:rsid w:val="00EA2251"/>
    <w:rsid w:val="00EA36AA"/>
    <w:rsid w:val="00EA6273"/>
    <w:rsid w:val="00EB2016"/>
    <w:rsid w:val="00EB24CB"/>
    <w:rsid w:val="00EB343C"/>
    <w:rsid w:val="00EC15A6"/>
    <w:rsid w:val="00EC73D0"/>
    <w:rsid w:val="00ED1FB3"/>
    <w:rsid w:val="00ED257F"/>
    <w:rsid w:val="00ED4E21"/>
    <w:rsid w:val="00ED5548"/>
    <w:rsid w:val="00ED6FEC"/>
    <w:rsid w:val="00ED784E"/>
    <w:rsid w:val="00EE095E"/>
    <w:rsid w:val="00EE0ABD"/>
    <w:rsid w:val="00EE24A5"/>
    <w:rsid w:val="00EE4B26"/>
    <w:rsid w:val="00EF0614"/>
    <w:rsid w:val="00EF323C"/>
    <w:rsid w:val="00EF71BB"/>
    <w:rsid w:val="00F00626"/>
    <w:rsid w:val="00F05810"/>
    <w:rsid w:val="00F05FC1"/>
    <w:rsid w:val="00F07E91"/>
    <w:rsid w:val="00F11CB0"/>
    <w:rsid w:val="00F12ECE"/>
    <w:rsid w:val="00F17BF4"/>
    <w:rsid w:val="00F20E37"/>
    <w:rsid w:val="00F22957"/>
    <w:rsid w:val="00F22B60"/>
    <w:rsid w:val="00F2442F"/>
    <w:rsid w:val="00F24439"/>
    <w:rsid w:val="00F319E9"/>
    <w:rsid w:val="00F34AFF"/>
    <w:rsid w:val="00F34B67"/>
    <w:rsid w:val="00F35333"/>
    <w:rsid w:val="00F37879"/>
    <w:rsid w:val="00F41038"/>
    <w:rsid w:val="00F43FE8"/>
    <w:rsid w:val="00F47DCE"/>
    <w:rsid w:val="00F54439"/>
    <w:rsid w:val="00F57D95"/>
    <w:rsid w:val="00F62786"/>
    <w:rsid w:val="00F62AF2"/>
    <w:rsid w:val="00F63453"/>
    <w:rsid w:val="00F65099"/>
    <w:rsid w:val="00F657A1"/>
    <w:rsid w:val="00F74C61"/>
    <w:rsid w:val="00F81E14"/>
    <w:rsid w:val="00F82902"/>
    <w:rsid w:val="00F84381"/>
    <w:rsid w:val="00F84AA4"/>
    <w:rsid w:val="00F85F39"/>
    <w:rsid w:val="00F86C01"/>
    <w:rsid w:val="00F913B1"/>
    <w:rsid w:val="00FA1005"/>
    <w:rsid w:val="00FA133A"/>
    <w:rsid w:val="00FA14BF"/>
    <w:rsid w:val="00FA2F4C"/>
    <w:rsid w:val="00FA4649"/>
    <w:rsid w:val="00FA5D5B"/>
    <w:rsid w:val="00FA7F20"/>
    <w:rsid w:val="00FB50CA"/>
    <w:rsid w:val="00FB50EF"/>
    <w:rsid w:val="00FB60FC"/>
    <w:rsid w:val="00FB6ACD"/>
    <w:rsid w:val="00FC01AF"/>
    <w:rsid w:val="00FC5303"/>
    <w:rsid w:val="00FC63F7"/>
    <w:rsid w:val="00FC7D92"/>
    <w:rsid w:val="00FD4138"/>
    <w:rsid w:val="00FE1A7C"/>
    <w:rsid w:val="00FE302D"/>
    <w:rsid w:val="00FE4D08"/>
    <w:rsid w:val="00FE75A7"/>
    <w:rsid w:val="00FF0115"/>
    <w:rsid w:val="00FF1931"/>
    <w:rsid w:val="00FF3A5D"/>
    <w:rsid w:val="00FF5BB9"/>
    <w:rsid w:val="00FF62DB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F3C81F"/>
  <w15:docId w15:val="{CBFD245F-72A7-46E4-AE7B-84B06995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DE4"/>
  </w:style>
  <w:style w:type="paragraph" w:styleId="1">
    <w:name w:val="heading 1"/>
    <w:basedOn w:val="a"/>
    <w:next w:val="a"/>
    <w:link w:val="10"/>
    <w:uiPriority w:val="9"/>
    <w:qFormat/>
    <w:rsid w:val="000012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5F0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A5F0F"/>
  </w:style>
  <w:style w:type="table" w:styleId="a3">
    <w:name w:val="Table Grid"/>
    <w:basedOn w:val="a1"/>
    <w:uiPriority w:val="39"/>
    <w:rsid w:val="004A5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4A5F0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4A5F0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A5F0F"/>
  </w:style>
  <w:style w:type="paragraph" w:customStyle="1" w:styleId="ConsPlusNormal">
    <w:name w:val="ConsPlusNormal"/>
    <w:link w:val="ConsPlusNormal0"/>
    <w:rsid w:val="004A5F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A5F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4A5F0F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A5F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4A5F0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4A5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4A5F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4A5F0F"/>
  </w:style>
  <w:style w:type="character" w:styleId="ae">
    <w:name w:val="Emphasis"/>
    <w:qFormat/>
    <w:rsid w:val="004A5F0F"/>
    <w:rPr>
      <w:i/>
      <w:iCs/>
    </w:rPr>
  </w:style>
  <w:style w:type="paragraph" w:styleId="af">
    <w:name w:val="Body Text Indent"/>
    <w:basedOn w:val="a"/>
    <w:link w:val="af0"/>
    <w:rsid w:val="004A5F0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5F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A5F0F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4A5F0F"/>
    <w:rPr>
      <w:b/>
      <w:bCs/>
    </w:rPr>
  </w:style>
  <w:style w:type="paragraph" w:styleId="af2">
    <w:name w:val="Body Text"/>
    <w:basedOn w:val="a"/>
    <w:link w:val="af3"/>
    <w:rsid w:val="004A5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4A5F0F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4A5F0F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4A5F0F"/>
    <w:rPr>
      <w:b/>
      <w:b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rsid w:val="004A5F0F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4A5F0F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4A5F0F"/>
    <w:rPr>
      <w:noProof/>
      <w:shd w:val="clear" w:color="auto" w:fill="FFFFFF"/>
    </w:rPr>
  </w:style>
  <w:style w:type="character" w:customStyle="1" w:styleId="af5">
    <w:name w:val="Колонтитул"/>
    <w:basedOn w:val="af4"/>
    <w:rsid w:val="004A5F0F"/>
    <w:rPr>
      <w:noProof/>
      <w:shd w:val="clear" w:color="auto" w:fill="FFFFFF"/>
    </w:rPr>
  </w:style>
  <w:style w:type="character" w:customStyle="1" w:styleId="111">
    <w:name w:val="Основной текст + 111"/>
    <w:aliases w:val="5 pt1,Полужирный"/>
    <w:rsid w:val="004A5F0F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4A5F0F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4A5F0F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4A5F0F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4A5F0F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4A5F0F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4A5F0F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012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8">
    <w:name w:val="Основной текст_"/>
    <w:basedOn w:val="a0"/>
    <w:link w:val="50"/>
    <w:rsid w:val="00DF02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DF0242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DF024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51">
    <w:name w:val="Знак5 Знак Знак Знак"/>
    <w:basedOn w:val="a"/>
    <w:rsid w:val="00A85D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9">
    <w:name w:val="Hyperlink"/>
    <w:basedOn w:val="a0"/>
    <w:uiPriority w:val="99"/>
    <w:unhideWhenUsed/>
    <w:rsid w:val="00301B68"/>
    <w:rPr>
      <w:color w:val="0000FF" w:themeColor="hyperlink"/>
      <w:u w:val="single"/>
    </w:rPr>
  </w:style>
  <w:style w:type="paragraph" w:styleId="afa">
    <w:name w:val="List Paragraph"/>
    <w:basedOn w:val="a"/>
    <w:uiPriority w:val="34"/>
    <w:qFormat/>
    <w:rsid w:val="0037768A"/>
    <w:pPr>
      <w:ind w:left="720"/>
      <w:contextualSpacing/>
    </w:pPr>
  </w:style>
  <w:style w:type="paragraph" w:customStyle="1" w:styleId="52">
    <w:name w:val="Знак5 Знак Знак Знак"/>
    <w:basedOn w:val="a"/>
    <w:rsid w:val="00DB25D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3">
    <w:name w:val="Знак5 Знак Знак Знак"/>
    <w:basedOn w:val="a"/>
    <w:rsid w:val="000C33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6">
    <w:name w:val="Знак1"/>
    <w:basedOn w:val="a"/>
    <w:uiPriority w:val="99"/>
    <w:rsid w:val="003A5957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b">
    <w:name w:val="Normal (Web)"/>
    <w:basedOn w:val="a"/>
    <w:rsid w:val="00827A1B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F65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CE4DAA"/>
  </w:style>
  <w:style w:type="numbering" w:customStyle="1" w:styleId="112">
    <w:name w:val="Нет списка11"/>
    <w:next w:val="a2"/>
    <w:semiHidden/>
    <w:rsid w:val="00CE4DAA"/>
  </w:style>
  <w:style w:type="table" w:customStyle="1" w:styleId="17">
    <w:name w:val="Сетка таблицы1"/>
    <w:basedOn w:val="a1"/>
    <w:next w:val="a3"/>
    <w:uiPriority w:val="39"/>
    <w:rsid w:val="00CE4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0">
    <w:name w:val="Знак5 Знак Знак Знак3"/>
    <w:basedOn w:val="a"/>
    <w:rsid w:val="00CE4D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20">
    <w:name w:val="Знак5 Знак Знак Знак2"/>
    <w:basedOn w:val="a"/>
    <w:rsid w:val="00CE4D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10">
    <w:name w:val="Знак5 Знак Знак Знак1"/>
    <w:basedOn w:val="a"/>
    <w:rsid w:val="00CE4D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CE4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210">
    <w:name w:val="Нет списка21"/>
    <w:next w:val="a2"/>
    <w:uiPriority w:val="99"/>
    <w:semiHidden/>
    <w:unhideWhenUsed/>
    <w:rsid w:val="00CE4DAA"/>
  </w:style>
  <w:style w:type="numbering" w:customStyle="1" w:styleId="1110">
    <w:name w:val="Нет списка111"/>
    <w:next w:val="a2"/>
    <w:semiHidden/>
    <w:rsid w:val="00CE4DAA"/>
  </w:style>
  <w:style w:type="table" w:customStyle="1" w:styleId="28">
    <w:name w:val="Сетка таблицы2"/>
    <w:basedOn w:val="a1"/>
    <w:next w:val="a3"/>
    <w:uiPriority w:val="39"/>
    <w:rsid w:val="00CE4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90;&#1080;&#1084;&#1088;&#1077;&#1075;&#1080;&#1086;&#1085;.&#1088;&#1092;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yperlink" Target="https://&#1090;&#1080;&#1084;&#1088;&#1077;&#1075;&#1080;&#1086;&#1085;.&#1088;&#1092;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FDC1B-E7AD-447D-AC08-8B6754FF5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31</Pages>
  <Words>7192</Words>
  <Characters>40995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Окно 25</dc:creator>
  <cp:lastModifiedBy>User</cp:lastModifiedBy>
  <cp:revision>8</cp:revision>
  <cp:lastPrinted>2023-12-18T09:38:00Z</cp:lastPrinted>
  <dcterms:created xsi:type="dcterms:W3CDTF">2023-12-13T08:23:00Z</dcterms:created>
  <dcterms:modified xsi:type="dcterms:W3CDTF">2024-01-10T12:46:00Z</dcterms:modified>
</cp:coreProperties>
</file>